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3E4D8" w14:textId="26BD38D7" w:rsidR="00316B2A" w:rsidRPr="00716E64" w:rsidRDefault="00316B2A" w:rsidP="000B0263">
      <w:pPr>
        <w:rPr>
          <w:szCs w:val="20"/>
        </w:rPr>
      </w:pPr>
    </w:p>
    <w:p w14:paraId="403EF7B4" w14:textId="77777777" w:rsidR="005A42AD" w:rsidRPr="00C03740" w:rsidRDefault="005A42AD" w:rsidP="000B0263">
      <w:pPr>
        <w:rPr>
          <w:szCs w:val="20"/>
        </w:rPr>
      </w:pPr>
    </w:p>
    <w:p w14:paraId="4DBC018F" w14:textId="77777777" w:rsidR="00953896" w:rsidRDefault="00953896" w:rsidP="00CB2093">
      <w:pPr>
        <w:rPr>
          <w:szCs w:val="20"/>
        </w:rPr>
      </w:pPr>
    </w:p>
    <w:p w14:paraId="324975F6" w14:textId="77777777" w:rsidR="00266D50" w:rsidRDefault="00266D50" w:rsidP="00CB2093">
      <w:pPr>
        <w:rPr>
          <w:szCs w:val="20"/>
        </w:rPr>
      </w:pPr>
    </w:p>
    <w:p w14:paraId="5BE3E2E3" w14:textId="77777777" w:rsidR="00266D50" w:rsidRDefault="00266D50" w:rsidP="00CB2093">
      <w:pPr>
        <w:rPr>
          <w:szCs w:val="20"/>
        </w:rPr>
      </w:pPr>
    </w:p>
    <w:p w14:paraId="72E4EDFA" w14:textId="77777777" w:rsidR="00266D50" w:rsidRDefault="00266D50" w:rsidP="00CB2093">
      <w:pPr>
        <w:rPr>
          <w:szCs w:val="20"/>
        </w:rPr>
      </w:pPr>
    </w:p>
    <w:p w14:paraId="05C12822" w14:textId="77777777" w:rsidR="00266D50" w:rsidRPr="00C03740" w:rsidRDefault="00266D50" w:rsidP="00CB2093">
      <w:pPr>
        <w:rPr>
          <w:szCs w:val="20"/>
        </w:rPr>
      </w:pPr>
    </w:p>
    <w:p w14:paraId="4094AEE7" w14:textId="77777777" w:rsidR="00953896" w:rsidRPr="00C03740" w:rsidRDefault="00953896" w:rsidP="00CB2093">
      <w:pPr>
        <w:rPr>
          <w:szCs w:val="20"/>
        </w:rPr>
      </w:pPr>
    </w:p>
    <w:p w14:paraId="2306B999" w14:textId="77777777" w:rsidR="00C7094E" w:rsidRPr="005F78E0" w:rsidRDefault="00C7094E" w:rsidP="00C7094E">
      <w:pPr>
        <w:jc w:val="center"/>
        <w:rPr>
          <w:b/>
          <w:szCs w:val="20"/>
        </w:rPr>
      </w:pPr>
      <w:r w:rsidRPr="005F78E0">
        <w:rPr>
          <w:b/>
          <w:szCs w:val="20"/>
        </w:rPr>
        <w:t>TERMO DE REFERÊNCIA</w:t>
      </w:r>
    </w:p>
    <w:p w14:paraId="540AE8B7" w14:textId="77777777" w:rsidR="00E46393" w:rsidRPr="005F78E0" w:rsidRDefault="00E46393" w:rsidP="00566B8F">
      <w:pPr>
        <w:jc w:val="center"/>
        <w:rPr>
          <w:b/>
          <w:szCs w:val="20"/>
        </w:rPr>
      </w:pPr>
      <w:r w:rsidRPr="005F78E0">
        <w:rPr>
          <w:b/>
          <w:szCs w:val="20"/>
        </w:rPr>
        <w:t xml:space="preserve">PREGÃO ELETRÔNICO – POR SISTEMA DE REGISTRO DE PREÇOS </w:t>
      </w:r>
    </w:p>
    <w:p w14:paraId="418E8EEB" w14:textId="4445DAB4" w:rsidR="00566B8F" w:rsidRPr="005F78E0" w:rsidRDefault="00566B8F" w:rsidP="00566B8F">
      <w:pPr>
        <w:jc w:val="center"/>
        <w:rPr>
          <w:szCs w:val="20"/>
        </w:rPr>
      </w:pPr>
      <w:r w:rsidRPr="005F78E0">
        <w:rPr>
          <w:szCs w:val="20"/>
        </w:rPr>
        <w:t>EMPREITADA POR PREÇO UNITÁRIO</w:t>
      </w:r>
    </w:p>
    <w:p w14:paraId="150DB06E" w14:textId="42F3B4D4" w:rsidR="00566B8F" w:rsidRPr="005F78E0" w:rsidRDefault="00566B8F" w:rsidP="00566B8F">
      <w:pPr>
        <w:jc w:val="center"/>
        <w:rPr>
          <w:szCs w:val="20"/>
        </w:rPr>
      </w:pPr>
      <w:r w:rsidRPr="005F78E0">
        <w:rPr>
          <w:szCs w:val="20"/>
        </w:rPr>
        <w:t>VALOR ESTIMADO PÚBLICO</w:t>
      </w:r>
    </w:p>
    <w:p w14:paraId="49362462" w14:textId="6504A6DB" w:rsidR="0021039B" w:rsidRPr="005F78E0" w:rsidRDefault="00F260FC" w:rsidP="00566B8F">
      <w:pPr>
        <w:jc w:val="center"/>
        <w:rPr>
          <w:szCs w:val="20"/>
        </w:rPr>
      </w:pPr>
      <w:r w:rsidRPr="005F78E0">
        <w:rPr>
          <w:szCs w:val="20"/>
        </w:rPr>
        <w:t>MAIOR DESCONTO</w:t>
      </w:r>
    </w:p>
    <w:p w14:paraId="3D1E94D3" w14:textId="77777777" w:rsidR="00316B2A" w:rsidRPr="005F78E0" w:rsidRDefault="00316B2A" w:rsidP="000B0263">
      <w:pPr>
        <w:rPr>
          <w:szCs w:val="20"/>
        </w:rPr>
      </w:pPr>
    </w:p>
    <w:p w14:paraId="59403898" w14:textId="77777777" w:rsidR="00251316" w:rsidRPr="005F78E0" w:rsidRDefault="00251316" w:rsidP="000B0263">
      <w:pPr>
        <w:rPr>
          <w:szCs w:val="20"/>
        </w:rPr>
      </w:pPr>
    </w:p>
    <w:p w14:paraId="0FC8062C" w14:textId="77777777" w:rsidR="00316B2A" w:rsidRPr="005F78E0" w:rsidRDefault="00316B2A" w:rsidP="000B0263">
      <w:pPr>
        <w:rPr>
          <w:szCs w:val="20"/>
        </w:rPr>
      </w:pPr>
    </w:p>
    <w:p w14:paraId="07A18F7E" w14:textId="77777777" w:rsidR="00B02B5E" w:rsidRPr="005F78E0" w:rsidRDefault="00B02B5E" w:rsidP="000B0263">
      <w:pPr>
        <w:rPr>
          <w:szCs w:val="20"/>
        </w:rPr>
      </w:pPr>
    </w:p>
    <w:p w14:paraId="5C0A8F84" w14:textId="77777777" w:rsidR="00B02B5E" w:rsidRPr="005F78E0" w:rsidRDefault="00B02B5E" w:rsidP="000B0263">
      <w:pPr>
        <w:rPr>
          <w:szCs w:val="20"/>
        </w:rPr>
      </w:pPr>
    </w:p>
    <w:p w14:paraId="1C30A461" w14:textId="438B2CA5" w:rsidR="00F260FC" w:rsidRPr="005F78E0" w:rsidRDefault="00536CF6" w:rsidP="00536CF6">
      <w:pPr>
        <w:spacing w:before="40" w:after="96"/>
        <w:rPr>
          <w:b/>
          <w:szCs w:val="20"/>
        </w:rPr>
      </w:pPr>
      <w:r w:rsidRPr="00536CF6">
        <w:rPr>
          <w:b/>
          <w:szCs w:val="20"/>
        </w:rPr>
        <w:t>CONTRATAÇÃO DE SERVIÇOS DE EXECUÇÃO DE CAPA ASFÁLTICA COM CONCRETO BETUMINOSO USINADO A</w:t>
      </w:r>
      <w:r>
        <w:rPr>
          <w:b/>
          <w:szCs w:val="20"/>
        </w:rPr>
        <w:t xml:space="preserve"> </w:t>
      </w:r>
      <w:r w:rsidRPr="00536CF6">
        <w:rPr>
          <w:b/>
          <w:szCs w:val="20"/>
        </w:rPr>
        <w:t>QUENTE (CBU</w:t>
      </w:r>
      <w:r w:rsidR="00597691">
        <w:rPr>
          <w:b/>
          <w:szCs w:val="20"/>
        </w:rPr>
        <w:t>Q</w:t>
      </w:r>
      <w:r w:rsidRPr="00536CF6">
        <w:rPr>
          <w:b/>
          <w:szCs w:val="20"/>
        </w:rPr>
        <w:t>), EM VIAS DE DIVERSOS MUNICÍPIOS INSERIDOS NA ÁREA DE ATUAÇÃO DA 5ª</w:t>
      </w:r>
      <w:r>
        <w:rPr>
          <w:b/>
          <w:szCs w:val="20"/>
        </w:rPr>
        <w:t xml:space="preserve"> </w:t>
      </w:r>
      <w:r w:rsidRPr="00536CF6">
        <w:rPr>
          <w:b/>
          <w:szCs w:val="20"/>
        </w:rPr>
        <w:t>SUPERINTENDÊNCIA REGIONAL DA CODEVASF, NO ESTADO DE ALAGOAS</w:t>
      </w:r>
      <w:r w:rsidRPr="005F78E0">
        <w:rPr>
          <w:b/>
          <w:szCs w:val="20"/>
        </w:rPr>
        <w:t>.</w:t>
      </w:r>
    </w:p>
    <w:p w14:paraId="111EE685" w14:textId="5980523C" w:rsidR="00566B8F" w:rsidRPr="005F78E0" w:rsidRDefault="00566B8F" w:rsidP="00DC6128">
      <w:pPr>
        <w:rPr>
          <w:b/>
          <w:szCs w:val="20"/>
        </w:rPr>
      </w:pPr>
    </w:p>
    <w:p w14:paraId="697E4884" w14:textId="501F6424" w:rsidR="00316B2A" w:rsidRPr="00C03740" w:rsidRDefault="00316B2A" w:rsidP="000B0263">
      <w:pPr>
        <w:rPr>
          <w:szCs w:val="20"/>
        </w:rPr>
      </w:pPr>
    </w:p>
    <w:p w14:paraId="0D138711" w14:textId="77777777" w:rsidR="00251316" w:rsidRDefault="00251316" w:rsidP="000B0263">
      <w:pPr>
        <w:rPr>
          <w:szCs w:val="20"/>
        </w:rPr>
      </w:pPr>
    </w:p>
    <w:p w14:paraId="575DE41B" w14:textId="77777777" w:rsidR="00266D50" w:rsidRDefault="00266D50" w:rsidP="000B0263">
      <w:pPr>
        <w:rPr>
          <w:szCs w:val="20"/>
        </w:rPr>
      </w:pPr>
    </w:p>
    <w:p w14:paraId="7B13274A" w14:textId="77777777" w:rsidR="00266D50" w:rsidRDefault="00266D50" w:rsidP="000B0263">
      <w:pPr>
        <w:rPr>
          <w:szCs w:val="20"/>
        </w:rPr>
      </w:pPr>
    </w:p>
    <w:p w14:paraId="63294DAB" w14:textId="77777777" w:rsidR="00266D50" w:rsidRDefault="00266D50" w:rsidP="000B0263">
      <w:pPr>
        <w:rPr>
          <w:szCs w:val="20"/>
        </w:rPr>
      </w:pPr>
    </w:p>
    <w:p w14:paraId="7D50978A" w14:textId="77777777" w:rsidR="00266D50" w:rsidRDefault="00266D50" w:rsidP="000B0263">
      <w:pPr>
        <w:rPr>
          <w:szCs w:val="20"/>
        </w:rPr>
      </w:pPr>
    </w:p>
    <w:p w14:paraId="03DFCEED" w14:textId="77777777" w:rsidR="00266D50" w:rsidRDefault="00266D50" w:rsidP="000B0263">
      <w:pPr>
        <w:rPr>
          <w:szCs w:val="20"/>
        </w:rPr>
      </w:pPr>
    </w:p>
    <w:p w14:paraId="1ACDBB84" w14:textId="77777777" w:rsidR="00266D50" w:rsidRDefault="00266D50" w:rsidP="000B0263">
      <w:pPr>
        <w:rPr>
          <w:szCs w:val="20"/>
        </w:rPr>
      </w:pPr>
    </w:p>
    <w:p w14:paraId="408878AB" w14:textId="77777777" w:rsidR="00266D50" w:rsidRPr="00C03740" w:rsidRDefault="00266D50" w:rsidP="000B0263">
      <w:pPr>
        <w:rPr>
          <w:szCs w:val="20"/>
        </w:rPr>
      </w:pPr>
    </w:p>
    <w:p w14:paraId="4131560A" w14:textId="77777777" w:rsidR="00953896" w:rsidRPr="00C03740" w:rsidRDefault="00953896" w:rsidP="000B0263">
      <w:pPr>
        <w:rPr>
          <w:szCs w:val="20"/>
        </w:rPr>
      </w:pPr>
    </w:p>
    <w:p w14:paraId="1CBEA6AF" w14:textId="77777777" w:rsidR="00316B2A" w:rsidRPr="00C03740" w:rsidRDefault="00316B2A" w:rsidP="000B0263">
      <w:pPr>
        <w:rPr>
          <w:szCs w:val="20"/>
        </w:rPr>
      </w:pPr>
    </w:p>
    <w:p w14:paraId="590D5460" w14:textId="4D120053" w:rsidR="00251316" w:rsidRPr="00C03740" w:rsidRDefault="00251316" w:rsidP="000B0263">
      <w:pPr>
        <w:rPr>
          <w:szCs w:val="20"/>
        </w:rPr>
      </w:pPr>
    </w:p>
    <w:p w14:paraId="6F6AC7AE" w14:textId="77777777" w:rsidR="00953896" w:rsidRPr="00C03740" w:rsidRDefault="00953896" w:rsidP="000B0263">
      <w:pPr>
        <w:rPr>
          <w:szCs w:val="20"/>
        </w:rPr>
      </w:pPr>
    </w:p>
    <w:p w14:paraId="6E7B521F" w14:textId="77777777" w:rsidR="00251316" w:rsidRPr="00C03740" w:rsidRDefault="00251316" w:rsidP="000B0263">
      <w:pPr>
        <w:rPr>
          <w:szCs w:val="20"/>
        </w:rPr>
      </w:pPr>
    </w:p>
    <w:p w14:paraId="0C0A6F78" w14:textId="77777777" w:rsidR="00316B2A" w:rsidRPr="00C03740" w:rsidRDefault="00316B2A" w:rsidP="000B0263">
      <w:pPr>
        <w:rPr>
          <w:szCs w:val="20"/>
        </w:rPr>
      </w:pPr>
    </w:p>
    <w:p w14:paraId="0762F9FB" w14:textId="77777777" w:rsidR="00DC6128" w:rsidRPr="00C03740" w:rsidRDefault="00DC6128" w:rsidP="000B0263">
      <w:pPr>
        <w:rPr>
          <w:szCs w:val="20"/>
        </w:rPr>
      </w:pPr>
    </w:p>
    <w:p w14:paraId="7B1CCC2D" w14:textId="77777777" w:rsidR="00DC6128" w:rsidRPr="00C03740" w:rsidRDefault="00DC6128" w:rsidP="000B0263">
      <w:pPr>
        <w:rPr>
          <w:szCs w:val="20"/>
        </w:rPr>
      </w:pPr>
    </w:p>
    <w:p w14:paraId="1AD1CAD1" w14:textId="77777777" w:rsidR="00DC6128" w:rsidRPr="00C03740" w:rsidRDefault="00DC6128" w:rsidP="000B0263">
      <w:pPr>
        <w:rPr>
          <w:szCs w:val="20"/>
        </w:rPr>
      </w:pPr>
    </w:p>
    <w:p w14:paraId="7D5E8020" w14:textId="77777777" w:rsidR="00DC6128" w:rsidRPr="00C03740" w:rsidRDefault="00DC6128" w:rsidP="000B0263">
      <w:pPr>
        <w:rPr>
          <w:szCs w:val="20"/>
        </w:rPr>
      </w:pPr>
    </w:p>
    <w:p w14:paraId="2D66416A" w14:textId="77777777" w:rsidR="00DC6128" w:rsidRPr="00C03740" w:rsidRDefault="00DC6128" w:rsidP="000B0263">
      <w:pPr>
        <w:rPr>
          <w:szCs w:val="20"/>
        </w:rPr>
      </w:pPr>
    </w:p>
    <w:p w14:paraId="46E847AA" w14:textId="77777777" w:rsidR="00DC6128" w:rsidRPr="00C03740" w:rsidRDefault="00DC6128" w:rsidP="000B0263">
      <w:pPr>
        <w:rPr>
          <w:szCs w:val="20"/>
        </w:rPr>
      </w:pPr>
    </w:p>
    <w:p w14:paraId="58121B86" w14:textId="77777777" w:rsidR="00DC6128" w:rsidRPr="00C03740" w:rsidRDefault="00DC6128" w:rsidP="000B0263">
      <w:pPr>
        <w:rPr>
          <w:szCs w:val="20"/>
        </w:rPr>
      </w:pPr>
    </w:p>
    <w:p w14:paraId="49B6CA8E" w14:textId="77777777" w:rsidR="00DC6128" w:rsidRPr="00C03740" w:rsidRDefault="00DC6128" w:rsidP="000B0263">
      <w:pPr>
        <w:rPr>
          <w:szCs w:val="20"/>
        </w:rPr>
      </w:pPr>
    </w:p>
    <w:p w14:paraId="0485927D" w14:textId="77777777" w:rsidR="00DC6128" w:rsidRPr="00C03740" w:rsidRDefault="00DC6128" w:rsidP="000B0263">
      <w:pPr>
        <w:rPr>
          <w:szCs w:val="20"/>
        </w:rPr>
      </w:pPr>
    </w:p>
    <w:p w14:paraId="13518447" w14:textId="77777777" w:rsidR="00DC6128" w:rsidRPr="00C03740" w:rsidRDefault="00DC6128" w:rsidP="000B0263">
      <w:pPr>
        <w:rPr>
          <w:szCs w:val="20"/>
        </w:rPr>
      </w:pPr>
    </w:p>
    <w:p w14:paraId="394C5A7B" w14:textId="77777777" w:rsidR="00DC6128" w:rsidRPr="00C03740" w:rsidRDefault="00DC6128" w:rsidP="000B0263">
      <w:pPr>
        <w:rPr>
          <w:szCs w:val="20"/>
        </w:rPr>
      </w:pPr>
    </w:p>
    <w:p w14:paraId="4137ED7C" w14:textId="77777777" w:rsidR="00DC6128" w:rsidRPr="005F78E0" w:rsidRDefault="00DC6128" w:rsidP="000B0263">
      <w:pPr>
        <w:rPr>
          <w:szCs w:val="20"/>
        </w:rPr>
      </w:pPr>
    </w:p>
    <w:p w14:paraId="199E8EDB" w14:textId="3D0DFD07" w:rsidR="00DC6128" w:rsidRPr="005F78E0" w:rsidRDefault="004507A4" w:rsidP="005B087E">
      <w:pPr>
        <w:ind w:left="-1276" w:right="-710"/>
        <w:jc w:val="center"/>
        <w:rPr>
          <w:szCs w:val="20"/>
        </w:rPr>
      </w:pPr>
      <w:r>
        <w:rPr>
          <w:b/>
          <w:szCs w:val="20"/>
        </w:rPr>
        <w:t>OUTUBRO</w:t>
      </w:r>
      <w:r w:rsidR="00464044" w:rsidRPr="005F78E0">
        <w:rPr>
          <w:b/>
          <w:szCs w:val="20"/>
        </w:rPr>
        <w:t>/2024</w:t>
      </w:r>
    </w:p>
    <w:p w14:paraId="72DB351B" w14:textId="77777777" w:rsidR="00316B2A" w:rsidRPr="00C03740" w:rsidRDefault="00316B2A" w:rsidP="005B087E">
      <w:pPr>
        <w:ind w:left="-1276" w:right="-710"/>
        <w:jc w:val="center"/>
        <w:rPr>
          <w:color w:val="0070C0"/>
          <w:szCs w:val="20"/>
        </w:rPr>
      </w:pPr>
      <w:r w:rsidRPr="00C03740">
        <w:rPr>
          <w:color w:val="0070C0"/>
          <w:szCs w:val="20"/>
        </w:rPr>
        <w:br w:type="page"/>
      </w:r>
    </w:p>
    <w:p w14:paraId="5E914CEF" w14:textId="77777777" w:rsidR="00316B2A" w:rsidRPr="00C03740" w:rsidRDefault="00316B2A" w:rsidP="00B236F1">
      <w:pPr>
        <w:jc w:val="center"/>
        <w:rPr>
          <w:b/>
          <w:szCs w:val="20"/>
        </w:rPr>
      </w:pPr>
      <w:r w:rsidRPr="00C03740">
        <w:rPr>
          <w:b/>
          <w:szCs w:val="20"/>
        </w:rPr>
        <w:lastRenderedPageBreak/>
        <w:t>ÍNDICE</w:t>
      </w:r>
    </w:p>
    <w:p w14:paraId="07415E0B" w14:textId="77777777" w:rsidR="00316B2A" w:rsidRPr="00C03740" w:rsidRDefault="00316B2A" w:rsidP="00387DCB">
      <w:pPr>
        <w:rPr>
          <w:szCs w:val="20"/>
        </w:rPr>
      </w:pPr>
    </w:p>
    <w:p w14:paraId="0AFB41DB" w14:textId="3D93704A" w:rsidR="004F5914" w:rsidRDefault="00C62AB2">
      <w:pPr>
        <w:pStyle w:val="Sumrio1"/>
        <w:rPr>
          <w:rFonts w:asciiTheme="minorHAnsi" w:eastAsiaTheme="minorEastAsia" w:hAnsiTheme="minorHAnsi" w:cstheme="minorBidi"/>
          <w:kern w:val="2"/>
          <w:sz w:val="22"/>
          <w:szCs w:val="22"/>
          <w:lang w:eastAsia="pt-BR"/>
          <w14:ligatures w14:val="standardContextual"/>
        </w:rPr>
      </w:pPr>
      <w:r w:rsidRPr="00C03740">
        <w:fldChar w:fldCharType="begin"/>
      </w:r>
      <w:r w:rsidR="00B0600A" w:rsidRPr="00C03740">
        <w:instrText xml:space="preserve"> TOC \o "1-1" \h \z \u </w:instrText>
      </w:r>
      <w:r w:rsidRPr="00C03740">
        <w:fldChar w:fldCharType="separate"/>
      </w:r>
      <w:hyperlink w:anchor="_Toc178670029" w:history="1">
        <w:r w:rsidR="004F5914" w:rsidRPr="002E3373">
          <w:rPr>
            <w:rStyle w:val="Hyperlink"/>
          </w:rPr>
          <w:t>1.</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OBJETO DA CONTRATAÇÃO</w:t>
        </w:r>
        <w:r w:rsidR="004F5914">
          <w:rPr>
            <w:webHidden/>
          </w:rPr>
          <w:tab/>
        </w:r>
        <w:r w:rsidR="004F5914">
          <w:rPr>
            <w:webHidden/>
          </w:rPr>
          <w:fldChar w:fldCharType="begin"/>
        </w:r>
        <w:r w:rsidR="004F5914">
          <w:rPr>
            <w:webHidden/>
          </w:rPr>
          <w:instrText xml:space="preserve"> PAGEREF _Toc178670029 \h </w:instrText>
        </w:r>
        <w:r w:rsidR="004F5914">
          <w:rPr>
            <w:webHidden/>
          </w:rPr>
        </w:r>
        <w:r w:rsidR="004F5914">
          <w:rPr>
            <w:webHidden/>
          </w:rPr>
          <w:fldChar w:fldCharType="separate"/>
        </w:r>
        <w:r w:rsidR="004F5914">
          <w:rPr>
            <w:webHidden/>
          </w:rPr>
          <w:t>4</w:t>
        </w:r>
        <w:r w:rsidR="004F5914">
          <w:rPr>
            <w:webHidden/>
          </w:rPr>
          <w:fldChar w:fldCharType="end"/>
        </w:r>
      </w:hyperlink>
    </w:p>
    <w:p w14:paraId="641A2AB9" w14:textId="192C3C53"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0" w:history="1">
        <w:r w:rsidR="004F5914" w:rsidRPr="002E3373">
          <w:rPr>
            <w:rStyle w:val="Hyperlink"/>
          </w:rPr>
          <w:t>2.</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TERMINOLOGIAS E DEFINIÇÕES</w:t>
        </w:r>
        <w:r w:rsidR="004F5914">
          <w:rPr>
            <w:webHidden/>
          </w:rPr>
          <w:tab/>
        </w:r>
        <w:r w:rsidR="004F5914">
          <w:rPr>
            <w:webHidden/>
          </w:rPr>
          <w:fldChar w:fldCharType="begin"/>
        </w:r>
        <w:r w:rsidR="004F5914">
          <w:rPr>
            <w:webHidden/>
          </w:rPr>
          <w:instrText xml:space="preserve"> PAGEREF _Toc178670030 \h </w:instrText>
        </w:r>
        <w:r w:rsidR="004F5914">
          <w:rPr>
            <w:webHidden/>
          </w:rPr>
        </w:r>
        <w:r w:rsidR="004F5914">
          <w:rPr>
            <w:webHidden/>
          </w:rPr>
          <w:fldChar w:fldCharType="separate"/>
        </w:r>
        <w:r w:rsidR="004F5914">
          <w:rPr>
            <w:webHidden/>
          </w:rPr>
          <w:t>4</w:t>
        </w:r>
        <w:r w:rsidR="004F5914">
          <w:rPr>
            <w:webHidden/>
          </w:rPr>
          <w:fldChar w:fldCharType="end"/>
        </w:r>
      </w:hyperlink>
    </w:p>
    <w:p w14:paraId="5AE5F5F0" w14:textId="5D8B7027"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1" w:history="1">
        <w:r w:rsidR="004F5914" w:rsidRPr="002E3373">
          <w:rPr>
            <w:rStyle w:val="Hyperlink"/>
          </w:rPr>
          <w:t>3.</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FORMA DE REALIZAÇÃO, MODO DE DISPUTA, REGIME DE EXECUÇÃO, VALOR ESTIMADO E CRITÉRIO DE JULGAMENTO.</w:t>
        </w:r>
        <w:r w:rsidR="004F5914">
          <w:rPr>
            <w:webHidden/>
          </w:rPr>
          <w:tab/>
        </w:r>
        <w:r w:rsidR="004F5914">
          <w:rPr>
            <w:webHidden/>
          </w:rPr>
          <w:fldChar w:fldCharType="begin"/>
        </w:r>
        <w:r w:rsidR="004F5914">
          <w:rPr>
            <w:webHidden/>
          </w:rPr>
          <w:instrText xml:space="preserve"> PAGEREF _Toc178670031 \h </w:instrText>
        </w:r>
        <w:r w:rsidR="004F5914">
          <w:rPr>
            <w:webHidden/>
          </w:rPr>
        </w:r>
        <w:r w:rsidR="004F5914">
          <w:rPr>
            <w:webHidden/>
          </w:rPr>
          <w:fldChar w:fldCharType="separate"/>
        </w:r>
        <w:r w:rsidR="004F5914">
          <w:rPr>
            <w:webHidden/>
          </w:rPr>
          <w:t>7</w:t>
        </w:r>
        <w:r w:rsidR="004F5914">
          <w:rPr>
            <w:webHidden/>
          </w:rPr>
          <w:fldChar w:fldCharType="end"/>
        </w:r>
      </w:hyperlink>
    </w:p>
    <w:p w14:paraId="4318E642" w14:textId="2C1E1083"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2" w:history="1">
        <w:r w:rsidR="004F5914" w:rsidRPr="002E3373">
          <w:rPr>
            <w:rStyle w:val="Hyperlink"/>
          </w:rPr>
          <w:t>4.</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LOCALIZAÇÃO DO OBJETO</w:t>
        </w:r>
        <w:r w:rsidR="004F5914">
          <w:rPr>
            <w:webHidden/>
          </w:rPr>
          <w:tab/>
        </w:r>
        <w:r w:rsidR="004F5914">
          <w:rPr>
            <w:webHidden/>
          </w:rPr>
          <w:fldChar w:fldCharType="begin"/>
        </w:r>
        <w:r w:rsidR="004F5914">
          <w:rPr>
            <w:webHidden/>
          </w:rPr>
          <w:instrText xml:space="preserve"> PAGEREF _Toc178670032 \h </w:instrText>
        </w:r>
        <w:r w:rsidR="004F5914">
          <w:rPr>
            <w:webHidden/>
          </w:rPr>
        </w:r>
        <w:r w:rsidR="004F5914">
          <w:rPr>
            <w:webHidden/>
          </w:rPr>
          <w:fldChar w:fldCharType="separate"/>
        </w:r>
        <w:r w:rsidR="004F5914">
          <w:rPr>
            <w:webHidden/>
          </w:rPr>
          <w:t>7</w:t>
        </w:r>
        <w:r w:rsidR="004F5914">
          <w:rPr>
            <w:webHidden/>
          </w:rPr>
          <w:fldChar w:fldCharType="end"/>
        </w:r>
      </w:hyperlink>
    </w:p>
    <w:p w14:paraId="2D46454C" w14:textId="0A57D203"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3" w:history="1">
        <w:r w:rsidR="004F5914" w:rsidRPr="002E3373">
          <w:rPr>
            <w:rStyle w:val="Hyperlink"/>
          </w:rPr>
          <w:t>5.</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DESCRIÇÃO DOS SERVIÇOS</w:t>
        </w:r>
        <w:r w:rsidR="004F5914">
          <w:rPr>
            <w:webHidden/>
          </w:rPr>
          <w:tab/>
        </w:r>
        <w:r w:rsidR="004F5914">
          <w:rPr>
            <w:webHidden/>
          </w:rPr>
          <w:fldChar w:fldCharType="begin"/>
        </w:r>
        <w:r w:rsidR="004F5914">
          <w:rPr>
            <w:webHidden/>
          </w:rPr>
          <w:instrText xml:space="preserve"> PAGEREF _Toc178670033 \h </w:instrText>
        </w:r>
        <w:r w:rsidR="004F5914">
          <w:rPr>
            <w:webHidden/>
          </w:rPr>
        </w:r>
        <w:r w:rsidR="004F5914">
          <w:rPr>
            <w:webHidden/>
          </w:rPr>
          <w:fldChar w:fldCharType="separate"/>
        </w:r>
        <w:r w:rsidR="004F5914">
          <w:rPr>
            <w:webHidden/>
          </w:rPr>
          <w:t>8</w:t>
        </w:r>
        <w:r w:rsidR="004F5914">
          <w:rPr>
            <w:webHidden/>
          </w:rPr>
          <w:fldChar w:fldCharType="end"/>
        </w:r>
      </w:hyperlink>
    </w:p>
    <w:p w14:paraId="7BDD4DD8" w14:textId="05BC1A27"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4" w:history="1">
        <w:r w:rsidR="004F5914" w:rsidRPr="002E3373">
          <w:rPr>
            <w:rStyle w:val="Hyperlink"/>
          </w:rPr>
          <w:t>6.</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CONDIÇÕES DE PARTICIPAÇÃO</w:t>
        </w:r>
        <w:r w:rsidR="004F5914">
          <w:rPr>
            <w:webHidden/>
          </w:rPr>
          <w:tab/>
        </w:r>
        <w:r w:rsidR="004F5914">
          <w:rPr>
            <w:webHidden/>
          </w:rPr>
          <w:fldChar w:fldCharType="begin"/>
        </w:r>
        <w:r w:rsidR="004F5914">
          <w:rPr>
            <w:webHidden/>
          </w:rPr>
          <w:instrText xml:space="preserve"> PAGEREF _Toc178670034 \h </w:instrText>
        </w:r>
        <w:r w:rsidR="004F5914">
          <w:rPr>
            <w:webHidden/>
          </w:rPr>
        </w:r>
        <w:r w:rsidR="004F5914">
          <w:rPr>
            <w:webHidden/>
          </w:rPr>
          <w:fldChar w:fldCharType="separate"/>
        </w:r>
        <w:r w:rsidR="004F5914">
          <w:rPr>
            <w:webHidden/>
          </w:rPr>
          <w:t>14</w:t>
        </w:r>
        <w:r w:rsidR="004F5914">
          <w:rPr>
            <w:webHidden/>
          </w:rPr>
          <w:fldChar w:fldCharType="end"/>
        </w:r>
      </w:hyperlink>
    </w:p>
    <w:p w14:paraId="7400647B" w14:textId="785509E0"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5" w:history="1">
        <w:r w:rsidR="004F5914" w:rsidRPr="002E3373">
          <w:rPr>
            <w:rStyle w:val="Hyperlink"/>
          </w:rPr>
          <w:t>7.</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VISITA AO LOCAL DOS SERVIÇOS</w:t>
        </w:r>
        <w:r w:rsidR="004F5914">
          <w:rPr>
            <w:webHidden/>
          </w:rPr>
          <w:tab/>
        </w:r>
        <w:r w:rsidR="004F5914">
          <w:rPr>
            <w:webHidden/>
          </w:rPr>
          <w:fldChar w:fldCharType="begin"/>
        </w:r>
        <w:r w:rsidR="004F5914">
          <w:rPr>
            <w:webHidden/>
          </w:rPr>
          <w:instrText xml:space="preserve"> PAGEREF _Toc178670035 \h </w:instrText>
        </w:r>
        <w:r w:rsidR="004F5914">
          <w:rPr>
            <w:webHidden/>
          </w:rPr>
        </w:r>
        <w:r w:rsidR="004F5914">
          <w:rPr>
            <w:webHidden/>
          </w:rPr>
          <w:fldChar w:fldCharType="separate"/>
        </w:r>
        <w:r w:rsidR="004F5914">
          <w:rPr>
            <w:webHidden/>
          </w:rPr>
          <w:t>14</w:t>
        </w:r>
        <w:r w:rsidR="004F5914">
          <w:rPr>
            <w:webHidden/>
          </w:rPr>
          <w:fldChar w:fldCharType="end"/>
        </w:r>
      </w:hyperlink>
    </w:p>
    <w:p w14:paraId="4E1BBD31" w14:textId="5E6718A7"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6" w:history="1">
        <w:r w:rsidR="004F5914" w:rsidRPr="002E3373">
          <w:rPr>
            <w:rStyle w:val="Hyperlink"/>
          </w:rPr>
          <w:t>8.</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PROPOSTA FINANCEIRA</w:t>
        </w:r>
        <w:r w:rsidR="004F5914">
          <w:rPr>
            <w:webHidden/>
          </w:rPr>
          <w:tab/>
        </w:r>
        <w:r w:rsidR="004F5914">
          <w:rPr>
            <w:webHidden/>
          </w:rPr>
          <w:fldChar w:fldCharType="begin"/>
        </w:r>
        <w:r w:rsidR="004F5914">
          <w:rPr>
            <w:webHidden/>
          </w:rPr>
          <w:instrText xml:space="preserve"> PAGEREF _Toc178670036 \h </w:instrText>
        </w:r>
        <w:r w:rsidR="004F5914">
          <w:rPr>
            <w:webHidden/>
          </w:rPr>
        </w:r>
        <w:r w:rsidR="004F5914">
          <w:rPr>
            <w:webHidden/>
          </w:rPr>
          <w:fldChar w:fldCharType="separate"/>
        </w:r>
        <w:r w:rsidR="004F5914">
          <w:rPr>
            <w:webHidden/>
          </w:rPr>
          <w:t>15</w:t>
        </w:r>
        <w:r w:rsidR="004F5914">
          <w:rPr>
            <w:webHidden/>
          </w:rPr>
          <w:fldChar w:fldCharType="end"/>
        </w:r>
      </w:hyperlink>
    </w:p>
    <w:p w14:paraId="1935DA0B" w14:textId="3AE383DD"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7" w:history="1">
        <w:r w:rsidR="004F5914" w:rsidRPr="002E3373">
          <w:rPr>
            <w:rStyle w:val="Hyperlink"/>
          </w:rPr>
          <w:t>9.</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DOCUMENTAÇÃO DE HABILITAÇÃO</w:t>
        </w:r>
        <w:r w:rsidR="004F5914">
          <w:rPr>
            <w:webHidden/>
          </w:rPr>
          <w:tab/>
        </w:r>
        <w:r w:rsidR="004F5914">
          <w:rPr>
            <w:webHidden/>
          </w:rPr>
          <w:fldChar w:fldCharType="begin"/>
        </w:r>
        <w:r w:rsidR="004F5914">
          <w:rPr>
            <w:webHidden/>
          </w:rPr>
          <w:instrText xml:space="preserve"> PAGEREF _Toc178670037 \h </w:instrText>
        </w:r>
        <w:r w:rsidR="004F5914">
          <w:rPr>
            <w:webHidden/>
          </w:rPr>
        </w:r>
        <w:r w:rsidR="004F5914">
          <w:rPr>
            <w:webHidden/>
          </w:rPr>
          <w:fldChar w:fldCharType="separate"/>
        </w:r>
        <w:r w:rsidR="004F5914">
          <w:rPr>
            <w:webHidden/>
          </w:rPr>
          <w:t>17</w:t>
        </w:r>
        <w:r w:rsidR="004F5914">
          <w:rPr>
            <w:webHidden/>
          </w:rPr>
          <w:fldChar w:fldCharType="end"/>
        </w:r>
      </w:hyperlink>
    </w:p>
    <w:p w14:paraId="41FA9849" w14:textId="3FAB47C3"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8" w:history="1">
        <w:r w:rsidR="004F5914" w:rsidRPr="002E3373">
          <w:rPr>
            <w:rStyle w:val="Hyperlink"/>
          </w:rPr>
          <w:t>10.</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ORÇAMENTO DE REFERÊNCIA, REFERÊNCIA DE PREÇOS E DOTAÇÃO ORÇAMENTÁRIA</w:t>
        </w:r>
        <w:r w:rsidR="004F5914">
          <w:rPr>
            <w:webHidden/>
          </w:rPr>
          <w:tab/>
        </w:r>
        <w:r w:rsidR="004F5914">
          <w:rPr>
            <w:webHidden/>
          </w:rPr>
          <w:fldChar w:fldCharType="begin"/>
        </w:r>
        <w:r w:rsidR="004F5914">
          <w:rPr>
            <w:webHidden/>
          </w:rPr>
          <w:instrText xml:space="preserve"> PAGEREF _Toc178670038 \h </w:instrText>
        </w:r>
        <w:r w:rsidR="004F5914">
          <w:rPr>
            <w:webHidden/>
          </w:rPr>
        </w:r>
        <w:r w:rsidR="004F5914">
          <w:rPr>
            <w:webHidden/>
          </w:rPr>
          <w:fldChar w:fldCharType="separate"/>
        </w:r>
        <w:r w:rsidR="004F5914">
          <w:rPr>
            <w:webHidden/>
          </w:rPr>
          <w:t>19</w:t>
        </w:r>
        <w:r w:rsidR="004F5914">
          <w:rPr>
            <w:webHidden/>
          </w:rPr>
          <w:fldChar w:fldCharType="end"/>
        </w:r>
      </w:hyperlink>
    </w:p>
    <w:p w14:paraId="45B0FC84" w14:textId="216BB49C"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39" w:history="1">
        <w:r w:rsidR="004F5914" w:rsidRPr="002E3373">
          <w:rPr>
            <w:rStyle w:val="Hyperlink"/>
          </w:rPr>
          <w:t>11.</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PRAZOS DE VIGÊNCIA DA ARP, DE EXECUÇÃO DOS SERVIÇOS E DE VIGÊNCIA DO CONTRATO</w:t>
        </w:r>
        <w:r w:rsidR="004F5914">
          <w:rPr>
            <w:webHidden/>
          </w:rPr>
          <w:tab/>
        </w:r>
        <w:r w:rsidR="004F5914">
          <w:rPr>
            <w:webHidden/>
          </w:rPr>
          <w:fldChar w:fldCharType="begin"/>
        </w:r>
        <w:r w:rsidR="004F5914">
          <w:rPr>
            <w:webHidden/>
          </w:rPr>
          <w:instrText xml:space="preserve"> PAGEREF _Toc178670039 \h </w:instrText>
        </w:r>
        <w:r w:rsidR="004F5914">
          <w:rPr>
            <w:webHidden/>
          </w:rPr>
        </w:r>
        <w:r w:rsidR="004F5914">
          <w:rPr>
            <w:webHidden/>
          </w:rPr>
          <w:fldChar w:fldCharType="separate"/>
        </w:r>
        <w:r w:rsidR="004F5914">
          <w:rPr>
            <w:webHidden/>
          </w:rPr>
          <w:t>20</w:t>
        </w:r>
        <w:r w:rsidR="004F5914">
          <w:rPr>
            <w:webHidden/>
          </w:rPr>
          <w:fldChar w:fldCharType="end"/>
        </w:r>
      </w:hyperlink>
    </w:p>
    <w:p w14:paraId="31D41F2F" w14:textId="62E73574"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0" w:history="1">
        <w:r w:rsidR="004F5914" w:rsidRPr="002E3373">
          <w:rPr>
            <w:rStyle w:val="Hyperlink"/>
          </w:rPr>
          <w:t>12.</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FORMAS E CONDIÇÕES DE PAGAMENTO</w:t>
        </w:r>
        <w:r w:rsidR="004F5914">
          <w:rPr>
            <w:webHidden/>
          </w:rPr>
          <w:tab/>
        </w:r>
        <w:r w:rsidR="004F5914">
          <w:rPr>
            <w:webHidden/>
          </w:rPr>
          <w:fldChar w:fldCharType="begin"/>
        </w:r>
        <w:r w:rsidR="004F5914">
          <w:rPr>
            <w:webHidden/>
          </w:rPr>
          <w:instrText xml:space="preserve"> PAGEREF _Toc178670040 \h </w:instrText>
        </w:r>
        <w:r w:rsidR="004F5914">
          <w:rPr>
            <w:webHidden/>
          </w:rPr>
        </w:r>
        <w:r w:rsidR="004F5914">
          <w:rPr>
            <w:webHidden/>
          </w:rPr>
          <w:fldChar w:fldCharType="separate"/>
        </w:r>
        <w:r w:rsidR="004F5914">
          <w:rPr>
            <w:webHidden/>
          </w:rPr>
          <w:t>20</w:t>
        </w:r>
        <w:r w:rsidR="004F5914">
          <w:rPr>
            <w:webHidden/>
          </w:rPr>
          <w:fldChar w:fldCharType="end"/>
        </w:r>
      </w:hyperlink>
    </w:p>
    <w:p w14:paraId="31BD0FA3" w14:textId="58EF5FF4"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1" w:history="1">
        <w:r w:rsidR="004F5914" w:rsidRPr="002E3373">
          <w:rPr>
            <w:rStyle w:val="Hyperlink"/>
          </w:rPr>
          <w:t>13.</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REAJUSTAMENTO</w:t>
        </w:r>
        <w:r w:rsidR="004F5914">
          <w:rPr>
            <w:webHidden/>
          </w:rPr>
          <w:tab/>
        </w:r>
        <w:r w:rsidR="004F5914">
          <w:rPr>
            <w:webHidden/>
          </w:rPr>
          <w:fldChar w:fldCharType="begin"/>
        </w:r>
        <w:r w:rsidR="004F5914">
          <w:rPr>
            <w:webHidden/>
          </w:rPr>
          <w:instrText xml:space="preserve"> PAGEREF _Toc178670041 \h </w:instrText>
        </w:r>
        <w:r w:rsidR="004F5914">
          <w:rPr>
            <w:webHidden/>
          </w:rPr>
        </w:r>
        <w:r w:rsidR="004F5914">
          <w:rPr>
            <w:webHidden/>
          </w:rPr>
          <w:fldChar w:fldCharType="separate"/>
        </w:r>
        <w:r w:rsidR="004F5914">
          <w:rPr>
            <w:webHidden/>
          </w:rPr>
          <w:t>22</w:t>
        </w:r>
        <w:r w:rsidR="004F5914">
          <w:rPr>
            <w:webHidden/>
          </w:rPr>
          <w:fldChar w:fldCharType="end"/>
        </w:r>
      </w:hyperlink>
    </w:p>
    <w:p w14:paraId="3D0DB795" w14:textId="4397EEAE"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2" w:history="1">
        <w:r w:rsidR="004F5914" w:rsidRPr="002E3373">
          <w:rPr>
            <w:rStyle w:val="Hyperlink"/>
            <w:bCs/>
          </w:rPr>
          <w:t>14.</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MULTAS</w:t>
        </w:r>
        <w:r w:rsidR="004F5914">
          <w:rPr>
            <w:webHidden/>
          </w:rPr>
          <w:tab/>
        </w:r>
        <w:r w:rsidR="004F5914">
          <w:rPr>
            <w:webHidden/>
          </w:rPr>
          <w:fldChar w:fldCharType="begin"/>
        </w:r>
        <w:r w:rsidR="004F5914">
          <w:rPr>
            <w:webHidden/>
          </w:rPr>
          <w:instrText xml:space="preserve"> PAGEREF _Toc178670042 \h </w:instrText>
        </w:r>
        <w:r w:rsidR="004F5914">
          <w:rPr>
            <w:webHidden/>
          </w:rPr>
        </w:r>
        <w:r w:rsidR="004F5914">
          <w:rPr>
            <w:webHidden/>
          </w:rPr>
          <w:fldChar w:fldCharType="separate"/>
        </w:r>
        <w:r w:rsidR="004F5914">
          <w:rPr>
            <w:webHidden/>
          </w:rPr>
          <w:t>23</w:t>
        </w:r>
        <w:r w:rsidR="004F5914">
          <w:rPr>
            <w:webHidden/>
          </w:rPr>
          <w:fldChar w:fldCharType="end"/>
        </w:r>
      </w:hyperlink>
    </w:p>
    <w:p w14:paraId="5248A106" w14:textId="0BBA59EB"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3" w:history="1">
        <w:r w:rsidR="004F5914" w:rsidRPr="002E3373">
          <w:rPr>
            <w:rStyle w:val="Hyperlink"/>
            <w:bCs/>
          </w:rPr>
          <w:t>15.</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GARANTIA</w:t>
        </w:r>
        <w:r w:rsidR="004F5914" w:rsidRPr="002E3373">
          <w:rPr>
            <w:rStyle w:val="Hyperlink"/>
            <w:bCs/>
          </w:rPr>
          <w:t xml:space="preserve"> DE EXECUÇÃO</w:t>
        </w:r>
        <w:r w:rsidR="004F5914">
          <w:rPr>
            <w:webHidden/>
          </w:rPr>
          <w:tab/>
        </w:r>
        <w:r w:rsidR="004F5914">
          <w:rPr>
            <w:webHidden/>
          </w:rPr>
          <w:fldChar w:fldCharType="begin"/>
        </w:r>
        <w:r w:rsidR="004F5914">
          <w:rPr>
            <w:webHidden/>
          </w:rPr>
          <w:instrText xml:space="preserve"> PAGEREF _Toc178670043 \h </w:instrText>
        </w:r>
        <w:r w:rsidR="004F5914">
          <w:rPr>
            <w:webHidden/>
          </w:rPr>
        </w:r>
        <w:r w:rsidR="004F5914">
          <w:rPr>
            <w:webHidden/>
          </w:rPr>
          <w:fldChar w:fldCharType="separate"/>
        </w:r>
        <w:r w:rsidR="004F5914">
          <w:rPr>
            <w:webHidden/>
          </w:rPr>
          <w:t>24</w:t>
        </w:r>
        <w:r w:rsidR="004F5914">
          <w:rPr>
            <w:webHidden/>
          </w:rPr>
          <w:fldChar w:fldCharType="end"/>
        </w:r>
      </w:hyperlink>
    </w:p>
    <w:p w14:paraId="47565179" w14:textId="4A4A6300"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4" w:history="1">
        <w:r w:rsidR="004F5914" w:rsidRPr="002E3373">
          <w:rPr>
            <w:rStyle w:val="Hyperlink"/>
          </w:rPr>
          <w:t>16.</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FISCALIZAÇÃO</w:t>
        </w:r>
        <w:r w:rsidR="004F5914">
          <w:rPr>
            <w:webHidden/>
          </w:rPr>
          <w:tab/>
        </w:r>
        <w:r w:rsidR="004F5914">
          <w:rPr>
            <w:webHidden/>
          </w:rPr>
          <w:fldChar w:fldCharType="begin"/>
        </w:r>
        <w:r w:rsidR="004F5914">
          <w:rPr>
            <w:webHidden/>
          </w:rPr>
          <w:instrText xml:space="preserve"> PAGEREF _Toc178670044 \h </w:instrText>
        </w:r>
        <w:r w:rsidR="004F5914">
          <w:rPr>
            <w:webHidden/>
          </w:rPr>
        </w:r>
        <w:r w:rsidR="004F5914">
          <w:rPr>
            <w:webHidden/>
          </w:rPr>
          <w:fldChar w:fldCharType="separate"/>
        </w:r>
        <w:r w:rsidR="004F5914">
          <w:rPr>
            <w:webHidden/>
          </w:rPr>
          <w:t>25</w:t>
        </w:r>
        <w:r w:rsidR="004F5914">
          <w:rPr>
            <w:webHidden/>
          </w:rPr>
          <w:fldChar w:fldCharType="end"/>
        </w:r>
      </w:hyperlink>
    </w:p>
    <w:p w14:paraId="5580772E" w14:textId="7541861E"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5" w:history="1">
        <w:r w:rsidR="004F5914" w:rsidRPr="002E3373">
          <w:rPr>
            <w:rStyle w:val="Hyperlink"/>
          </w:rPr>
          <w:t>17.</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RECEBIMENTO DEFINITIVO DOS SERVIÇOS</w:t>
        </w:r>
        <w:r w:rsidR="004F5914">
          <w:rPr>
            <w:webHidden/>
          </w:rPr>
          <w:tab/>
        </w:r>
        <w:r w:rsidR="004F5914">
          <w:rPr>
            <w:webHidden/>
          </w:rPr>
          <w:fldChar w:fldCharType="begin"/>
        </w:r>
        <w:r w:rsidR="004F5914">
          <w:rPr>
            <w:webHidden/>
          </w:rPr>
          <w:instrText xml:space="preserve"> PAGEREF _Toc178670045 \h </w:instrText>
        </w:r>
        <w:r w:rsidR="004F5914">
          <w:rPr>
            <w:webHidden/>
          </w:rPr>
        </w:r>
        <w:r w:rsidR="004F5914">
          <w:rPr>
            <w:webHidden/>
          </w:rPr>
          <w:fldChar w:fldCharType="separate"/>
        </w:r>
        <w:r w:rsidR="004F5914">
          <w:rPr>
            <w:webHidden/>
          </w:rPr>
          <w:t>28</w:t>
        </w:r>
        <w:r w:rsidR="004F5914">
          <w:rPr>
            <w:webHidden/>
          </w:rPr>
          <w:fldChar w:fldCharType="end"/>
        </w:r>
      </w:hyperlink>
    </w:p>
    <w:p w14:paraId="3C6912F4" w14:textId="71B1E6B1"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6" w:history="1">
        <w:r w:rsidR="004F5914" w:rsidRPr="002E3373">
          <w:rPr>
            <w:rStyle w:val="Hyperlink"/>
          </w:rPr>
          <w:t>18.</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SEGURANÇA E MEDICINA DO TRABALHO</w:t>
        </w:r>
        <w:r w:rsidR="004F5914">
          <w:rPr>
            <w:webHidden/>
          </w:rPr>
          <w:tab/>
        </w:r>
        <w:r w:rsidR="004F5914">
          <w:rPr>
            <w:webHidden/>
          </w:rPr>
          <w:fldChar w:fldCharType="begin"/>
        </w:r>
        <w:r w:rsidR="004F5914">
          <w:rPr>
            <w:webHidden/>
          </w:rPr>
          <w:instrText xml:space="preserve"> PAGEREF _Toc178670046 \h </w:instrText>
        </w:r>
        <w:r w:rsidR="004F5914">
          <w:rPr>
            <w:webHidden/>
          </w:rPr>
        </w:r>
        <w:r w:rsidR="004F5914">
          <w:rPr>
            <w:webHidden/>
          </w:rPr>
          <w:fldChar w:fldCharType="separate"/>
        </w:r>
        <w:r w:rsidR="004F5914">
          <w:rPr>
            <w:webHidden/>
          </w:rPr>
          <w:t>29</w:t>
        </w:r>
        <w:r w:rsidR="004F5914">
          <w:rPr>
            <w:webHidden/>
          </w:rPr>
          <w:fldChar w:fldCharType="end"/>
        </w:r>
      </w:hyperlink>
    </w:p>
    <w:p w14:paraId="2608DC0E" w14:textId="0B1233AB"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7" w:history="1">
        <w:r w:rsidR="004F5914" w:rsidRPr="002E3373">
          <w:rPr>
            <w:rStyle w:val="Hyperlink"/>
          </w:rPr>
          <w:t>19.</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CRITÉRIOS DE SUSTENTABILIDADE AMBIENTAL</w:t>
        </w:r>
        <w:r w:rsidR="004F5914">
          <w:rPr>
            <w:webHidden/>
          </w:rPr>
          <w:tab/>
        </w:r>
        <w:r w:rsidR="004F5914">
          <w:rPr>
            <w:webHidden/>
          </w:rPr>
          <w:fldChar w:fldCharType="begin"/>
        </w:r>
        <w:r w:rsidR="004F5914">
          <w:rPr>
            <w:webHidden/>
          </w:rPr>
          <w:instrText xml:space="preserve"> PAGEREF _Toc178670047 \h </w:instrText>
        </w:r>
        <w:r w:rsidR="004F5914">
          <w:rPr>
            <w:webHidden/>
          </w:rPr>
        </w:r>
        <w:r w:rsidR="004F5914">
          <w:rPr>
            <w:webHidden/>
          </w:rPr>
          <w:fldChar w:fldCharType="separate"/>
        </w:r>
        <w:r w:rsidR="004F5914">
          <w:rPr>
            <w:webHidden/>
          </w:rPr>
          <w:t>29</w:t>
        </w:r>
        <w:r w:rsidR="004F5914">
          <w:rPr>
            <w:webHidden/>
          </w:rPr>
          <w:fldChar w:fldCharType="end"/>
        </w:r>
      </w:hyperlink>
    </w:p>
    <w:p w14:paraId="3CEECE84" w14:textId="5489E5D1"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8" w:history="1">
        <w:r w:rsidR="004F5914" w:rsidRPr="002E3373">
          <w:rPr>
            <w:rStyle w:val="Hyperlink"/>
          </w:rPr>
          <w:t>20.</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OBRIGAÇÕES DA CONTRATADA</w:t>
        </w:r>
        <w:r w:rsidR="004F5914">
          <w:rPr>
            <w:webHidden/>
          </w:rPr>
          <w:tab/>
        </w:r>
        <w:r w:rsidR="004F5914">
          <w:rPr>
            <w:webHidden/>
          </w:rPr>
          <w:fldChar w:fldCharType="begin"/>
        </w:r>
        <w:r w:rsidR="004F5914">
          <w:rPr>
            <w:webHidden/>
          </w:rPr>
          <w:instrText xml:space="preserve"> PAGEREF _Toc178670048 \h </w:instrText>
        </w:r>
        <w:r w:rsidR="004F5914">
          <w:rPr>
            <w:webHidden/>
          </w:rPr>
        </w:r>
        <w:r w:rsidR="004F5914">
          <w:rPr>
            <w:webHidden/>
          </w:rPr>
          <w:fldChar w:fldCharType="separate"/>
        </w:r>
        <w:r w:rsidR="004F5914">
          <w:rPr>
            <w:webHidden/>
          </w:rPr>
          <w:t>31</w:t>
        </w:r>
        <w:r w:rsidR="004F5914">
          <w:rPr>
            <w:webHidden/>
          </w:rPr>
          <w:fldChar w:fldCharType="end"/>
        </w:r>
      </w:hyperlink>
    </w:p>
    <w:p w14:paraId="30757818" w14:textId="1252385A"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49" w:history="1">
        <w:r w:rsidR="004F5914" w:rsidRPr="002E3373">
          <w:rPr>
            <w:rStyle w:val="Hyperlink"/>
          </w:rPr>
          <w:t>21.</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OBRIGAÇÕES DA CODEVASF</w:t>
        </w:r>
        <w:r w:rsidR="004F5914">
          <w:rPr>
            <w:webHidden/>
          </w:rPr>
          <w:tab/>
        </w:r>
        <w:r w:rsidR="004F5914">
          <w:rPr>
            <w:webHidden/>
          </w:rPr>
          <w:fldChar w:fldCharType="begin"/>
        </w:r>
        <w:r w:rsidR="004F5914">
          <w:rPr>
            <w:webHidden/>
          </w:rPr>
          <w:instrText xml:space="preserve"> PAGEREF _Toc178670049 \h </w:instrText>
        </w:r>
        <w:r w:rsidR="004F5914">
          <w:rPr>
            <w:webHidden/>
          </w:rPr>
        </w:r>
        <w:r w:rsidR="004F5914">
          <w:rPr>
            <w:webHidden/>
          </w:rPr>
          <w:fldChar w:fldCharType="separate"/>
        </w:r>
        <w:r w:rsidR="004F5914">
          <w:rPr>
            <w:webHidden/>
          </w:rPr>
          <w:t>37</w:t>
        </w:r>
        <w:r w:rsidR="004F5914">
          <w:rPr>
            <w:webHidden/>
          </w:rPr>
          <w:fldChar w:fldCharType="end"/>
        </w:r>
      </w:hyperlink>
    </w:p>
    <w:p w14:paraId="258CF7E7" w14:textId="35ED2287"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0" w:history="1">
        <w:r w:rsidR="004F5914" w:rsidRPr="002E3373">
          <w:rPr>
            <w:rStyle w:val="Hyperlink"/>
          </w:rPr>
          <w:t>22.</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MATRIZ DE RISCOS</w:t>
        </w:r>
        <w:r w:rsidR="004F5914">
          <w:rPr>
            <w:webHidden/>
          </w:rPr>
          <w:tab/>
        </w:r>
        <w:r w:rsidR="004F5914">
          <w:rPr>
            <w:webHidden/>
          </w:rPr>
          <w:fldChar w:fldCharType="begin"/>
        </w:r>
        <w:r w:rsidR="004F5914">
          <w:rPr>
            <w:webHidden/>
          </w:rPr>
          <w:instrText xml:space="preserve"> PAGEREF _Toc178670050 \h </w:instrText>
        </w:r>
        <w:r w:rsidR="004F5914">
          <w:rPr>
            <w:webHidden/>
          </w:rPr>
        </w:r>
        <w:r w:rsidR="004F5914">
          <w:rPr>
            <w:webHidden/>
          </w:rPr>
          <w:fldChar w:fldCharType="separate"/>
        </w:r>
        <w:r w:rsidR="004F5914">
          <w:rPr>
            <w:webHidden/>
          </w:rPr>
          <w:t>37</w:t>
        </w:r>
        <w:r w:rsidR="004F5914">
          <w:rPr>
            <w:webHidden/>
          </w:rPr>
          <w:fldChar w:fldCharType="end"/>
        </w:r>
      </w:hyperlink>
    </w:p>
    <w:p w14:paraId="2C0F21D3" w14:textId="2321CC0E"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1" w:history="1">
        <w:r w:rsidR="004F5914" w:rsidRPr="002E3373">
          <w:rPr>
            <w:rStyle w:val="Hyperlink"/>
          </w:rPr>
          <w:t>23.</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CONDIÇÕES GERAIS</w:t>
        </w:r>
        <w:r w:rsidR="004F5914">
          <w:rPr>
            <w:webHidden/>
          </w:rPr>
          <w:tab/>
        </w:r>
        <w:r w:rsidR="004F5914">
          <w:rPr>
            <w:webHidden/>
          </w:rPr>
          <w:fldChar w:fldCharType="begin"/>
        </w:r>
        <w:r w:rsidR="004F5914">
          <w:rPr>
            <w:webHidden/>
          </w:rPr>
          <w:instrText xml:space="preserve"> PAGEREF _Toc178670051 \h </w:instrText>
        </w:r>
        <w:r w:rsidR="004F5914">
          <w:rPr>
            <w:webHidden/>
          </w:rPr>
        </w:r>
        <w:r w:rsidR="004F5914">
          <w:rPr>
            <w:webHidden/>
          </w:rPr>
          <w:fldChar w:fldCharType="separate"/>
        </w:r>
        <w:r w:rsidR="004F5914">
          <w:rPr>
            <w:webHidden/>
          </w:rPr>
          <w:t>38</w:t>
        </w:r>
        <w:r w:rsidR="004F5914">
          <w:rPr>
            <w:webHidden/>
          </w:rPr>
          <w:fldChar w:fldCharType="end"/>
        </w:r>
      </w:hyperlink>
    </w:p>
    <w:p w14:paraId="5B916B60" w14:textId="637339FE"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2" w:history="1">
        <w:r w:rsidR="004F5914" w:rsidRPr="002E3373">
          <w:rPr>
            <w:rStyle w:val="Hyperlink"/>
          </w:rPr>
          <w:t>24.</w:t>
        </w:r>
        <w:r w:rsidR="004F5914">
          <w:rPr>
            <w:rFonts w:asciiTheme="minorHAnsi" w:eastAsiaTheme="minorEastAsia" w:hAnsiTheme="minorHAnsi" w:cstheme="minorBidi"/>
            <w:kern w:val="2"/>
            <w:sz w:val="22"/>
            <w:szCs w:val="22"/>
            <w:lang w:eastAsia="pt-BR"/>
            <w14:ligatures w14:val="standardContextual"/>
          </w:rPr>
          <w:tab/>
        </w:r>
        <w:r w:rsidR="004F5914" w:rsidRPr="002E3373">
          <w:rPr>
            <w:rStyle w:val="Hyperlink"/>
          </w:rPr>
          <w:t>ANEXOS</w:t>
        </w:r>
        <w:r w:rsidR="004F5914">
          <w:rPr>
            <w:webHidden/>
          </w:rPr>
          <w:tab/>
        </w:r>
        <w:r w:rsidR="004F5914">
          <w:rPr>
            <w:webHidden/>
          </w:rPr>
          <w:fldChar w:fldCharType="begin"/>
        </w:r>
        <w:r w:rsidR="004F5914">
          <w:rPr>
            <w:webHidden/>
          </w:rPr>
          <w:instrText xml:space="preserve"> PAGEREF _Toc178670052 \h </w:instrText>
        </w:r>
        <w:r w:rsidR="004F5914">
          <w:rPr>
            <w:webHidden/>
          </w:rPr>
        </w:r>
        <w:r w:rsidR="004F5914">
          <w:rPr>
            <w:webHidden/>
          </w:rPr>
          <w:fldChar w:fldCharType="separate"/>
        </w:r>
        <w:r w:rsidR="004F5914">
          <w:rPr>
            <w:webHidden/>
          </w:rPr>
          <w:t>38</w:t>
        </w:r>
        <w:r w:rsidR="004F5914">
          <w:rPr>
            <w:webHidden/>
          </w:rPr>
          <w:fldChar w:fldCharType="end"/>
        </w:r>
      </w:hyperlink>
    </w:p>
    <w:p w14:paraId="74D125E7" w14:textId="3D7937ED"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3" w:history="1">
        <w:r w:rsidR="004F5914" w:rsidRPr="002E3373">
          <w:rPr>
            <w:rStyle w:val="Hyperlink"/>
          </w:rPr>
          <w:t>ANEXO 1: DETALHAMENTO DAS JUSTIFICATIVAS</w:t>
        </w:r>
        <w:r w:rsidR="004F5914">
          <w:rPr>
            <w:webHidden/>
          </w:rPr>
          <w:tab/>
        </w:r>
        <w:r w:rsidR="004F5914">
          <w:rPr>
            <w:webHidden/>
          </w:rPr>
          <w:fldChar w:fldCharType="begin"/>
        </w:r>
        <w:r w:rsidR="004F5914">
          <w:rPr>
            <w:webHidden/>
          </w:rPr>
          <w:instrText xml:space="preserve"> PAGEREF _Toc178670053 \h </w:instrText>
        </w:r>
        <w:r w:rsidR="004F5914">
          <w:rPr>
            <w:webHidden/>
          </w:rPr>
        </w:r>
        <w:r w:rsidR="004F5914">
          <w:rPr>
            <w:webHidden/>
          </w:rPr>
          <w:fldChar w:fldCharType="separate"/>
        </w:r>
        <w:r w:rsidR="004F5914">
          <w:rPr>
            <w:webHidden/>
          </w:rPr>
          <w:t>40</w:t>
        </w:r>
        <w:r w:rsidR="004F5914">
          <w:rPr>
            <w:webHidden/>
          </w:rPr>
          <w:fldChar w:fldCharType="end"/>
        </w:r>
      </w:hyperlink>
    </w:p>
    <w:p w14:paraId="16A7FB91" w14:textId="72CB12B4"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4" w:history="1">
        <w:r w:rsidR="004F5914" w:rsidRPr="002E3373">
          <w:rPr>
            <w:rStyle w:val="Hyperlink"/>
          </w:rPr>
          <w:t>ANEXO 2: MODELO DE DECLARAÇÃO DE CONHECIMENTO DO LOCAL DE EXECUÇÃO DOS SERVIÇOS</w:t>
        </w:r>
        <w:r w:rsidR="004F5914">
          <w:rPr>
            <w:webHidden/>
          </w:rPr>
          <w:tab/>
        </w:r>
        <w:r w:rsidR="004F5914">
          <w:rPr>
            <w:webHidden/>
          </w:rPr>
          <w:fldChar w:fldCharType="begin"/>
        </w:r>
        <w:r w:rsidR="004F5914">
          <w:rPr>
            <w:webHidden/>
          </w:rPr>
          <w:instrText xml:space="preserve"> PAGEREF _Toc178670054 \h </w:instrText>
        </w:r>
        <w:r w:rsidR="004F5914">
          <w:rPr>
            <w:webHidden/>
          </w:rPr>
        </w:r>
        <w:r w:rsidR="004F5914">
          <w:rPr>
            <w:webHidden/>
          </w:rPr>
          <w:fldChar w:fldCharType="separate"/>
        </w:r>
        <w:r w:rsidR="004F5914">
          <w:rPr>
            <w:webHidden/>
          </w:rPr>
          <w:t>43</w:t>
        </w:r>
        <w:r w:rsidR="004F5914">
          <w:rPr>
            <w:webHidden/>
          </w:rPr>
          <w:fldChar w:fldCharType="end"/>
        </w:r>
      </w:hyperlink>
    </w:p>
    <w:p w14:paraId="456AABD6" w14:textId="62463C61"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5" w:history="1">
        <w:r w:rsidR="004F5914" w:rsidRPr="002E3373">
          <w:rPr>
            <w:rStyle w:val="Hyperlink"/>
          </w:rPr>
          <w:t>ANEXO 3: DETALHAMENTO DOS ENCARGOS SOCIAIS – HORISTA E MENSALISTA E DETALHAMENTO DO BDI</w:t>
        </w:r>
        <w:r w:rsidR="004F5914">
          <w:rPr>
            <w:webHidden/>
          </w:rPr>
          <w:tab/>
        </w:r>
        <w:r w:rsidR="004F5914">
          <w:rPr>
            <w:webHidden/>
          </w:rPr>
          <w:fldChar w:fldCharType="begin"/>
        </w:r>
        <w:r w:rsidR="004F5914">
          <w:rPr>
            <w:webHidden/>
          </w:rPr>
          <w:instrText xml:space="preserve"> PAGEREF _Toc178670055 \h </w:instrText>
        </w:r>
        <w:r w:rsidR="004F5914">
          <w:rPr>
            <w:webHidden/>
          </w:rPr>
        </w:r>
        <w:r w:rsidR="004F5914">
          <w:rPr>
            <w:webHidden/>
          </w:rPr>
          <w:fldChar w:fldCharType="separate"/>
        </w:r>
        <w:r w:rsidR="004F5914">
          <w:rPr>
            <w:webHidden/>
          </w:rPr>
          <w:t>44</w:t>
        </w:r>
        <w:r w:rsidR="004F5914">
          <w:rPr>
            <w:webHidden/>
          </w:rPr>
          <w:fldChar w:fldCharType="end"/>
        </w:r>
      </w:hyperlink>
    </w:p>
    <w:p w14:paraId="284F197E" w14:textId="4EEEC3DD"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6" w:history="1">
        <w:r w:rsidR="004F5914" w:rsidRPr="002E3373">
          <w:rPr>
            <w:rStyle w:val="Hyperlink"/>
          </w:rPr>
          <w:t>ANEXO 4: PLANILHA DE CUSTOS DO ORÇAMENTO DE REFERÊNCIA</w:t>
        </w:r>
        <w:r w:rsidR="004F5914">
          <w:rPr>
            <w:webHidden/>
          </w:rPr>
          <w:tab/>
        </w:r>
        <w:r w:rsidR="004F5914">
          <w:rPr>
            <w:webHidden/>
          </w:rPr>
          <w:fldChar w:fldCharType="begin"/>
        </w:r>
        <w:r w:rsidR="004F5914">
          <w:rPr>
            <w:webHidden/>
          </w:rPr>
          <w:instrText xml:space="preserve"> PAGEREF _Toc178670056 \h </w:instrText>
        </w:r>
        <w:r w:rsidR="004F5914">
          <w:rPr>
            <w:webHidden/>
          </w:rPr>
        </w:r>
        <w:r w:rsidR="004F5914">
          <w:rPr>
            <w:webHidden/>
          </w:rPr>
          <w:fldChar w:fldCharType="separate"/>
        </w:r>
        <w:r w:rsidR="004F5914">
          <w:rPr>
            <w:webHidden/>
          </w:rPr>
          <w:t>49</w:t>
        </w:r>
        <w:r w:rsidR="004F5914">
          <w:rPr>
            <w:webHidden/>
          </w:rPr>
          <w:fldChar w:fldCharType="end"/>
        </w:r>
      </w:hyperlink>
    </w:p>
    <w:p w14:paraId="7D91CE10" w14:textId="0C027948"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7" w:history="1">
        <w:r w:rsidR="004F5914" w:rsidRPr="002E3373">
          <w:rPr>
            <w:rStyle w:val="Hyperlink"/>
          </w:rPr>
          <w:t>ANEXO 5: PLANILHA DE CUSTO DA PROPONENTE</w:t>
        </w:r>
        <w:r w:rsidR="004F5914">
          <w:rPr>
            <w:webHidden/>
          </w:rPr>
          <w:tab/>
        </w:r>
        <w:r w:rsidR="004F5914">
          <w:rPr>
            <w:webHidden/>
          </w:rPr>
          <w:fldChar w:fldCharType="begin"/>
        </w:r>
        <w:r w:rsidR="004F5914">
          <w:rPr>
            <w:webHidden/>
          </w:rPr>
          <w:instrText xml:space="preserve"> PAGEREF _Toc178670057 \h </w:instrText>
        </w:r>
        <w:r w:rsidR="004F5914">
          <w:rPr>
            <w:webHidden/>
          </w:rPr>
        </w:r>
        <w:r w:rsidR="004F5914">
          <w:rPr>
            <w:webHidden/>
          </w:rPr>
          <w:fldChar w:fldCharType="separate"/>
        </w:r>
        <w:r w:rsidR="004F5914">
          <w:rPr>
            <w:webHidden/>
          </w:rPr>
          <w:t>50</w:t>
        </w:r>
        <w:r w:rsidR="004F5914">
          <w:rPr>
            <w:webHidden/>
          </w:rPr>
          <w:fldChar w:fldCharType="end"/>
        </w:r>
      </w:hyperlink>
    </w:p>
    <w:p w14:paraId="5D9B2D1A" w14:textId="76BE0B51"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8" w:history="1">
        <w:r w:rsidR="004F5914" w:rsidRPr="002E3373">
          <w:rPr>
            <w:rStyle w:val="Hyperlink"/>
          </w:rPr>
          <w:t>ANEXO 6: PROJETO (SEÇÃO TIPO)</w:t>
        </w:r>
        <w:r w:rsidR="004F5914">
          <w:rPr>
            <w:webHidden/>
          </w:rPr>
          <w:tab/>
        </w:r>
        <w:r w:rsidR="004F5914">
          <w:rPr>
            <w:webHidden/>
          </w:rPr>
          <w:fldChar w:fldCharType="begin"/>
        </w:r>
        <w:r w:rsidR="004F5914">
          <w:rPr>
            <w:webHidden/>
          </w:rPr>
          <w:instrText xml:space="preserve"> PAGEREF _Toc178670058 \h </w:instrText>
        </w:r>
        <w:r w:rsidR="004F5914">
          <w:rPr>
            <w:webHidden/>
          </w:rPr>
        </w:r>
        <w:r w:rsidR="004F5914">
          <w:rPr>
            <w:webHidden/>
          </w:rPr>
          <w:fldChar w:fldCharType="separate"/>
        </w:r>
        <w:r w:rsidR="004F5914">
          <w:rPr>
            <w:webHidden/>
          </w:rPr>
          <w:t>51</w:t>
        </w:r>
        <w:r w:rsidR="004F5914">
          <w:rPr>
            <w:webHidden/>
          </w:rPr>
          <w:fldChar w:fldCharType="end"/>
        </w:r>
      </w:hyperlink>
    </w:p>
    <w:p w14:paraId="251E30DD" w14:textId="68BDBB0D"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59" w:history="1">
        <w:r w:rsidR="004F5914" w:rsidRPr="002E3373">
          <w:rPr>
            <w:rStyle w:val="Hyperlink"/>
          </w:rPr>
          <w:t>ANEXO 7: MODELO DE PLACA DE OBRA, MANUAL DE USO DA MARCA DO GOVERNO FEDERAL E INSTRUÇÕES PARA UTILIZAÇÃO DA LOGOMARCA</w:t>
        </w:r>
        <w:r w:rsidR="004F5914">
          <w:rPr>
            <w:webHidden/>
          </w:rPr>
          <w:tab/>
        </w:r>
        <w:r w:rsidR="004F5914">
          <w:rPr>
            <w:webHidden/>
          </w:rPr>
          <w:fldChar w:fldCharType="begin"/>
        </w:r>
        <w:r w:rsidR="004F5914">
          <w:rPr>
            <w:webHidden/>
          </w:rPr>
          <w:instrText xml:space="preserve"> PAGEREF _Toc178670059 \h </w:instrText>
        </w:r>
        <w:r w:rsidR="004F5914">
          <w:rPr>
            <w:webHidden/>
          </w:rPr>
        </w:r>
        <w:r w:rsidR="004F5914">
          <w:rPr>
            <w:webHidden/>
          </w:rPr>
          <w:fldChar w:fldCharType="separate"/>
        </w:r>
        <w:r w:rsidR="004F5914">
          <w:rPr>
            <w:webHidden/>
          </w:rPr>
          <w:t>52</w:t>
        </w:r>
        <w:r w:rsidR="004F5914">
          <w:rPr>
            <w:webHidden/>
          </w:rPr>
          <w:fldChar w:fldCharType="end"/>
        </w:r>
      </w:hyperlink>
    </w:p>
    <w:p w14:paraId="12454FC7" w14:textId="7727911A"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60" w:history="1">
        <w:r w:rsidR="004F5914" w:rsidRPr="002E3373">
          <w:rPr>
            <w:rStyle w:val="Hyperlink"/>
          </w:rPr>
          <w:t>ANEXO 8: ESPECIFICAÇÕES TÉCNICAS</w:t>
        </w:r>
        <w:r w:rsidR="004F5914">
          <w:rPr>
            <w:webHidden/>
          </w:rPr>
          <w:tab/>
        </w:r>
        <w:r w:rsidR="004F5914">
          <w:rPr>
            <w:webHidden/>
          </w:rPr>
          <w:fldChar w:fldCharType="begin"/>
        </w:r>
        <w:r w:rsidR="004F5914">
          <w:rPr>
            <w:webHidden/>
          </w:rPr>
          <w:instrText xml:space="preserve"> PAGEREF _Toc178670060 \h </w:instrText>
        </w:r>
        <w:r w:rsidR="004F5914">
          <w:rPr>
            <w:webHidden/>
          </w:rPr>
        </w:r>
        <w:r w:rsidR="004F5914">
          <w:rPr>
            <w:webHidden/>
          </w:rPr>
          <w:fldChar w:fldCharType="separate"/>
        </w:r>
        <w:r w:rsidR="004F5914">
          <w:rPr>
            <w:webHidden/>
          </w:rPr>
          <w:t>53</w:t>
        </w:r>
        <w:r w:rsidR="004F5914">
          <w:rPr>
            <w:webHidden/>
          </w:rPr>
          <w:fldChar w:fldCharType="end"/>
        </w:r>
      </w:hyperlink>
    </w:p>
    <w:p w14:paraId="08122F55" w14:textId="640BCB92"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61" w:history="1">
        <w:r w:rsidR="004F5914" w:rsidRPr="002E3373">
          <w:rPr>
            <w:rStyle w:val="Hyperlink"/>
          </w:rPr>
          <w:t>ANEXO 9: PROCEDIMENTO DE ENQUADRAMENTO DE VIAS PARA PAVIMENTAÇÃO</w:t>
        </w:r>
        <w:r w:rsidR="004F5914">
          <w:rPr>
            <w:webHidden/>
          </w:rPr>
          <w:tab/>
        </w:r>
        <w:r w:rsidR="004F5914">
          <w:rPr>
            <w:webHidden/>
          </w:rPr>
          <w:fldChar w:fldCharType="begin"/>
        </w:r>
        <w:r w:rsidR="004F5914">
          <w:rPr>
            <w:webHidden/>
          </w:rPr>
          <w:instrText xml:space="preserve"> PAGEREF _Toc178670061 \h </w:instrText>
        </w:r>
        <w:r w:rsidR="004F5914">
          <w:rPr>
            <w:webHidden/>
          </w:rPr>
        </w:r>
        <w:r w:rsidR="004F5914">
          <w:rPr>
            <w:webHidden/>
          </w:rPr>
          <w:fldChar w:fldCharType="separate"/>
        </w:r>
        <w:r w:rsidR="004F5914">
          <w:rPr>
            <w:webHidden/>
          </w:rPr>
          <w:t>54</w:t>
        </w:r>
        <w:r w:rsidR="004F5914">
          <w:rPr>
            <w:webHidden/>
          </w:rPr>
          <w:fldChar w:fldCharType="end"/>
        </w:r>
      </w:hyperlink>
    </w:p>
    <w:p w14:paraId="3CAE7F89" w14:textId="55E29A66"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62" w:history="1">
        <w:r w:rsidR="004F5914" w:rsidRPr="002E3373">
          <w:rPr>
            <w:rStyle w:val="Hyperlink"/>
          </w:rPr>
          <w:t>ANEXO 10: MATRIZ DE RISCO</w:t>
        </w:r>
        <w:r w:rsidR="004F5914">
          <w:rPr>
            <w:webHidden/>
          </w:rPr>
          <w:tab/>
        </w:r>
        <w:r w:rsidR="004F5914">
          <w:rPr>
            <w:webHidden/>
          </w:rPr>
          <w:fldChar w:fldCharType="begin"/>
        </w:r>
        <w:r w:rsidR="004F5914">
          <w:rPr>
            <w:webHidden/>
          </w:rPr>
          <w:instrText xml:space="preserve"> PAGEREF _Toc178670062 \h </w:instrText>
        </w:r>
        <w:r w:rsidR="004F5914">
          <w:rPr>
            <w:webHidden/>
          </w:rPr>
        </w:r>
        <w:r w:rsidR="004F5914">
          <w:rPr>
            <w:webHidden/>
          </w:rPr>
          <w:fldChar w:fldCharType="separate"/>
        </w:r>
        <w:r w:rsidR="004F5914">
          <w:rPr>
            <w:webHidden/>
          </w:rPr>
          <w:t>55</w:t>
        </w:r>
        <w:r w:rsidR="004F5914">
          <w:rPr>
            <w:webHidden/>
          </w:rPr>
          <w:fldChar w:fldCharType="end"/>
        </w:r>
      </w:hyperlink>
    </w:p>
    <w:p w14:paraId="0D5F7254" w14:textId="45D91B48"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63" w:history="1">
        <w:r w:rsidR="004F5914" w:rsidRPr="002E3373">
          <w:rPr>
            <w:rStyle w:val="Hyperlink"/>
          </w:rPr>
          <w:t>ANEXO 11: RELAÇÃO DOS MUNICÍPIOS NA ÁREA DE ATUAÇÃO DA CODEVASF NO ESTADO DE ALAGOAS</w:t>
        </w:r>
        <w:r w:rsidR="004F5914">
          <w:rPr>
            <w:webHidden/>
          </w:rPr>
          <w:tab/>
        </w:r>
        <w:r w:rsidR="004F5914">
          <w:rPr>
            <w:webHidden/>
          </w:rPr>
          <w:fldChar w:fldCharType="begin"/>
        </w:r>
        <w:r w:rsidR="004F5914">
          <w:rPr>
            <w:webHidden/>
          </w:rPr>
          <w:instrText xml:space="preserve"> PAGEREF _Toc178670063 \h </w:instrText>
        </w:r>
        <w:r w:rsidR="004F5914">
          <w:rPr>
            <w:webHidden/>
          </w:rPr>
        </w:r>
        <w:r w:rsidR="004F5914">
          <w:rPr>
            <w:webHidden/>
          </w:rPr>
          <w:fldChar w:fldCharType="separate"/>
        </w:r>
        <w:r w:rsidR="004F5914">
          <w:rPr>
            <w:webHidden/>
          </w:rPr>
          <w:t>56</w:t>
        </w:r>
        <w:r w:rsidR="004F5914">
          <w:rPr>
            <w:webHidden/>
          </w:rPr>
          <w:fldChar w:fldCharType="end"/>
        </w:r>
      </w:hyperlink>
    </w:p>
    <w:p w14:paraId="21B1C5E7" w14:textId="392A0047"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64" w:history="1">
        <w:r w:rsidR="004F5914" w:rsidRPr="002E3373">
          <w:rPr>
            <w:rStyle w:val="Hyperlink"/>
          </w:rPr>
          <w:t>ANEXO 12: QUADROS RESUMO DE QUANTITATIVO E DE DISTRIBUIÇÃO</w:t>
        </w:r>
        <w:r w:rsidR="004F5914">
          <w:rPr>
            <w:webHidden/>
          </w:rPr>
          <w:tab/>
        </w:r>
        <w:r w:rsidR="004F5914">
          <w:rPr>
            <w:webHidden/>
          </w:rPr>
          <w:fldChar w:fldCharType="begin"/>
        </w:r>
        <w:r w:rsidR="004F5914">
          <w:rPr>
            <w:webHidden/>
          </w:rPr>
          <w:instrText xml:space="preserve"> PAGEREF _Toc178670064 \h </w:instrText>
        </w:r>
        <w:r w:rsidR="004F5914">
          <w:rPr>
            <w:webHidden/>
          </w:rPr>
        </w:r>
        <w:r w:rsidR="004F5914">
          <w:rPr>
            <w:webHidden/>
          </w:rPr>
          <w:fldChar w:fldCharType="separate"/>
        </w:r>
        <w:r w:rsidR="004F5914">
          <w:rPr>
            <w:webHidden/>
          </w:rPr>
          <w:t>57</w:t>
        </w:r>
        <w:r w:rsidR="004F5914">
          <w:rPr>
            <w:webHidden/>
          </w:rPr>
          <w:fldChar w:fldCharType="end"/>
        </w:r>
      </w:hyperlink>
    </w:p>
    <w:p w14:paraId="3C01EA09" w14:textId="50D9DCAE"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65" w:history="1">
        <w:r w:rsidR="004F5914" w:rsidRPr="002E3373">
          <w:rPr>
            <w:rStyle w:val="Hyperlink"/>
          </w:rPr>
          <w:t>ANEXO 13: MODELO DE DIÁRIO DE OBRAS</w:t>
        </w:r>
        <w:r w:rsidR="004F5914">
          <w:rPr>
            <w:webHidden/>
          </w:rPr>
          <w:tab/>
        </w:r>
        <w:r w:rsidR="004F5914">
          <w:rPr>
            <w:webHidden/>
          </w:rPr>
          <w:fldChar w:fldCharType="begin"/>
        </w:r>
        <w:r w:rsidR="004F5914">
          <w:rPr>
            <w:webHidden/>
          </w:rPr>
          <w:instrText xml:space="preserve"> PAGEREF _Toc178670065 \h </w:instrText>
        </w:r>
        <w:r w:rsidR="004F5914">
          <w:rPr>
            <w:webHidden/>
          </w:rPr>
        </w:r>
        <w:r w:rsidR="004F5914">
          <w:rPr>
            <w:webHidden/>
          </w:rPr>
          <w:fldChar w:fldCharType="separate"/>
        </w:r>
        <w:r w:rsidR="004F5914">
          <w:rPr>
            <w:webHidden/>
          </w:rPr>
          <w:t>58</w:t>
        </w:r>
        <w:r w:rsidR="004F5914">
          <w:rPr>
            <w:webHidden/>
          </w:rPr>
          <w:fldChar w:fldCharType="end"/>
        </w:r>
      </w:hyperlink>
    </w:p>
    <w:p w14:paraId="307C412C" w14:textId="38FF752F" w:rsidR="004F5914" w:rsidRDefault="00C277F8">
      <w:pPr>
        <w:pStyle w:val="Sumrio1"/>
        <w:rPr>
          <w:rFonts w:asciiTheme="minorHAnsi" w:eastAsiaTheme="minorEastAsia" w:hAnsiTheme="minorHAnsi" w:cstheme="minorBidi"/>
          <w:kern w:val="2"/>
          <w:sz w:val="22"/>
          <w:szCs w:val="22"/>
          <w:lang w:eastAsia="pt-BR"/>
          <w14:ligatures w14:val="standardContextual"/>
        </w:rPr>
      </w:pPr>
      <w:hyperlink w:anchor="_Toc178670066" w:history="1">
        <w:r w:rsidR="004F5914" w:rsidRPr="002E3373">
          <w:rPr>
            <w:rStyle w:val="Hyperlink"/>
          </w:rPr>
          <w:t>ANEXO 14: RELAÇÃO DOS ENSAIOS</w:t>
        </w:r>
        <w:r w:rsidR="004F5914">
          <w:rPr>
            <w:webHidden/>
          </w:rPr>
          <w:tab/>
        </w:r>
        <w:r w:rsidR="004F5914">
          <w:rPr>
            <w:webHidden/>
          </w:rPr>
          <w:fldChar w:fldCharType="begin"/>
        </w:r>
        <w:r w:rsidR="004F5914">
          <w:rPr>
            <w:webHidden/>
          </w:rPr>
          <w:instrText xml:space="preserve"> PAGEREF _Toc178670066 \h </w:instrText>
        </w:r>
        <w:r w:rsidR="004F5914">
          <w:rPr>
            <w:webHidden/>
          </w:rPr>
        </w:r>
        <w:r w:rsidR="004F5914">
          <w:rPr>
            <w:webHidden/>
          </w:rPr>
          <w:fldChar w:fldCharType="separate"/>
        </w:r>
        <w:r w:rsidR="004F5914">
          <w:rPr>
            <w:webHidden/>
          </w:rPr>
          <w:t>59</w:t>
        </w:r>
        <w:r w:rsidR="004F5914">
          <w:rPr>
            <w:webHidden/>
          </w:rPr>
          <w:fldChar w:fldCharType="end"/>
        </w:r>
      </w:hyperlink>
    </w:p>
    <w:p w14:paraId="04C3029C" w14:textId="29DD1006" w:rsidR="006768AE" w:rsidRDefault="00C62AB2" w:rsidP="003266F8">
      <w:pPr>
        <w:spacing w:line="276" w:lineRule="auto"/>
        <w:rPr>
          <w:szCs w:val="20"/>
        </w:rPr>
        <w:sectPr w:rsidR="006768AE" w:rsidSect="0087553C">
          <w:headerReference w:type="default" r:id="rId8"/>
          <w:footerReference w:type="default" r:id="rId9"/>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C03740">
        <w:rPr>
          <w:szCs w:val="20"/>
        </w:rPr>
        <w:fldChar w:fldCharType="end"/>
      </w:r>
    </w:p>
    <w:p w14:paraId="0D7FEF36" w14:textId="28D4A9B5" w:rsidR="00B236F1" w:rsidRPr="00C03740" w:rsidRDefault="00B236F1" w:rsidP="00B236F1">
      <w:pPr>
        <w:jc w:val="center"/>
        <w:rPr>
          <w:b/>
          <w:szCs w:val="20"/>
        </w:rPr>
      </w:pPr>
      <w:r w:rsidRPr="00C03740">
        <w:rPr>
          <w:b/>
          <w:szCs w:val="20"/>
        </w:rPr>
        <w:lastRenderedPageBreak/>
        <w:t>TERMO DE REFERÊNCIA</w:t>
      </w:r>
    </w:p>
    <w:p w14:paraId="0008B0AE" w14:textId="77777777" w:rsidR="00B236F1" w:rsidRPr="00C03740" w:rsidRDefault="00B236F1" w:rsidP="00B236F1">
      <w:pPr>
        <w:rPr>
          <w:szCs w:val="20"/>
        </w:rPr>
      </w:pPr>
    </w:p>
    <w:p w14:paraId="686EB051" w14:textId="77777777" w:rsidR="00983C1F" w:rsidRPr="00C03740" w:rsidRDefault="00F225A9" w:rsidP="00983C1F">
      <w:pPr>
        <w:pStyle w:val="Ttulo1"/>
        <w:ind w:left="851" w:hanging="851"/>
        <w:rPr>
          <w:szCs w:val="20"/>
        </w:rPr>
      </w:pPr>
      <w:bookmarkStart w:id="1" w:name="_Toc178670029"/>
      <w:bookmarkStart w:id="2" w:name="_Ref400449093"/>
      <w:r w:rsidRPr="00C03740">
        <w:rPr>
          <w:szCs w:val="20"/>
        </w:rPr>
        <w:t>OBJETO DA CONTRATAÇÃO</w:t>
      </w:r>
      <w:bookmarkEnd w:id="1"/>
    </w:p>
    <w:p w14:paraId="61899484" w14:textId="77777777" w:rsidR="003134EA" w:rsidRPr="00C03740" w:rsidRDefault="003134EA" w:rsidP="00F225A9">
      <w:pPr>
        <w:rPr>
          <w:szCs w:val="20"/>
        </w:rPr>
      </w:pPr>
    </w:p>
    <w:p w14:paraId="7613748D" w14:textId="1C5507FE" w:rsidR="00F260FC" w:rsidRPr="00074934" w:rsidRDefault="00F260FC" w:rsidP="00074934">
      <w:pPr>
        <w:pStyle w:val="Ttulo2"/>
        <w:widowControl w:val="0"/>
        <w:numPr>
          <w:ilvl w:val="1"/>
          <w:numId w:val="34"/>
        </w:numPr>
        <w:tabs>
          <w:tab w:val="clear" w:pos="1015"/>
        </w:tabs>
        <w:suppressAutoHyphens/>
        <w:spacing w:before="40" w:after="96"/>
        <w:rPr>
          <w:color w:val="FF0000"/>
          <w:szCs w:val="20"/>
        </w:rPr>
      </w:pPr>
      <w:r w:rsidRPr="00C03740">
        <w:rPr>
          <w:szCs w:val="20"/>
        </w:rPr>
        <w:t xml:space="preserve">O objetivo deste Termo de Referência é o estabelecimento de normas, critérios, condições </w:t>
      </w:r>
      <w:r w:rsidRPr="005F78E0">
        <w:rPr>
          <w:szCs w:val="20"/>
        </w:rPr>
        <w:t xml:space="preserve">contratuais principais e o fornecimento de todas as informações que permitam a elaboração </w:t>
      </w:r>
      <w:r w:rsidRPr="00074934">
        <w:rPr>
          <w:szCs w:val="20"/>
        </w:rPr>
        <w:t xml:space="preserve">de edital, apresentação de propostas e, posteriormente, a celebração de contrato para a </w:t>
      </w:r>
      <w:r w:rsidR="00074934" w:rsidRPr="00074934">
        <w:rPr>
          <w:szCs w:val="20"/>
        </w:rPr>
        <w:t>Contratação de serviços de Execução de Capa Asfáltica com Concreto Betuminoso Usinado a Quente (CBU</w:t>
      </w:r>
      <w:r w:rsidR="00597691">
        <w:rPr>
          <w:szCs w:val="20"/>
        </w:rPr>
        <w:t>Q</w:t>
      </w:r>
      <w:r w:rsidR="00074934" w:rsidRPr="00074934">
        <w:rPr>
          <w:szCs w:val="20"/>
        </w:rPr>
        <w:t>), em vias de diversos municípios inseridos na área de atuação da 5ª Superintendência Regional da Codevasf, no estado de Alagoas</w:t>
      </w:r>
      <w:r w:rsidRPr="00074934">
        <w:rPr>
          <w:szCs w:val="20"/>
        </w:rPr>
        <w:t>, conforme quantitativos estimados na planilha de custos e abaixo discriminados:</w:t>
      </w:r>
    </w:p>
    <w:p w14:paraId="636B34F0" w14:textId="03B20624" w:rsidR="00F260FC" w:rsidRPr="005F78E0" w:rsidRDefault="00F260FC" w:rsidP="00803FAB">
      <w:pPr>
        <w:pStyle w:val="PargrafodaLista"/>
        <w:numPr>
          <w:ilvl w:val="0"/>
          <w:numId w:val="35"/>
        </w:numPr>
        <w:suppressAutoHyphens/>
        <w:spacing w:line="300" w:lineRule="auto"/>
        <w:ind w:left="1276" w:hanging="425"/>
        <w:contextualSpacing w:val="0"/>
        <w:rPr>
          <w:szCs w:val="20"/>
        </w:rPr>
      </w:pPr>
      <w:r w:rsidRPr="005F78E0">
        <w:rPr>
          <w:szCs w:val="20"/>
          <w:u w:val="single"/>
        </w:rPr>
        <w:t>Item 1:</w:t>
      </w:r>
      <w:r w:rsidRPr="005F78E0">
        <w:rPr>
          <w:szCs w:val="20"/>
        </w:rPr>
        <w:t xml:space="preserve"> </w:t>
      </w:r>
      <w:r w:rsidR="00266D50" w:rsidRPr="005F78E0">
        <w:rPr>
          <w:b/>
          <w:szCs w:val="20"/>
        </w:rPr>
        <w:t>Execução de Capa Asfáltica com CBUQ - Região 1</w:t>
      </w:r>
      <w:r w:rsidR="00597691">
        <w:rPr>
          <w:b/>
          <w:szCs w:val="20"/>
        </w:rPr>
        <w:t xml:space="preserve"> </w:t>
      </w:r>
      <w:r w:rsidR="00284EFE">
        <w:rPr>
          <w:b/>
          <w:szCs w:val="20"/>
        </w:rPr>
        <w:t>– Oeste Alagoano</w:t>
      </w:r>
      <w:r w:rsidRPr="005F78E0">
        <w:rPr>
          <w:b/>
          <w:szCs w:val="20"/>
        </w:rPr>
        <w:t>;</w:t>
      </w:r>
    </w:p>
    <w:p w14:paraId="030B3C04" w14:textId="2076CD3E" w:rsidR="00F260FC" w:rsidRPr="009A252B" w:rsidRDefault="00F260FC" w:rsidP="00803FAB">
      <w:pPr>
        <w:pStyle w:val="PargrafodaLista"/>
        <w:numPr>
          <w:ilvl w:val="0"/>
          <w:numId w:val="35"/>
        </w:numPr>
        <w:suppressAutoHyphens/>
        <w:spacing w:line="300" w:lineRule="auto"/>
        <w:ind w:left="1276" w:hanging="425"/>
        <w:contextualSpacing w:val="0"/>
        <w:rPr>
          <w:szCs w:val="20"/>
        </w:rPr>
      </w:pPr>
      <w:r w:rsidRPr="005F78E0">
        <w:rPr>
          <w:szCs w:val="20"/>
          <w:u w:val="single"/>
        </w:rPr>
        <w:t>Item 2:</w:t>
      </w:r>
      <w:r w:rsidRPr="005F78E0">
        <w:rPr>
          <w:szCs w:val="20"/>
        </w:rPr>
        <w:t xml:space="preserve"> </w:t>
      </w:r>
      <w:r w:rsidR="00266D50" w:rsidRPr="005F78E0">
        <w:rPr>
          <w:b/>
          <w:szCs w:val="20"/>
        </w:rPr>
        <w:t>Execução de Capa Asfáltica com CBUQ - Região 2</w:t>
      </w:r>
      <w:r w:rsidR="00284EFE">
        <w:rPr>
          <w:b/>
          <w:szCs w:val="20"/>
        </w:rPr>
        <w:t xml:space="preserve"> – Leste Alagoano</w:t>
      </w:r>
      <w:r w:rsidRPr="005F78E0">
        <w:rPr>
          <w:b/>
          <w:szCs w:val="20"/>
        </w:rPr>
        <w:t>.</w:t>
      </w:r>
    </w:p>
    <w:p w14:paraId="64A8D437" w14:textId="77777777" w:rsidR="00F225A9" w:rsidRPr="005F78E0" w:rsidRDefault="00F225A9" w:rsidP="00F225A9">
      <w:pPr>
        <w:rPr>
          <w:szCs w:val="20"/>
        </w:rPr>
      </w:pPr>
    </w:p>
    <w:p w14:paraId="3BE223B0" w14:textId="6556248B" w:rsidR="000A2353" w:rsidRPr="005F78E0" w:rsidRDefault="000A2353" w:rsidP="00803FAB">
      <w:pPr>
        <w:pStyle w:val="Ttulo2"/>
        <w:numPr>
          <w:ilvl w:val="1"/>
          <w:numId w:val="34"/>
        </w:numPr>
        <w:tabs>
          <w:tab w:val="clear" w:pos="1015"/>
          <w:tab w:val="num" w:pos="851"/>
        </w:tabs>
        <w:ind w:left="851" w:hanging="851"/>
        <w:rPr>
          <w:szCs w:val="20"/>
        </w:rPr>
      </w:pPr>
      <w:r w:rsidRPr="005F78E0">
        <w:rPr>
          <w:szCs w:val="20"/>
        </w:rPr>
        <w:t>Código S</w:t>
      </w:r>
      <w:r w:rsidR="00A64399" w:rsidRPr="005F78E0">
        <w:rPr>
          <w:szCs w:val="20"/>
        </w:rPr>
        <w:t xml:space="preserve">IASG – CATSER: </w:t>
      </w:r>
    </w:p>
    <w:p w14:paraId="70E9A39D" w14:textId="77777777" w:rsidR="00224452" w:rsidRPr="005F78E0" w:rsidRDefault="00224452" w:rsidP="00224452">
      <w:pPr>
        <w:pStyle w:val="PargrafodaLista"/>
        <w:numPr>
          <w:ilvl w:val="0"/>
          <w:numId w:val="0"/>
        </w:numPr>
        <w:ind w:left="998"/>
      </w:pPr>
    </w:p>
    <w:p w14:paraId="075747AF" w14:textId="1C018416" w:rsidR="00224452" w:rsidRPr="00286B41" w:rsidRDefault="001A0F4D" w:rsidP="00286B41">
      <w:pPr>
        <w:pStyle w:val="PargrafodaLista"/>
        <w:numPr>
          <w:ilvl w:val="0"/>
          <w:numId w:val="0"/>
        </w:numPr>
        <w:tabs>
          <w:tab w:val="left" w:pos="851"/>
        </w:tabs>
        <w:ind w:left="851"/>
      </w:pPr>
      <w:r w:rsidRPr="001A0F4D">
        <w:t>Execução de capa asfáltica com CBUQ:</w:t>
      </w:r>
      <w:r>
        <w:t xml:space="preserve"> </w:t>
      </w:r>
      <w:r w:rsidR="00286B41">
        <w:t>1406 - OBRAS CIVIS DE PAVIMENTAÇÃO ASFÁLTICA</w:t>
      </w:r>
      <w:r>
        <w:t>.</w:t>
      </w:r>
    </w:p>
    <w:p w14:paraId="485C98A1" w14:textId="77777777" w:rsidR="000A2353" w:rsidRPr="005F78E0" w:rsidRDefault="000A2353" w:rsidP="00F225A9">
      <w:pPr>
        <w:rPr>
          <w:szCs w:val="20"/>
        </w:rPr>
      </w:pPr>
    </w:p>
    <w:p w14:paraId="23583361" w14:textId="77777777" w:rsidR="00A34AF6" w:rsidRPr="005F78E0" w:rsidRDefault="00A34AF6" w:rsidP="000A56BB">
      <w:pPr>
        <w:pStyle w:val="Ttulo1"/>
        <w:numPr>
          <w:ilvl w:val="0"/>
          <w:numId w:val="34"/>
        </w:numPr>
        <w:tabs>
          <w:tab w:val="left" w:pos="851"/>
        </w:tabs>
        <w:ind w:left="851" w:hanging="851"/>
        <w:rPr>
          <w:szCs w:val="20"/>
        </w:rPr>
      </w:pPr>
      <w:bookmarkStart w:id="3" w:name="_Toc401910394"/>
      <w:bookmarkStart w:id="4" w:name="_Toc178670030"/>
      <w:bookmarkStart w:id="5" w:name="_Toc401910395"/>
      <w:bookmarkEnd w:id="2"/>
      <w:r w:rsidRPr="005F78E0">
        <w:rPr>
          <w:szCs w:val="20"/>
        </w:rPr>
        <w:t>TERMINOLOGIAS E DEFINIÇÕES</w:t>
      </w:r>
      <w:bookmarkEnd w:id="3"/>
      <w:bookmarkEnd w:id="4"/>
    </w:p>
    <w:p w14:paraId="07A03A15" w14:textId="77777777" w:rsidR="003134EA" w:rsidRPr="005F78E0" w:rsidRDefault="003134EA" w:rsidP="00A34AF6">
      <w:pPr>
        <w:rPr>
          <w:szCs w:val="20"/>
        </w:rPr>
      </w:pPr>
    </w:p>
    <w:p w14:paraId="28E0F898" w14:textId="77777777" w:rsidR="00A34AF6" w:rsidRPr="005F78E0" w:rsidRDefault="00A34AF6" w:rsidP="00690453">
      <w:pPr>
        <w:pStyle w:val="normal2"/>
      </w:pPr>
      <w:r w:rsidRPr="005F78E0">
        <w:t>Neste Termo de Referência (TR) ou em quaisquer outros documentos relacionados com os serviços acima solicitados, os termos ou expressões têm o seguinte significado e/ou interpretação:</w:t>
      </w:r>
    </w:p>
    <w:p w14:paraId="75A78864" w14:textId="77777777" w:rsidR="00222211" w:rsidRPr="005F78E0" w:rsidRDefault="00D65B7C" w:rsidP="00690453">
      <w:pPr>
        <w:pStyle w:val="normal2"/>
      </w:pPr>
      <w:r w:rsidRPr="005F78E0">
        <w:rPr>
          <w:b/>
        </w:rPr>
        <w:t>ÁREA DE DESENVOLVIMENTO INTEGRADO E INFRAESTRUTURA – AD</w:t>
      </w:r>
      <w:r w:rsidR="00222211" w:rsidRPr="005F78E0">
        <w:rPr>
          <w:b/>
        </w:rPr>
        <w:t>:</w:t>
      </w:r>
      <w:r w:rsidR="00222211" w:rsidRPr="005F78E0">
        <w:t xml:space="preserve"> Unidade da administração superior da Codevasf, a qual está afeta as demais unidades técnicas que têm por competência a fiscalização e a coordenação dos serviços de engenharia objeto deste Termo de Referência.</w:t>
      </w:r>
    </w:p>
    <w:p w14:paraId="37284FA0" w14:textId="77777777" w:rsidR="00222211" w:rsidRDefault="00D65B7C" w:rsidP="00690453">
      <w:pPr>
        <w:pStyle w:val="normal2"/>
      </w:pPr>
      <w:r w:rsidRPr="005F78E0">
        <w:rPr>
          <w:b/>
        </w:rPr>
        <w:t>ATA DE REGISTRO DE PREÇOS</w:t>
      </w:r>
      <w:r w:rsidR="00222211" w:rsidRPr="005F78E0">
        <w:rPr>
          <w:b/>
        </w:rPr>
        <w:t xml:space="preserve">: </w:t>
      </w:r>
      <w:r w:rsidR="00222211" w:rsidRPr="005F78E0">
        <w:t>Documento vinculativo</w:t>
      </w:r>
      <w:r w:rsidR="00222211" w:rsidRPr="00C03740">
        <w:t>, obrigacional, com características de compromisso para futura contratação, onde se registram os preços, fornecedores, órgãos participantes e condições a serem praticadas, conforme disposições contidas no instrumento convocatório e propostas apresentadas.</w:t>
      </w:r>
    </w:p>
    <w:p w14:paraId="6701FBC7" w14:textId="40C8B894" w:rsidR="00803FAB" w:rsidRDefault="00803FAB" w:rsidP="00690453">
      <w:pPr>
        <w:pStyle w:val="normal2"/>
      </w:pPr>
      <w:r w:rsidRPr="00C03740">
        <w:rPr>
          <w:b/>
        </w:rPr>
        <w:t>CANTEIRO DE OBRAS:</w:t>
      </w:r>
      <w:r w:rsidRPr="00C03740">
        <w:t xml:space="preserve"> Local onde serão implantadas as estruturas fixas e/ou móveis do empreiteiro, com vistas a apoiar suas atividades de execução </w:t>
      </w:r>
      <w:r>
        <w:t>dos</w:t>
      </w:r>
      <w:r w:rsidRPr="00C03740">
        <w:t xml:space="preserve"> serviços de engenharia. Nestas estruturas estarão</w:t>
      </w:r>
      <w:r w:rsidR="00690453">
        <w:t xml:space="preserve"> </w:t>
      </w:r>
      <w:r w:rsidRPr="00C03740">
        <w:t>incluídas</w:t>
      </w:r>
      <w:r>
        <w:t xml:space="preserve"> </w:t>
      </w:r>
      <w:r w:rsidRPr="00C03740">
        <w:t>as instalações para as equipes de apoio e eventualmente do pessoal de acompanhamento e controle da Codevasf.</w:t>
      </w:r>
    </w:p>
    <w:p w14:paraId="15682D38" w14:textId="43C78D2B" w:rsidR="00803FAB" w:rsidRPr="00803FAB" w:rsidRDefault="00803FAB" w:rsidP="00690453">
      <w:pPr>
        <w:pStyle w:val="normal2"/>
      </w:pPr>
      <w:r w:rsidRPr="00C03740">
        <w:rPr>
          <w:b/>
        </w:rPr>
        <w:t>CODEVASF:</w:t>
      </w:r>
      <w:r w:rsidRPr="00C03740">
        <w:t xml:space="preserve"> Companhia de Desenvolvimento dos Vales do São Francisco e do Parnaíba – Empresa pública vinculada ao Ministério da Integração e do Desenvolvimento Regional, com sede no Setor de Grandes Áreas Norte, Quadra 601 – Lote 1 – Brasília-DF.</w:t>
      </w:r>
    </w:p>
    <w:p w14:paraId="1C6E09B0" w14:textId="77777777" w:rsidR="00222211" w:rsidRPr="00C03740" w:rsidRDefault="00D65B7C" w:rsidP="00690453">
      <w:pPr>
        <w:pStyle w:val="normal2"/>
      </w:pPr>
      <w:r w:rsidRPr="00C03740">
        <w:rPr>
          <w:b/>
        </w:rPr>
        <w:t>COMO CONSTRUÍDO (AS BUILT):</w:t>
      </w:r>
      <w:r w:rsidRPr="00C03740">
        <w:t xml:space="preserve"> </w:t>
      </w:r>
      <w:r w:rsidR="00222211" w:rsidRPr="00C03740">
        <w:t>É a definição qualitativa e quantitativa de todos os serviços executados, resultante do Projeto Executivo com as alterações e modificações ocorridas durante a execução da obra ou serviços de engenharia, como desenhos, listas, planilhas, etc.</w:t>
      </w:r>
    </w:p>
    <w:p w14:paraId="447661DB" w14:textId="77777777" w:rsidR="00222211" w:rsidRPr="00C03740" w:rsidRDefault="00D65B7C" w:rsidP="00690453">
      <w:pPr>
        <w:pStyle w:val="normal2"/>
      </w:pPr>
      <w:r w:rsidRPr="00C03740">
        <w:rPr>
          <w:b/>
          <w:bCs/>
        </w:rPr>
        <w:t>CONTRATADA:</w:t>
      </w:r>
      <w:r w:rsidRPr="00C03740">
        <w:t xml:space="preserve"> </w:t>
      </w:r>
      <w:r w:rsidR="00222211" w:rsidRPr="00C03740">
        <w:t>Empresa licitante vencedora da Licitação, e contratada para a execução dos serviços objeto deste Termo de Referência.</w:t>
      </w:r>
    </w:p>
    <w:p w14:paraId="0C94DBE3" w14:textId="77777777" w:rsidR="00222211" w:rsidRPr="00C03740" w:rsidRDefault="00D65B7C" w:rsidP="00690453">
      <w:pPr>
        <w:pStyle w:val="normal2"/>
      </w:pPr>
      <w:r w:rsidRPr="00C03740">
        <w:rPr>
          <w:b/>
          <w:bCs/>
        </w:rPr>
        <w:t>CONTRATANTE</w:t>
      </w:r>
      <w:r w:rsidR="00222211" w:rsidRPr="00C03740">
        <w:rPr>
          <w:b/>
          <w:bCs/>
        </w:rPr>
        <w:t>:</w:t>
      </w:r>
      <w:r w:rsidR="00222211" w:rsidRPr="00C03740">
        <w:t xml:space="preserve"> Companhia de Desenvolvimento dos Vales do São Francisco e do Parnaíba, doravante denominada Codevasf.</w:t>
      </w:r>
    </w:p>
    <w:p w14:paraId="45C45853" w14:textId="77777777" w:rsidR="00222211" w:rsidRPr="00C03740" w:rsidRDefault="00D65B7C" w:rsidP="00690453">
      <w:pPr>
        <w:pStyle w:val="normal2"/>
      </w:pPr>
      <w:r w:rsidRPr="00C03740">
        <w:rPr>
          <w:b/>
          <w:bCs/>
        </w:rPr>
        <w:t>CONTRATO (CT</w:t>
      </w:r>
      <w:r w:rsidR="00222211" w:rsidRPr="00C03740">
        <w:rPr>
          <w:b/>
          <w:bCs/>
        </w:rPr>
        <w:t>)</w:t>
      </w:r>
      <w:r w:rsidR="00222211" w:rsidRPr="00C03740">
        <w:t>: Documento, subscrito pela Codevasf e a CONTRATADA (licitante vencedora do certame), que define as obrigações e direitos de ambas com relação à execução dos serviços.</w:t>
      </w:r>
    </w:p>
    <w:p w14:paraId="187D3F39" w14:textId="77777777" w:rsidR="00222211" w:rsidRPr="00C03740" w:rsidRDefault="00D65B7C" w:rsidP="00690453">
      <w:pPr>
        <w:pStyle w:val="normal2"/>
      </w:pPr>
      <w:r w:rsidRPr="00C03740">
        <w:rPr>
          <w:b/>
          <w:bCs/>
        </w:rPr>
        <w:t>CRONOGRAMA FÍSICO-FINANCEIRO:</w:t>
      </w:r>
      <w:r w:rsidRPr="00C03740">
        <w:t xml:space="preserve"> </w:t>
      </w:r>
      <w:r w:rsidR="00222211" w:rsidRPr="00C03740">
        <w:t>representação gráfica da programação parcial ou total de um trabalho ou serviço ou produto, no qual são indicadas as suas diversas fases e respectivos prazos, aliados aos custos ou preços, doravante denominado CRONOGRAMA.</w:t>
      </w:r>
    </w:p>
    <w:p w14:paraId="17EF23BC" w14:textId="77777777" w:rsidR="00222211" w:rsidRPr="00C03740" w:rsidRDefault="00D65B7C" w:rsidP="00690453">
      <w:pPr>
        <w:pStyle w:val="normal2"/>
      </w:pPr>
      <w:r w:rsidRPr="00C03740">
        <w:rPr>
          <w:b/>
        </w:rPr>
        <w:lastRenderedPageBreak/>
        <w:t>DIÁRIO DE OBRA</w:t>
      </w:r>
      <w:r w:rsidR="00222211" w:rsidRPr="00C03740">
        <w:rPr>
          <w:b/>
        </w:rPr>
        <w:t>:</w:t>
      </w:r>
      <w:r w:rsidR="00222211" w:rsidRPr="00C03740">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4C3A9559" w14:textId="77777777" w:rsidR="00222211" w:rsidRPr="00C03740" w:rsidRDefault="00D65B7C" w:rsidP="00690453">
      <w:pPr>
        <w:pStyle w:val="normal2"/>
      </w:pPr>
      <w:r w:rsidRPr="00C03740">
        <w:rPr>
          <w:b/>
        </w:rPr>
        <w:t>DOCUMENTOS COMPLEMENTARES OU SUPLEMENTARES</w:t>
      </w:r>
      <w:r w:rsidR="00222211" w:rsidRPr="00C03740">
        <w:rPr>
          <w:b/>
        </w:rPr>
        <w:t>:</w:t>
      </w:r>
      <w:r w:rsidR="00222211" w:rsidRPr="00C03740">
        <w:t xml:space="preserve"> Documentos que, por força de condições técnicas imprevisíveis, se fizerem necessários para a complementação ou suplementação dos documentos emitidos no Termo de Referência.</w:t>
      </w:r>
    </w:p>
    <w:p w14:paraId="7E805E0E" w14:textId="77777777" w:rsidR="00222211" w:rsidRPr="00C03740" w:rsidRDefault="00D65B7C" w:rsidP="00690453">
      <w:pPr>
        <w:pStyle w:val="normal2"/>
      </w:pPr>
      <w:r w:rsidRPr="00C03740">
        <w:rPr>
          <w:b/>
        </w:rPr>
        <w:t>DOCUMENTOS DE CONTRATO</w:t>
      </w:r>
      <w:r w:rsidR="00222211" w:rsidRPr="00C03740">
        <w:rPr>
          <w:b/>
        </w:rPr>
        <w:t>:</w:t>
      </w:r>
      <w:r w:rsidR="00222211" w:rsidRPr="00C03740">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1DA5406A" w14:textId="77777777" w:rsidR="00222211" w:rsidRPr="00C03740" w:rsidRDefault="00D65B7C" w:rsidP="00690453">
      <w:pPr>
        <w:pStyle w:val="normal2"/>
      </w:pPr>
      <w:r w:rsidRPr="00C03740">
        <w:rPr>
          <w:b/>
          <w:bCs/>
        </w:rPr>
        <w:t>ESPECIFICAÇÕES TÉCNICAS (ET):</w:t>
      </w:r>
      <w:r w:rsidRPr="00C03740">
        <w:t xml:space="preserve"> </w:t>
      </w:r>
      <w:r w:rsidR="00222211" w:rsidRPr="00C03740">
        <w:t>Documento que descreve, de forma precisa, completa e ordenada, os materiais e os procedimentos de execução a serem adotados na construção. Têm como finalidade complementar a parte gráfica do projeto. São partes integrantes das especificações técnicas:</w:t>
      </w:r>
    </w:p>
    <w:p w14:paraId="67A4E9C3" w14:textId="29F3A4C2" w:rsidR="00222211" w:rsidRPr="00C03740" w:rsidRDefault="00222211" w:rsidP="009317F5">
      <w:pPr>
        <w:pStyle w:val="Numerada"/>
        <w:keepNext w:val="0"/>
        <w:numPr>
          <w:ilvl w:val="0"/>
          <w:numId w:val="37"/>
        </w:numPr>
        <w:tabs>
          <w:tab w:val="clear" w:pos="0"/>
          <w:tab w:val="num" w:pos="-993"/>
        </w:tabs>
        <w:suppressAutoHyphens/>
        <w:spacing w:before="60"/>
        <w:ind w:left="992" w:hanging="567"/>
        <w:rPr>
          <w:rFonts w:ascii="Arial" w:hAnsi="Arial" w:cs="Arial"/>
        </w:rPr>
      </w:pPr>
      <w:r w:rsidRPr="00C03740">
        <w:rPr>
          <w:rFonts w:ascii="Arial" w:hAnsi="Arial" w:cs="Arial"/>
          <w:bCs/>
        </w:rPr>
        <w:t>Generalidades -</w:t>
      </w:r>
      <w:r w:rsidRPr="00C03740">
        <w:rPr>
          <w:rFonts w:ascii="Arial" w:hAnsi="Arial" w:cs="Arial"/>
        </w:rPr>
        <w:t xml:space="preserve"> incluem o objetivo, identificação da obra, regime de execução da obra, fiscalização, recebimento da obra, modificações de projeto, </w:t>
      </w:r>
      <w:r w:rsidR="00861CC0">
        <w:rPr>
          <w:rFonts w:ascii="Arial" w:hAnsi="Arial" w:cs="Arial"/>
        </w:rPr>
        <w:t>discriminação</w:t>
      </w:r>
      <w:r w:rsidRPr="00861CC0">
        <w:rPr>
          <w:rFonts w:ascii="Arial" w:hAnsi="Arial" w:cs="Arial"/>
        </w:rPr>
        <w:t xml:space="preserve"> dos serviços</w:t>
      </w:r>
      <w:r w:rsidRPr="00C03740">
        <w:rPr>
          <w:rFonts w:ascii="Arial" w:hAnsi="Arial" w:cs="Arial"/>
        </w:rPr>
        <w:t xml:space="preserve"> (item c). Havendo caderno de encargos, este englobará quase todos estes aspectos.</w:t>
      </w:r>
    </w:p>
    <w:p w14:paraId="3CA8D414" w14:textId="77777777" w:rsidR="00222211" w:rsidRPr="00C03740" w:rsidRDefault="00222211" w:rsidP="009317F5">
      <w:pPr>
        <w:pStyle w:val="Numerada"/>
        <w:keepNext w:val="0"/>
        <w:numPr>
          <w:ilvl w:val="0"/>
          <w:numId w:val="37"/>
        </w:numPr>
        <w:tabs>
          <w:tab w:val="clear" w:pos="0"/>
          <w:tab w:val="num" w:pos="-993"/>
        </w:tabs>
        <w:suppressAutoHyphens/>
        <w:spacing w:before="60"/>
        <w:ind w:left="992" w:hanging="567"/>
        <w:rPr>
          <w:rFonts w:ascii="Arial" w:hAnsi="Arial" w:cs="Arial"/>
        </w:rPr>
      </w:pPr>
      <w:r w:rsidRPr="00C03740">
        <w:rPr>
          <w:rFonts w:ascii="Arial" w:hAnsi="Arial" w:cs="Arial"/>
        </w:rPr>
        <w:t>Especificação dos materiais - pode ser escrito de duas formas: genérica (aplicável a qualquer obra) ou específica (relacionando apenas os materiais a serem usados na obra em questão).</w:t>
      </w:r>
    </w:p>
    <w:p w14:paraId="33DCCEDF" w14:textId="77777777" w:rsidR="00222211" w:rsidRPr="00C03740" w:rsidRDefault="00222211" w:rsidP="009317F5">
      <w:pPr>
        <w:pStyle w:val="Numerada"/>
        <w:keepNext w:val="0"/>
        <w:numPr>
          <w:ilvl w:val="0"/>
          <w:numId w:val="37"/>
        </w:numPr>
        <w:tabs>
          <w:tab w:val="clear" w:pos="0"/>
          <w:tab w:val="num" w:pos="-993"/>
        </w:tabs>
        <w:suppressAutoHyphens/>
        <w:spacing w:before="60"/>
        <w:ind w:left="992" w:hanging="567"/>
        <w:rPr>
          <w:rFonts w:ascii="Arial" w:hAnsi="Arial" w:cs="Arial"/>
        </w:rPr>
      </w:pPr>
      <w:r w:rsidRPr="00861CC0">
        <w:rPr>
          <w:rFonts w:ascii="Arial" w:hAnsi="Arial" w:cs="Arial"/>
        </w:rPr>
        <w:t>Discriminação dos serviços</w:t>
      </w:r>
      <w:r w:rsidRPr="00C03740">
        <w:rPr>
          <w:rFonts w:ascii="Arial" w:hAnsi="Arial" w:cs="Arial"/>
        </w:rPr>
        <w:t xml:space="preserve"> - especifica como devem ser executados os serviços, indicando traços de argamassa, método de assentamento, forma de corte de peças, etc.</w:t>
      </w:r>
    </w:p>
    <w:p w14:paraId="38F8FF0E" w14:textId="77777777" w:rsidR="00222211" w:rsidRPr="00C03740" w:rsidRDefault="00E97687" w:rsidP="00690453">
      <w:pPr>
        <w:pStyle w:val="normal2"/>
      </w:pPr>
      <w:r w:rsidRPr="00C03740">
        <w:rPr>
          <w:b/>
          <w:bCs/>
        </w:rPr>
        <w:t>FISCALIZAÇÃO</w:t>
      </w:r>
      <w:r w:rsidR="00222211" w:rsidRPr="00C03740">
        <w:rPr>
          <w:b/>
          <w:bCs/>
        </w:rPr>
        <w:t>:</w:t>
      </w:r>
      <w:r w:rsidR="00222211" w:rsidRPr="00C03740">
        <w:t xml:space="preserve"> Equipe da Codevasf indicada para exercer em sua representação a fiscalização do contrato.</w:t>
      </w:r>
    </w:p>
    <w:p w14:paraId="435D7ED9" w14:textId="77777777" w:rsidR="00222211" w:rsidRPr="00C03740" w:rsidRDefault="00E97687" w:rsidP="00690453">
      <w:pPr>
        <w:pStyle w:val="normal2"/>
      </w:pPr>
      <w:r w:rsidRPr="00C03740">
        <w:rPr>
          <w:b/>
        </w:rPr>
        <w:t>IRP- INTENÇÃO DE REGISTRO DE PREÇOS</w:t>
      </w:r>
      <w:r w:rsidR="00222211" w:rsidRPr="00C03740">
        <w:rPr>
          <w:b/>
        </w:rPr>
        <w:t xml:space="preserve">: </w:t>
      </w:r>
      <w:r w:rsidR="00222211" w:rsidRPr="00C03740">
        <w:t>instrumento a ser operacionalizado por módulo do Sistema de Administração e Serviços Gerais – SIASG e que será utilizado pelos órgãos e entidades integrantes do Sistema de Serviços Gerais – SISG para registro e/ou divulgação dos itens a serem licitados.</w:t>
      </w:r>
    </w:p>
    <w:p w14:paraId="74D81E99" w14:textId="77777777" w:rsidR="00222211" w:rsidRPr="00C03740" w:rsidRDefault="00E97687" w:rsidP="00690453">
      <w:pPr>
        <w:pStyle w:val="normal2"/>
      </w:pPr>
      <w:r w:rsidRPr="00C03740">
        <w:rPr>
          <w:b/>
          <w:bCs/>
        </w:rPr>
        <w:t>LICITANTE:</w:t>
      </w:r>
      <w:r w:rsidR="00222211" w:rsidRPr="00C03740">
        <w:t xml:space="preserve"> Empresa habilitada apara apresentar proposta.</w:t>
      </w:r>
    </w:p>
    <w:p w14:paraId="221AD6A2" w14:textId="77777777" w:rsidR="00222211" w:rsidRPr="00C03740" w:rsidRDefault="00E97687" w:rsidP="00690453">
      <w:pPr>
        <w:pStyle w:val="normal2"/>
      </w:pPr>
      <w:r w:rsidRPr="00C03740">
        <w:rPr>
          <w:b/>
          <w:bCs/>
        </w:rPr>
        <w:t>MATRIZ DE RISCO:</w:t>
      </w:r>
      <w:r w:rsidRPr="00C03740">
        <w:t xml:space="preserve"> </w:t>
      </w:r>
      <w:r w:rsidR="00222211" w:rsidRPr="00C03740">
        <w:t>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7AA8D2D9" w14:textId="77777777" w:rsidR="00222211" w:rsidRPr="00C03740" w:rsidRDefault="00222211" w:rsidP="009317F5">
      <w:pPr>
        <w:pStyle w:val="Numerada"/>
        <w:keepNext w:val="0"/>
        <w:numPr>
          <w:ilvl w:val="0"/>
          <w:numId w:val="38"/>
        </w:numPr>
        <w:tabs>
          <w:tab w:val="clear" w:pos="0"/>
          <w:tab w:val="num" w:pos="-993"/>
        </w:tabs>
        <w:suppressAutoHyphens/>
        <w:spacing w:before="60"/>
        <w:ind w:left="992" w:hanging="567"/>
        <w:rPr>
          <w:rFonts w:ascii="Arial" w:hAnsi="Arial" w:cs="Arial"/>
        </w:rPr>
      </w:pPr>
      <w:r w:rsidRPr="00C03740">
        <w:rPr>
          <w:rFonts w:ascii="Arial" w:hAnsi="Arial" w:cs="Arial"/>
        </w:rPr>
        <w:t>Listagem de possíveis eventos supervenientes à assinatura do contrato, impactantes no equilíbrio econômico-financeiro da avença, e previsão de eventual necessidade de prolação de termo aditivo quando de sua ocorrência;</w:t>
      </w:r>
    </w:p>
    <w:p w14:paraId="39ADD268" w14:textId="77777777" w:rsidR="00222211" w:rsidRPr="00C03740" w:rsidRDefault="00222211" w:rsidP="009317F5">
      <w:pPr>
        <w:pStyle w:val="Numerada"/>
        <w:keepNext w:val="0"/>
        <w:numPr>
          <w:ilvl w:val="0"/>
          <w:numId w:val="38"/>
        </w:numPr>
        <w:tabs>
          <w:tab w:val="clear" w:pos="0"/>
          <w:tab w:val="num" w:pos="-993"/>
        </w:tabs>
        <w:suppressAutoHyphens/>
        <w:spacing w:before="60"/>
        <w:ind w:left="992" w:hanging="567"/>
        <w:rPr>
          <w:rFonts w:ascii="Arial" w:hAnsi="Arial" w:cs="Arial"/>
        </w:rPr>
      </w:pPr>
      <w:r w:rsidRPr="00C03740">
        <w:rPr>
          <w:rFonts w:ascii="Arial" w:hAnsi="Arial" w:cs="Arial"/>
        </w:rP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5C6DB81F" w14:textId="77777777" w:rsidR="00222211" w:rsidRPr="00C03740" w:rsidRDefault="00222211" w:rsidP="009317F5">
      <w:pPr>
        <w:pStyle w:val="Numerada"/>
        <w:keepNext w:val="0"/>
        <w:numPr>
          <w:ilvl w:val="0"/>
          <w:numId w:val="38"/>
        </w:numPr>
        <w:tabs>
          <w:tab w:val="clear" w:pos="0"/>
          <w:tab w:val="num" w:pos="-993"/>
        </w:tabs>
        <w:suppressAutoHyphens/>
        <w:spacing w:before="60"/>
        <w:ind w:left="992" w:hanging="567"/>
        <w:rPr>
          <w:rFonts w:ascii="Arial" w:hAnsi="Arial" w:cs="Arial"/>
        </w:rPr>
      </w:pPr>
      <w:r w:rsidRPr="00C03740">
        <w:rPr>
          <w:rFonts w:ascii="Arial" w:hAnsi="Arial" w:cs="Arial"/>
        </w:rP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783D5D04" w14:textId="77777777" w:rsidR="00222211" w:rsidRPr="00C03740" w:rsidRDefault="00E97687" w:rsidP="00690453">
      <w:pPr>
        <w:pStyle w:val="normal2"/>
      </w:pPr>
      <w:r w:rsidRPr="00C03740">
        <w:rPr>
          <w:b/>
          <w:bCs/>
        </w:rPr>
        <w:t>NOTA DE EMPENHO (NE):</w:t>
      </w:r>
      <w:r w:rsidRPr="00C03740">
        <w:t xml:space="preserve"> </w:t>
      </w:r>
      <w:r w:rsidR="00222211" w:rsidRPr="00C03740">
        <w:t>documento utilizado para registrar as operações que envolvam despesas orçamentárias, onde é indicado o nome do credor, a especificação e a importância da despesa.</w:t>
      </w:r>
    </w:p>
    <w:p w14:paraId="652667E6" w14:textId="77777777" w:rsidR="00222211" w:rsidRPr="00C03740" w:rsidRDefault="00E97687" w:rsidP="00690453">
      <w:pPr>
        <w:pStyle w:val="normal2"/>
      </w:pPr>
      <w:r w:rsidRPr="00C03740">
        <w:rPr>
          <w:b/>
          <w:bCs/>
        </w:rPr>
        <w:t>ORDEM DE SERVIÇO (OS</w:t>
      </w:r>
      <w:r w:rsidR="00222211" w:rsidRPr="00C03740">
        <w:rPr>
          <w:b/>
          <w:bCs/>
        </w:rPr>
        <w:t>):</w:t>
      </w:r>
      <w:r w:rsidR="00222211" w:rsidRPr="00C03740">
        <w:t xml:space="preserve"> documento formal emitido pela Codevasf com as especificações detalhadas do serviço/produto individual (parte do contrato) a ser elaborado pela CONTRATADA, para o qual o faturamento relacionado ao recurso é executado na conclusão.</w:t>
      </w:r>
    </w:p>
    <w:p w14:paraId="0D6CCFBB" w14:textId="77777777" w:rsidR="00222211" w:rsidRPr="00C03740" w:rsidRDefault="00E97687" w:rsidP="00690453">
      <w:pPr>
        <w:pStyle w:val="normal2"/>
      </w:pPr>
      <w:r w:rsidRPr="004C60AB">
        <w:rPr>
          <w:b/>
          <w:bCs/>
        </w:rPr>
        <w:t>OBRAS E SERVIÇOS DE ENGENHARIA</w:t>
      </w:r>
      <w:r w:rsidR="00222211" w:rsidRPr="004C60AB">
        <w:rPr>
          <w:b/>
          <w:bCs/>
        </w:rPr>
        <w:t>:</w:t>
      </w:r>
      <w:r w:rsidR="00222211" w:rsidRPr="004C60AB">
        <w:t xml:space="preserve"> São todas as atividades relativas à execução das obras civis, de construção, reforma, recuperação ou ampliação de bem imóvel.</w:t>
      </w:r>
    </w:p>
    <w:p w14:paraId="2269DF00" w14:textId="77777777" w:rsidR="00222211" w:rsidRPr="00C03740" w:rsidRDefault="00E97687" w:rsidP="00690453">
      <w:pPr>
        <w:pStyle w:val="normal2"/>
      </w:pPr>
      <w:r w:rsidRPr="00C03740">
        <w:rPr>
          <w:b/>
        </w:rPr>
        <w:lastRenderedPageBreak/>
        <w:t>PLANILHA DE CUSTOS DO ORÇAMENTO DE REFERÊNCIA</w:t>
      </w:r>
      <w:r w:rsidR="00222211" w:rsidRPr="00C03740">
        <w:rPr>
          <w:b/>
        </w:rPr>
        <w:t>:</w:t>
      </w:r>
      <w:r w:rsidR="00222211" w:rsidRPr="00C03740">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529CC0F7" w14:textId="77777777" w:rsidR="00222211" w:rsidRPr="00C03740" w:rsidRDefault="00E97687" w:rsidP="00690453">
      <w:pPr>
        <w:pStyle w:val="normal2"/>
      </w:pPr>
      <w:r w:rsidRPr="00C03740">
        <w:rPr>
          <w:b/>
        </w:rPr>
        <w:t>PLANILHA DE CUSTOS DA PROPONENTE</w:t>
      </w:r>
      <w:r w:rsidR="00222211" w:rsidRPr="00C03740">
        <w:rPr>
          <w:b/>
        </w:rPr>
        <w:t>:</w:t>
      </w:r>
      <w:r w:rsidR="00222211" w:rsidRPr="00C03740">
        <w:t xml:space="preserve"> Representa o produto do somatório do preço da Licitante de cada item discriminado, multiplicado pelos respectivos quantitativos, gerando o valor para execução do objeto ofertado pela Licitante.</w:t>
      </w:r>
    </w:p>
    <w:p w14:paraId="62A3A5E2" w14:textId="77777777" w:rsidR="00222211" w:rsidRPr="00C03740" w:rsidRDefault="00E97687" w:rsidP="00690453">
      <w:pPr>
        <w:pStyle w:val="normal2"/>
      </w:pPr>
      <w:r w:rsidRPr="00C03740">
        <w:rPr>
          <w:b/>
        </w:rPr>
        <w:t>PLANO DE TRABALHO (PT):</w:t>
      </w:r>
      <w:r w:rsidRPr="00C03740">
        <w:t xml:space="preserve"> </w:t>
      </w:r>
      <w:r w:rsidR="00222211" w:rsidRPr="00C03740">
        <w:t>Documento que descreve a sequência de fases de uma tarefa ou a sequência de tarefas referentes a determinado serviço ou trabalho, indicando, inclusive, o tempo a ser gasto em cada uma.</w:t>
      </w:r>
    </w:p>
    <w:p w14:paraId="3B1FCD5B" w14:textId="77777777" w:rsidR="00222211" w:rsidRPr="00C03740" w:rsidRDefault="00E97687" w:rsidP="00690453">
      <w:pPr>
        <w:pStyle w:val="normal2"/>
      </w:pPr>
      <w:r w:rsidRPr="00C03740">
        <w:rPr>
          <w:b/>
        </w:rPr>
        <w:t>PLANO DE GESTÃO AMBIENTAL DA OBRA (PGAO):</w:t>
      </w:r>
      <w:r w:rsidRPr="00C03740">
        <w:t xml:space="preserve"> </w:t>
      </w:r>
      <w:r w:rsidR="00222211" w:rsidRPr="00C03740">
        <w:t xml:space="preserve">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serviços de engenharia. Como objetivos específicos: </w:t>
      </w:r>
    </w:p>
    <w:p w14:paraId="4E15F85F" w14:textId="77777777" w:rsidR="00222211" w:rsidRPr="00C03740" w:rsidRDefault="00222211" w:rsidP="009317F5">
      <w:pPr>
        <w:pStyle w:val="Numerada"/>
        <w:keepNext w:val="0"/>
        <w:numPr>
          <w:ilvl w:val="0"/>
          <w:numId w:val="39"/>
        </w:numPr>
        <w:tabs>
          <w:tab w:val="clear" w:pos="0"/>
          <w:tab w:val="num" w:pos="-993"/>
        </w:tabs>
        <w:suppressAutoHyphens/>
        <w:spacing w:before="60"/>
        <w:ind w:left="992" w:hanging="567"/>
        <w:rPr>
          <w:rFonts w:ascii="Arial" w:hAnsi="Arial" w:cs="Arial"/>
        </w:rPr>
      </w:pPr>
      <w:r w:rsidRPr="00C03740">
        <w:rPr>
          <w:rFonts w:ascii="Arial" w:hAnsi="Arial" w:cs="Arial"/>
        </w:rPr>
        <w:t xml:space="preserve">Executar a obra ou serviços de engenharia de forma a evitar, controlar e/ou mitigar os impactos ambientais associados; </w:t>
      </w:r>
    </w:p>
    <w:p w14:paraId="3BE625F6" w14:textId="77777777" w:rsidR="00222211" w:rsidRPr="00C03740" w:rsidRDefault="00222211" w:rsidP="009317F5">
      <w:pPr>
        <w:pStyle w:val="Numerada"/>
        <w:keepNext w:val="0"/>
        <w:numPr>
          <w:ilvl w:val="0"/>
          <w:numId w:val="39"/>
        </w:numPr>
        <w:tabs>
          <w:tab w:val="clear" w:pos="0"/>
          <w:tab w:val="num" w:pos="-993"/>
        </w:tabs>
        <w:suppressAutoHyphens/>
        <w:spacing w:before="60"/>
        <w:ind w:left="992" w:hanging="567"/>
        <w:rPr>
          <w:rFonts w:ascii="Arial" w:hAnsi="Arial" w:cs="Arial"/>
        </w:rPr>
      </w:pPr>
      <w:r w:rsidRPr="00C03740">
        <w:rPr>
          <w:rFonts w:ascii="Arial" w:hAnsi="Arial" w:cs="Arial"/>
        </w:rPr>
        <w:t xml:space="preserve">Estabelecer diretrizes que zelem pela melhor qualidade ambiental possível da água, solo, ar, fauna e flora; </w:t>
      </w:r>
    </w:p>
    <w:p w14:paraId="074B12DB" w14:textId="77777777" w:rsidR="00222211" w:rsidRPr="00C03740" w:rsidRDefault="00222211" w:rsidP="009317F5">
      <w:pPr>
        <w:pStyle w:val="Numerada"/>
        <w:keepNext w:val="0"/>
        <w:numPr>
          <w:ilvl w:val="0"/>
          <w:numId w:val="39"/>
        </w:numPr>
        <w:tabs>
          <w:tab w:val="clear" w:pos="0"/>
          <w:tab w:val="num" w:pos="-993"/>
        </w:tabs>
        <w:suppressAutoHyphens/>
        <w:spacing w:before="60"/>
        <w:ind w:left="992" w:hanging="567"/>
        <w:rPr>
          <w:rFonts w:ascii="Arial" w:hAnsi="Arial" w:cs="Arial"/>
        </w:rPr>
      </w:pPr>
      <w:r w:rsidRPr="00C03740">
        <w:rPr>
          <w:rFonts w:ascii="Arial" w:hAnsi="Arial" w:cs="Arial"/>
        </w:rPr>
        <w:t xml:space="preserve">Executar trabalhos de educação ambiental junto aos operários da obra ou serviços de engenharia; </w:t>
      </w:r>
    </w:p>
    <w:p w14:paraId="661F0FC8" w14:textId="77777777" w:rsidR="00222211" w:rsidRPr="00C03740" w:rsidRDefault="00222211" w:rsidP="009317F5">
      <w:pPr>
        <w:pStyle w:val="Numerada"/>
        <w:keepNext w:val="0"/>
        <w:numPr>
          <w:ilvl w:val="0"/>
          <w:numId w:val="39"/>
        </w:numPr>
        <w:tabs>
          <w:tab w:val="clear" w:pos="0"/>
          <w:tab w:val="num" w:pos="-993"/>
        </w:tabs>
        <w:suppressAutoHyphens/>
        <w:spacing w:before="60"/>
        <w:ind w:left="992" w:hanging="567"/>
        <w:rPr>
          <w:rFonts w:ascii="Arial" w:hAnsi="Arial" w:cs="Arial"/>
        </w:rPr>
      </w:pPr>
      <w:r w:rsidRPr="00C03740">
        <w:rPr>
          <w:rFonts w:ascii="Arial" w:hAnsi="Arial" w:cs="Arial"/>
        </w:rPr>
        <w:t>Evitar interferências negativas, das atividades na obra ou serviços de engenharia e dos seus colaboradores sobre o meio ambiente.</w:t>
      </w:r>
    </w:p>
    <w:p w14:paraId="50AD5CA6" w14:textId="77777777" w:rsidR="00222211" w:rsidRPr="00C03740" w:rsidRDefault="00E97687" w:rsidP="00690453">
      <w:pPr>
        <w:pStyle w:val="normal2"/>
      </w:pPr>
      <w:r w:rsidRPr="00C03740">
        <w:rPr>
          <w:b/>
        </w:rPr>
        <w:t>PROJETO BÁSICO:</w:t>
      </w:r>
      <w:r w:rsidRPr="00C03740">
        <w:t xml:space="preserve"> </w:t>
      </w:r>
      <w:r w:rsidR="00222211" w:rsidRPr="00C03740">
        <w:t>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14:paraId="25C822D9" w14:textId="77777777" w:rsidR="00222211" w:rsidRPr="00C03740" w:rsidRDefault="00222211" w:rsidP="009317F5">
      <w:pPr>
        <w:pStyle w:val="Numerada"/>
        <w:keepNext w:val="0"/>
        <w:numPr>
          <w:ilvl w:val="0"/>
          <w:numId w:val="40"/>
        </w:numPr>
        <w:tabs>
          <w:tab w:val="clear" w:pos="0"/>
          <w:tab w:val="num" w:pos="-993"/>
        </w:tabs>
        <w:suppressAutoHyphens/>
        <w:spacing w:before="60"/>
        <w:ind w:left="992" w:hanging="567"/>
        <w:rPr>
          <w:rFonts w:ascii="Arial" w:hAnsi="Arial" w:cs="Arial"/>
        </w:rPr>
      </w:pPr>
      <w:r w:rsidRPr="00C03740">
        <w:rPr>
          <w:rFonts w:ascii="Arial" w:hAnsi="Arial" w:cs="Arial"/>
        </w:rPr>
        <w:t>Desenvolvimento da solução escolhida de forma a fornecer visão global da obra ou serviços de engenharia e identificar todos os seus elementos constitutivos com clareza;</w:t>
      </w:r>
    </w:p>
    <w:p w14:paraId="09EDB0CF" w14:textId="77777777" w:rsidR="00222211" w:rsidRPr="00C03740" w:rsidRDefault="00222211" w:rsidP="009317F5">
      <w:pPr>
        <w:pStyle w:val="Numerada"/>
        <w:keepNext w:val="0"/>
        <w:numPr>
          <w:ilvl w:val="0"/>
          <w:numId w:val="40"/>
        </w:numPr>
        <w:tabs>
          <w:tab w:val="clear" w:pos="0"/>
          <w:tab w:val="num" w:pos="-993"/>
        </w:tabs>
        <w:suppressAutoHyphens/>
        <w:spacing w:before="60"/>
        <w:ind w:left="992" w:hanging="567"/>
        <w:rPr>
          <w:rFonts w:ascii="Arial" w:hAnsi="Arial" w:cs="Arial"/>
        </w:rPr>
      </w:pPr>
      <w:r w:rsidRPr="00C03740">
        <w:rPr>
          <w:rFonts w:ascii="Arial" w:hAnsi="Arial" w:cs="Arial"/>
        </w:rPr>
        <w:t>Soluções técnicas globais e localizadas, suficientemente detalhadas, de forma a minimizar a necessidade de reformulação ou de variantes durante as fases de elaboração do projeto executivo e de realização das obras ou serviços de engenharia e montagem;</w:t>
      </w:r>
    </w:p>
    <w:p w14:paraId="7EA49DBB" w14:textId="77777777" w:rsidR="00222211" w:rsidRPr="00C03740" w:rsidRDefault="00222211" w:rsidP="009317F5">
      <w:pPr>
        <w:pStyle w:val="Numerada"/>
        <w:keepNext w:val="0"/>
        <w:numPr>
          <w:ilvl w:val="0"/>
          <w:numId w:val="40"/>
        </w:numPr>
        <w:tabs>
          <w:tab w:val="clear" w:pos="0"/>
          <w:tab w:val="num" w:pos="-993"/>
        </w:tabs>
        <w:suppressAutoHyphens/>
        <w:spacing w:before="60"/>
        <w:ind w:left="992" w:hanging="567"/>
        <w:rPr>
          <w:rFonts w:ascii="Arial" w:hAnsi="Arial" w:cs="Arial"/>
        </w:rPr>
      </w:pPr>
      <w:r w:rsidRPr="00C03740">
        <w:rPr>
          <w:rFonts w:ascii="Arial" w:hAnsi="Arial" w:cs="Arial"/>
        </w:rPr>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14:paraId="0C441968" w14:textId="77777777" w:rsidR="00222211" w:rsidRPr="00C03740" w:rsidRDefault="00222211" w:rsidP="009317F5">
      <w:pPr>
        <w:pStyle w:val="Numerada"/>
        <w:keepNext w:val="0"/>
        <w:numPr>
          <w:ilvl w:val="0"/>
          <w:numId w:val="40"/>
        </w:numPr>
        <w:tabs>
          <w:tab w:val="clear" w:pos="0"/>
          <w:tab w:val="num" w:pos="-993"/>
        </w:tabs>
        <w:suppressAutoHyphens/>
        <w:spacing w:before="60"/>
        <w:ind w:left="992" w:hanging="567"/>
        <w:rPr>
          <w:rFonts w:ascii="Arial" w:hAnsi="Arial" w:cs="Arial"/>
        </w:rPr>
      </w:pPr>
      <w:r w:rsidRPr="00C03740">
        <w:rPr>
          <w:rFonts w:ascii="Arial" w:hAnsi="Arial" w:cs="Arial"/>
        </w:rPr>
        <w:t>Informações que possibilitem o estudo e a dedução de métodos construtivos, instalações provisórias e condições organizacionais para a obra ou serviços de engenharia, sem frustrar o caráter competitivo para a sua execução;</w:t>
      </w:r>
    </w:p>
    <w:p w14:paraId="1EFF7A97" w14:textId="6B0ECD59" w:rsidR="00E12F47" w:rsidRPr="00690453" w:rsidRDefault="00222211" w:rsidP="00A34AF6">
      <w:pPr>
        <w:pStyle w:val="Numerada"/>
        <w:keepNext w:val="0"/>
        <w:numPr>
          <w:ilvl w:val="0"/>
          <w:numId w:val="40"/>
        </w:numPr>
        <w:tabs>
          <w:tab w:val="clear" w:pos="0"/>
          <w:tab w:val="num" w:pos="-993"/>
        </w:tabs>
        <w:suppressAutoHyphens/>
        <w:spacing w:before="60"/>
        <w:ind w:left="992" w:hanging="567"/>
        <w:rPr>
          <w:rFonts w:ascii="Arial" w:hAnsi="Arial" w:cs="Arial"/>
        </w:rPr>
      </w:pPr>
      <w:r w:rsidRPr="00C03740">
        <w:rPr>
          <w:rFonts w:ascii="Arial" w:hAnsi="Arial" w:cs="Arial"/>
        </w:rPr>
        <w:t>Subsídios para montagem do plano de licitação e gestão da obra ou serviços de engenharia, compreendendo a sua programação, a estratégia de suprimentos, as normas de fiscalização e outros dados necessários em cada caso;</w:t>
      </w:r>
    </w:p>
    <w:p w14:paraId="4A0EC7D3" w14:textId="77777777" w:rsidR="00E12F47" w:rsidRPr="00C03740" w:rsidRDefault="00E12F47" w:rsidP="00690453">
      <w:pPr>
        <w:pStyle w:val="normal2"/>
      </w:pPr>
      <w:r w:rsidRPr="00C03740">
        <w:rPr>
          <w:b/>
        </w:rPr>
        <w:t>PROJETO EXECUTIVO</w:t>
      </w:r>
      <w:r w:rsidRPr="00C03740">
        <w:t xml:space="preserve"> – É o conjunto dos elementos necessários e suficientes à execução completa da obra, de acordo com as normas pertinentes da Associação Brasileira de Normas Técnicas – ABNT.</w:t>
      </w:r>
    </w:p>
    <w:p w14:paraId="5DCADBA9" w14:textId="77777777" w:rsidR="00E12F47" w:rsidRPr="00C03740" w:rsidRDefault="00E12F47" w:rsidP="00690453">
      <w:pPr>
        <w:pStyle w:val="normal2"/>
      </w:pPr>
    </w:p>
    <w:p w14:paraId="74A1C166" w14:textId="53EB6FFF" w:rsidR="00E97687" w:rsidRPr="00C03740" w:rsidRDefault="00E12F47" w:rsidP="00690453">
      <w:pPr>
        <w:pStyle w:val="normal2"/>
      </w:pPr>
      <w:r w:rsidRPr="00C03740">
        <w:rPr>
          <w:b/>
        </w:rPr>
        <w:lastRenderedPageBreak/>
        <w:t>PROPOSTA FINANCEIRA</w:t>
      </w:r>
      <w:r w:rsidRPr="00C03740">
        <w:t xml:space="preserve"> – Documento gerado pelo licitante que estabelece os valores unitário e global dos serviços e fornecimentos, apresentando todo o detalhamento dos custos e preços unitários propostos.</w:t>
      </w:r>
    </w:p>
    <w:p w14:paraId="234973F7" w14:textId="31E8B9A8" w:rsidR="00E97687" w:rsidRPr="00C03740" w:rsidRDefault="00E97687" w:rsidP="00690453">
      <w:pPr>
        <w:pStyle w:val="normal2"/>
      </w:pPr>
      <w:r w:rsidRPr="00C03740">
        <w:rPr>
          <w:b/>
        </w:rPr>
        <w:t xml:space="preserve">RELATÓRIO DE PRESTAÇÃO DE SERVIÇOS (RPS): </w:t>
      </w:r>
      <w:r w:rsidRPr="00C03740">
        <w:t>Documento a ser emitido pela CONTRATADA com periodicidade definida pela Codevasf, com o resumo da situação física e financeira, contendo: cumprimento da programação, ocorrências e recomendações, além de conclusões e projeções a respeito de prazos e custos.</w:t>
      </w:r>
    </w:p>
    <w:p w14:paraId="1D5E5533" w14:textId="48273247" w:rsidR="00E12F47" w:rsidRPr="00C03740" w:rsidRDefault="00E97687" w:rsidP="00690453">
      <w:pPr>
        <w:pStyle w:val="normal2"/>
      </w:pPr>
      <w:r w:rsidRPr="00C03740">
        <w:rPr>
          <w:b/>
        </w:rPr>
        <w:t>RELATÓRIO DE ACOMPANHAMENTO E MEDIÇÃO (RAM</w:t>
      </w:r>
      <w:r w:rsidRPr="00C03740">
        <w:t>): documento formal emitido pela Codevasf que representa o termo circunstanciado para efeito de recebimento e aprovação dos produtos, serviços ou obras elaboradas pela CONTRATADA.</w:t>
      </w:r>
    </w:p>
    <w:p w14:paraId="156F6BBF" w14:textId="22C0BC3D" w:rsidR="00E12F47" w:rsidRPr="00C03740" w:rsidRDefault="00E12F47" w:rsidP="00690453">
      <w:pPr>
        <w:pStyle w:val="normal2"/>
      </w:pPr>
      <w:r w:rsidRPr="00C03740">
        <w:rPr>
          <w:b/>
        </w:rPr>
        <w:t>RELATÓRIO DE OBRAS</w:t>
      </w:r>
      <w:r w:rsidR="00E97687" w:rsidRPr="00C03740">
        <w:rPr>
          <w:b/>
        </w:rPr>
        <w:t>/SERVIÇOS</w:t>
      </w:r>
      <w:r w:rsidRPr="00C03740">
        <w:t xml:space="preserve"> – Documento a ser emitido pela CONTRATADA mensalmente, com o resumo da situação física e financeira, contendo: cumprimento da programação, ocorrências e recomendações, além de conclusões e projeções a respeito de prazos e custos.</w:t>
      </w:r>
    </w:p>
    <w:p w14:paraId="065842A7" w14:textId="57023FF5" w:rsidR="005F5516" w:rsidRPr="00C03740" w:rsidRDefault="00E12F47" w:rsidP="00690453">
      <w:pPr>
        <w:pStyle w:val="normal2"/>
      </w:pPr>
      <w:r w:rsidRPr="00C03740">
        <w:rPr>
          <w:b/>
        </w:rPr>
        <w:t>REUNIÃO DE PARTIDA</w:t>
      </w:r>
      <w:r w:rsidR="00D65B7C" w:rsidRPr="00C03740">
        <w:rPr>
          <w:b/>
        </w:rPr>
        <w:t xml:space="preserve"> (“START UP”)</w:t>
      </w:r>
      <w:r w:rsidR="00D65B7C" w:rsidRPr="00C03740">
        <w:t xml:space="preserve"> </w:t>
      </w:r>
      <w:r w:rsidRPr="00C03740">
        <w:t xml:space="preserve">– Reunião com as partes envolvidas, CONTRATADA, Codevasf e fornecedores, onde se define todos os detalhes do plano de trabalho e dá-se o “start </w:t>
      </w:r>
      <w:proofErr w:type="spellStart"/>
      <w:r w:rsidRPr="00C03740">
        <w:t>up</w:t>
      </w:r>
      <w:proofErr w:type="spellEnd"/>
      <w:r w:rsidRPr="00C03740">
        <w:t>” da execução das obras</w:t>
      </w:r>
      <w:r w:rsidR="00D65B7C" w:rsidRPr="00C03740">
        <w:t>/serviços</w:t>
      </w:r>
      <w:r w:rsidRPr="00C03740">
        <w:t>.</w:t>
      </w:r>
    </w:p>
    <w:p w14:paraId="0301A95C" w14:textId="5B2CFF40" w:rsidR="005F5516" w:rsidRPr="00C03740" w:rsidRDefault="00B43E33" w:rsidP="00690453">
      <w:pPr>
        <w:pStyle w:val="normal2"/>
      </w:pPr>
      <w:r w:rsidRPr="00B43E33">
        <w:rPr>
          <w:b/>
        </w:rPr>
        <w:t xml:space="preserve">5ª SUPERINTENDÊNCIA REGIONAL </w:t>
      </w:r>
      <w:r w:rsidR="00AF79DE" w:rsidRPr="00B43E33">
        <w:t xml:space="preserve">– Unidade executiva descentralizada subordinada diretamente à presidência da CODEVASF, situada em </w:t>
      </w:r>
      <w:r w:rsidRPr="00B43E33">
        <w:t>Alagoas</w:t>
      </w:r>
      <w:r w:rsidR="00AF79DE" w:rsidRPr="00C03740">
        <w:t xml:space="preserve">, em cuja jurisdição territorial </w:t>
      </w:r>
      <w:r w:rsidR="00AF79DE" w:rsidRPr="00C03740">
        <w:rPr>
          <w:bCs/>
        </w:rPr>
        <w:t>se realizará</w:t>
      </w:r>
      <w:r w:rsidR="00AF79DE" w:rsidRPr="00C03740">
        <w:t xml:space="preserve"> os fornecimentos objeto deste Termo de Referência:</w:t>
      </w:r>
    </w:p>
    <w:p w14:paraId="71CAD3BC" w14:textId="1CC745CF" w:rsidR="00651041" w:rsidRPr="00B43E33" w:rsidRDefault="00B43E33" w:rsidP="00B43E33">
      <w:pPr>
        <w:ind w:left="567" w:right="514"/>
        <w:rPr>
          <w:szCs w:val="20"/>
        </w:rPr>
      </w:pPr>
      <w:r>
        <w:t xml:space="preserve">5ª </w:t>
      </w:r>
      <w:r w:rsidRPr="00B43E33">
        <w:t>SUPERINTENDÊNCIA REGIONAL – Superintendência Regional da CODEVASF localizada no município de Maceió - AL no seguinte endereço</w:t>
      </w:r>
      <w:r w:rsidR="00651041" w:rsidRPr="00B43E33">
        <w:rPr>
          <w:szCs w:val="20"/>
        </w:rPr>
        <w:t>:</w:t>
      </w:r>
    </w:p>
    <w:p w14:paraId="0D29BEAD" w14:textId="77417C4A" w:rsidR="00651041" w:rsidRPr="00B43E33" w:rsidRDefault="00B43E33" w:rsidP="00EC4002">
      <w:pPr>
        <w:ind w:left="567" w:right="567"/>
        <w:rPr>
          <w:szCs w:val="20"/>
        </w:rPr>
      </w:pPr>
      <w:r w:rsidRPr="00B43E33">
        <w:rPr>
          <w:szCs w:val="20"/>
        </w:rPr>
        <w:t xml:space="preserve">Rua Dois de </w:t>
      </w:r>
      <w:proofErr w:type="gramStart"/>
      <w:r w:rsidRPr="00B43E33">
        <w:rPr>
          <w:szCs w:val="20"/>
        </w:rPr>
        <w:t>Dezembro</w:t>
      </w:r>
      <w:proofErr w:type="gramEnd"/>
      <w:r w:rsidRPr="00B43E33">
        <w:rPr>
          <w:szCs w:val="20"/>
        </w:rPr>
        <w:t>, nº 16, Edifício Governo Federal</w:t>
      </w:r>
      <w:r w:rsidR="00651041" w:rsidRPr="00B43E33">
        <w:rPr>
          <w:szCs w:val="20"/>
        </w:rPr>
        <w:t xml:space="preserve"> </w:t>
      </w:r>
      <w:r w:rsidRPr="00B43E33">
        <w:rPr>
          <w:szCs w:val="20"/>
        </w:rPr>
        <w:t>–</w:t>
      </w:r>
      <w:r w:rsidR="00651041" w:rsidRPr="00B43E33">
        <w:rPr>
          <w:szCs w:val="20"/>
        </w:rPr>
        <w:t xml:space="preserve"> Bairro</w:t>
      </w:r>
      <w:r w:rsidRPr="00B43E33">
        <w:rPr>
          <w:szCs w:val="20"/>
        </w:rPr>
        <w:t>: Centro – Maceió/AL.</w:t>
      </w:r>
    </w:p>
    <w:p w14:paraId="1584A221" w14:textId="1D398ADF" w:rsidR="00651041" w:rsidRPr="00B43E33" w:rsidRDefault="00651041" w:rsidP="00EC4002">
      <w:pPr>
        <w:ind w:left="567" w:right="567"/>
        <w:rPr>
          <w:szCs w:val="20"/>
        </w:rPr>
      </w:pPr>
      <w:r w:rsidRPr="00B43E33">
        <w:rPr>
          <w:szCs w:val="20"/>
        </w:rPr>
        <w:t xml:space="preserve">CEP: </w:t>
      </w:r>
      <w:r w:rsidR="00B43E33" w:rsidRPr="00B43E33">
        <w:rPr>
          <w:szCs w:val="20"/>
        </w:rPr>
        <w:t>57.020-120.</w:t>
      </w:r>
    </w:p>
    <w:p w14:paraId="256CC7DE" w14:textId="0FC0D448" w:rsidR="00651041" w:rsidRPr="00690453" w:rsidRDefault="00651041" w:rsidP="00690453">
      <w:pPr>
        <w:ind w:left="567" w:right="567"/>
      </w:pPr>
      <w:r w:rsidRPr="00B43E33">
        <w:rPr>
          <w:szCs w:val="20"/>
        </w:rPr>
        <w:t>Fone: (</w:t>
      </w:r>
      <w:r w:rsidR="00B43E33" w:rsidRPr="00B43E33">
        <w:rPr>
          <w:szCs w:val="20"/>
        </w:rPr>
        <w:t>82</w:t>
      </w:r>
      <w:r w:rsidRPr="00B43E33">
        <w:rPr>
          <w:szCs w:val="20"/>
        </w:rPr>
        <w:t xml:space="preserve">) </w:t>
      </w:r>
      <w:r w:rsidR="00B43E33" w:rsidRPr="00B43E33">
        <w:rPr>
          <w:szCs w:val="20"/>
        </w:rPr>
        <w:t>3551-9402 -</w:t>
      </w:r>
      <w:r w:rsidRPr="00B43E33">
        <w:rPr>
          <w:szCs w:val="20"/>
        </w:rPr>
        <w:t xml:space="preserve"> </w:t>
      </w:r>
      <w:r w:rsidR="00B43E33" w:rsidRPr="00B43E33">
        <w:t>(82) 3551-9401</w:t>
      </w:r>
    </w:p>
    <w:p w14:paraId="593C60CB" w14:textId="212DC910" w:rsidR="00D65B7C" w:rsidRPr="00C03740" w:rsidRDefault="00D65B7C" w:rsidP="00690453">
      <w:pPr>
        <w:pStyle w:val="normal2"/>
        <w:rPr>
          <w:b/>
        </w:rPr>
      </w:pPr>
      <w:bookmarkStart w:id="6" w:name="_Ref14874637"/>
      <w:bookmarkStart w:id="7" w:name="_Ref530499672"/>
      <w:r w:rsidRPr="00C03740">
        <w:rPr>
          <w:b/>
        </w:rPr>
        <w:t xml:space="preserve">SERVIÇOS SIMILARES: </w:t>
      </w:r>
      <w:bookmarkEnd w:id="6"/>
      <w:bookmarkEnd w:id="7"/>
      <w:r w:rsidR="00EC46A8">
        <w:t>serviços</w:t>
      </w:r>
      <w:r w:rsidR="00EF6590">
        <w:t xml:space="preserve"> </w:t>
      </w:r>
      <w:r w:rsidR="00EC46A8">
        <w:t xml:space="preserve">de execução </w:t>
      </w:r>
      <w:r w:rsidRPr="00C03740">
        <w:t xml:space="preserve">de pavimentação flexível (CBUQ ou AAUQ) </w:t>
      </w:r>
      <w:r w:rsidRPr="00EF6590">
        <w:t>ou</w:t>
      </w:r>
      <w:r w:rsidRPr="00C03740">
        <w:t xml:space="preserve"> </w:t>
      </w:r>
      <w:r w:rsidR="00585AD0" w:rsidRPr="00C03740">
        <w:t>semirrígido</w:t>
      </w:r>
      <w:r w:rsidRPr="00C03740">
        <w:t xml:space="preserve"> </w:t>
      </w:r>
      <w:r w:rsidRPr="00EF6590">
        <w:t>o</w:t>
      </w:r>
      <w:r w:rsidRPr="00C03740">
        <w:t>u rígido</w:t>
      </w:r>
      <w:r w:rsidRPr="00C03740">
        <w:rPr>
          <w:b/>
        </w:rPr>
        <w:t>.</w:t>
      </w:r>
    </w:p>
    <w:p w14:paraId="7C5A4115" w14:textId="77777777" w:rsidR="00D65B7C" w:rsidRPr="00C03740" w:rsidRDefault="00D65B7C" w:rsidP="00690453">
      <w:pPr>
        <w:pStyle w:val="normal2"/>
      </w:pPr>
      <w:r w:rsidRPr="00C03740">
        <w:rPr>
          <w:b/>
        </w:rPr>
        <w:t>SISTEMA DE REGISTRO DE PREÇOS - SRP</w:t>
      </w:r>
      <w:r w:rsidRPr="00C03740">
        <w:t>: Conjunto de procedimentos para registro formal de preços relativos ao serviço licitado, para contratações futuras.</w:t>
      </w:r>
    </w:p>
    <w:p w14:paraId="2D7FADB4" w14:textId="23CDC4CF" w:rsidR="003A3DAC" w:rsidRPr="00C03740" w:rsidRDefault="003A3DAC" w:rsidP="00690453">
      <w:pPr>
        <w:pStyle w:val="normal2"/>
        <w:rPr>
          <w:szCs w:val="20"/>
        </w:rPr>
      </w:pPr>
      <w:r w:rsidRPr="00C03740">
        <w:rPr>
          <w:b/>
          <w:szCs w:val="20"/>
        </w:rPr>
        <w:t>TERMO DE REFERÊNCIA</w:t>
      </w:r>
      <w:r w:rsidR="00651041" w:rsidRPr="00C03740">
        <w:rPr>
          <w:b/>
          <w:szCs w:val="20"/>
        </w:rPr>
        <w:t xml:space="preserve"> (TR) </w:t>
      </w:r>
      <w:r w:rsidRPr="00C03740">
        <w:rPr>
          <w:szCs w:val="20"/>
        </w:rPr>
        <w:t>– Conjunto de elementos necessários e suficientes, com nível de precisão adequado, para caracterizar os serviços a serem contratados ou os bens a serem fornecidos.</w:t>
      </w:r>
    </w:p>
    <w:p w14:paraId="16379B99" w14:textId="77777777" w:rsidR="003222D5" w:rsidRPr="00C03740" w:rsidRDefault="003222D5" w:rsidP="003A3DAC">
      <w:pPr>
        <w:rPr>
          <w:szCs w:val="20"/>
        </w:rPr>
      </w:pPr>
    </w:p>
    <w:p w14:paraId="6E5901D0" w14:textId="77777777" w:rsidR="003121D7" w:rsidRPr="00C03740" w:rsidRDefault="00127C1D" w:rsidP="000A56BB">
      <w:pPr>
        <w:pStyle w:val="Ttulo1"/>
        <w:numPr>
          <w:ilvl w:val="0"/>
          <w:numId w:val="34"/>
        </w:numPr>
        <w:ind w:left="851" w:hanging="851"/>
        <w:rPr>
          <w:szCs w:val="20"/>
        </w:rPr>
      </w:pPr>
      <w:bookmarkStart w:id="8" w:name="_Toc178670031"/>
      <w:r w:rsidRPr="00C03740">
        <w:rPr>
          <w:szCs w:val="20"/>
        </w:rPr>
        <w:t xml:space="preserve">FORMA DE REALIZAÇÃO, MODO DE DISPUTA, </w:t>
      </w:r>
      <w:r w:rsidR="003121D7" w:rsidRPr="00C03740">
        <w:rPr>
          <w:szCs w:val="20"/>
        </w:rPr>
        <w:t xml:space="preserve">REGIME DE </w:t>
      </w:r>
      <w:r w:rsidR="008C07AD" w:rsidRPr="00C03740">
        <w:rPr>
          <w:szCs w:val="20"/>
        </w:rPr>
        <w:t>EXECUÇÃO</w:t>
      </w:r>
      <w:r w:rsidR="0018698C" w:rsidRPr="00C03740">
        <w:rPr>
          <w:szCs w:val="20"/>
        </w:rPr>
        <w:t xml:space="preserve">, </w:t>
      </w:r>
      <w:r w:rsidR="00DA14FA" w:rsidRPr="00C03740">
        <w:rPr>
          <w:szCs w:val="20"/>
        </w:rPr>
        <w:t>VALOR</w:t>
      </w:r>
      <w:r w:rsidR="00BB23E2" w:rsidRPr="00C03740">
        <w:rPr>
          <w:szCs w:val="20"/>
        </w:rPr>
        <w:t xml:space="preserve"> </w:t>
      </w:r>
      <w:r w:rsidR="00EC742C" w:rsidRPr="00C03740">
        <w:rPr>
          <w:szCs w:val="20"/>
        </w:rPr>
        <w:t xml:space="preserve">ESTIMADO E </w:t>
      </w:r>
      <w:r w:rsidR="003121D7" w:rsidRPr="00C03740">
        <w:rPr>
          <w:szCs w:val="20"/>
        </w:rPr>
        <w:t>CRITÉRIO DE JULGAMENTO</w:t>
      </w:r>
      <w:bookmarkEnd w:id="5"/>
      <w:r w:rsidR="008C07AD" w:rsidRPr="00C03740">
        <w:rPr>
          <w:szCs w:val="20"/>
        </w:rPr>
        <w:t>.</w:t>
      </w:r>
      <w:bookmarkEnd w:id="8"/>
    </w:p>
    <w:p w14:paraId="177BC3D2" w14:textId="77777777" w:rsidR="00127C1D" w:rsidRPr="00C03740" w:rsidRDefault="00127C1D" w:rsidP="00127C1D">
      <w:pPr>
        <w:rPr>
          <w:szCs w:val="20"/>
        </w:rPr>
      </w:pPr>
    </w:p>
    <w:p w14:paraId="0214204A" w14:textId="77777777" w:rsidR="00127C1D" w:rsidRPr="00C03740" w:rsidRDefault="00127C1D" w:rsidP="000A56BB">
      <w:pPr>
        <w:pStyle w:val="Ttulo2"/>
        <w:numPr>
          <w:ilvl w:val="1"/>
          <w:numId w:val="34"/>
        </w:numPr>
        <w:ind w:left="851" w:hanging="851"/>
        <w:rPr>
          <w:szCs w:val="20"/>
        </w:rPr>
      </w:pPr>
      <w:bookmarkStart w:id="9" w:name="_Hlk178666613"/>
      <w:r w:rsidRPr="00C03740">
        <w:rPr>
          <w:szCs w:val="20"/>
        </w:rPr>
        <w:t xml:space="preserve">Forma de Realização: </w:t>
      </w:r>
      <w:r w:rsidR="00E46393" w:rsidRPr="00C03740">
        <w:rPr>
          <w:szCs w:val="20"/>
        </w:rPr>
        <w:t>Pregão Eletrônico</w:t>
      </w:r>
      <w:r w:rsidR="00E46393" w:rsidRPr="00C03740">
        <w:rPr>
          <w:b/>
          <w:szCs w:val="20"/>
        </w:rPr>
        <w:t xml:space="preserve"> – </w:t>
      </w:r>
      <w:r w:rsidR="00E46393" w:rsidRPr="00C03740">
        <w:rPr>
          <w:szCs w:val="20"/>
        </w:rPr>
        <w:t>por Sistema de Registro de Preços</w:t>
      </w:r>
      <w:r w:rsidR="00C43F7A" w:rsidRPr="00C03740">
        <w:rPr>
          <w:szCs w:val="20"/>
        </w:rPr>
        <w:t>.</w:t>
      </w:r>
    </w:p>
    <w:p w14:paraId="0DB9F053" w14:textId="77777777" w:rsidR="003222D5" w:rsidRPr="00C03740" w:rsidRDefault="003222D5" w:rsidP="003222D5">
      <w:pPr>
        <w:rPr>
          <w:szCs w:val="20"/>
        </w:rPr>
      </w:pPr>
    </w:p>
    <w:p w14:paraId="31455C65" w14:textId="77777777" w:rsidR="003222D5" w:rsidRPr="00CB3401" w:rsidRDefault="003222D5" w:rsidP="000A56BB">
      <w:pPr>
        <w:pStyle w:val="Ttulo2"/>
        <w:numPr>
          <w:ilvl w:val="1"/>
          <w:numId w:val="34"/>
        </w:numPr>
        <w:ind w:left="851" w:hanging="851"/>
        <w:rPr>
          <w:szCs w:val="20"/>
        </w:rPr>
      </w:pPr>
      <w:r w:rsidRPr="00C03740">
        <w:rPr>
          <w:szCs w:val="20"/>
        </w:rPr>
        <w:t xml:space="preserve">Modo de </w:t>
      </w:r>
      <w:r w:rsidRPr="00CB3401">
        <w:rPr>
          <w:szCs w:val="20"/>
        </w:rPr>
        <w:t>Disputa: Aberto.</w:t>
      </w:r>
    </w:p>
    <w:p w14:paraId="4FA84D20" w14:textId="77777777" w:rsidR="00C43F7A" w:rsidRPr="00CB3401" w:rsidRDefault="00C43F7A" w:rsidP="00C43F7A">
      <w:pPr>
        <w:rPr>
          <w:szCs w:val="20"/>
        </w:rPr>
      </w:pPr>
    </w:p>
    <w:p w14:paraId="06A3A7AF" w14:textId="2803EBED" w:rsidR="00C63D31" w:rsidRPr="00CB3401" w:rsidRDefault="009371C8" w:rsidP="000A56BB">
      <w:pPr>
        <w:pStyle w:val="Ttulo2"/>
        <w:numPr>
          <w:ilvl w:val="1"/>
          <w:numId w:val="34"/>
        </w:numPr>
        <w:ind w:left="851" w:hanging="851"/>
        <w:rPr>
          <w:szCs w:val="20"/>
        </w:rPr>
      </w:pPr>
      <w:r w:rsidRPr="00CB3401">
        <w:rPr>
          <w:szCs w:val="20"/>
        </w:rPr>
        <w:t>Regime</w:t>
      </w:r>
      <w:r w:rsidRPr="00CB3401">
        <w:rPr>
          <w:b/>
          <w:szCs w:val="20"/>
        </w:rPr>
        <w:t xml:space="preserve"> de Execução</w:t>
      </w:r>
      <w:r w:rsidRPr="00CB3401">
        <w:rPr>
          <w:szCs w:val="20"/>
        </w:rPr>
        <w:t>: Empreitada por Preço Unitário</w:t>
      </w:r>
      <w:r w:rsidR="00B43E33" w:rsidRPr="00CB3401">
        <w:rPr>
          <w:szCs w:val="20"/>
        </w:rPr>
        <w:t>.</w:t>
      </w:r>
    </w:p>
    <w:p w14:paraId="337A434A" w14:textId="77777777" w:rsidR="00C43F7A" w:rsidRPr="00CB3401" w:rsidRDefault="00C43F7A" w:rsidP="00C43F7A">
      <w:pPr>
        <w:rPr>
          <w:szCs w:val="20"/>
        </w:rPr>
      </w:pPr>
    </w:p>
    <w:p w14:paraId="74743357" w14:textId="77777777" w:rsidR="006D497B" w:rsidRPr="00CB3401" w:rsidRDefault="00BB23E2" w:rsidP="000A56BB">
      <w:pPr>
        <w:pStyle w:val="Ttulo2"/>
        <w:numPr>
          <w:ilvl w:val="1"/>
          <w:numId w:val="34"/>
        </w:numPr>
        <w:ind w:left="851" w:hanging="851"/>
        <w:rPr>
          <w:szCs w:val="20"/>
        </w:rPr>
      </w:pPr>
      <w:r w:rsidRPr="00CB3401">
        <w:rPr>
          <w:szCs w:val="20"/>
        </w:rPr>
        <w:t>Valor</w:t>
      </w:r>
      <w:r w:rsidRPr="00CB3401">
        <w:rPr>
          <w:b/>
          <w:szCs w:val="20"/>
        </w:rPr>
        <w:t xml:space="preserve"> </w:t>
      </w:r>
      <w:r w:rsidR="00E53321" w:rsidRPr="00CB3401">
        <w:rPr>
          <w:b/>
          <w:szCs w:val="20"/>
        </w:rPr>
        <w:t>estimado</w:t>
      </w:r>
      <w:r w:rsidR="00E53321" w:rsidRPr="00CB3401">
        <w:rPr>
          <w:szCs w:val="20"/>
        </w:rPr>
        <w:t xml:space="preserve">: </w:t>
      </w:r>
      <w:r w:rsidR="005F2AD3" w:rsidRPr="00CB3401">
        <w:rPr>
          <w:szCs w:val="20"/>
        </w:rPr>
        <w:t>Público</w:t>
      </w:r>
      <w:r w:rsidR="00E53321" w:rsidRPr="00CB3401">
        <w:rPr>
          <w:szCs w:val="20"/>
        </w:rPr>
        <w:t>.</w:t>
      </w:r>
    </w:p>
    <w:p w14:paraId="68A82F25" w14:textId="77777777" w:rsidR="005F2AD3" w:rsidRPr="00CB3401" w:rsidRDefault="005F2AD3" w:rsidP="006D497B">
      <w:pPr>
        <w:rPr>
          <w:szCs w:val="20"/>
        </w:rPr>
      </w:pPr>
    </w:p>
    <w:p w14:paraId="17259D73" w14:textId="4DF7F6CC" w:rsidR="00EB6684" w:rsidRPr="00CB3401" w:rsidRDefault="00E53321" w:rsidP="000A56BB">
      <w:pPr>
        <w:pStyle w:val="Ttulo2"/>
        <w:numPr>
          <w:ilvl w:val="1"/>
          <w:numId w:val="34"/>
        </w:numPr>
        <w:ind w:left="851" w:hanging="851"/>
        <w:rPr>
          <w:rFonts w:eastAsia="Times New Roman"/>
          <w:bCs/>
          <w:szCs w:val="20"/>
        </w:rPr>
      </w:pPr>
      <w:r w:rsidRPr="00CB3401">
        <w:rPr>
          <w:szCs w:val="20"/>
        </w:rPr>
        <w:t>Critério</w:t>
      </w:r>
      <w:r w:rsidRPr="00CB3401">
        <w:rPr>
          <w:b/>
          <w:szCs w:val="20"/>
        </w:rPr>
        <w:t xml:space="preserve"> </w:t>
      </w:r>
      <w:r w:rsidRPr="00CB3401">
        <w:rPr>
          <w:szCs w:val="20"/>
        </w:rPr>
        <w:t xml:space="preserve">de Julgamento: </w:t>
      </w:r>
      <w:r w:rsidR="00305C48" w:rsidRPr="00CB3401">
        <w:rPr>
          <w:szCs w:val="20"/>
        </w:rPr>
        <w:t>Maior Desconto</w:t>
      </w:r>
      <w:r w:rsidR="00B43E33" w:rsidRPr="00CB3401">
        <w:rPr>
          <w:szCs w:val="20"/>
        </w:rPr>
        <w:t>.</w:t>
      </w:r>
    </w:p>
    <w:p w14:paraId="35D573C2" w14:textId="77777777" w:rsidR="00AC7642" w:rsidRPr="00C03740" w:rsidRDefault="00AC7642" w:rsidP="00AC7642">
      <w:pPr>
        <w:rPr>
          <w:szCs w:val="20"/>
          <w:lang w:eastAsia="pt-BR"/>
        </w:rPr>
      </w:pPr>
    </w:p>
    <w:p w14:paraId="58C6B710" w14:textId="29FE30B5" w:rsidR="006316C6" w:rsidRPr="005F78E0" w:rsidRDefault="006316C6" w:rsidP="000A56BB">
      <w:pPr>
        <w:pStyle w:val="Ttulo2"/>
        <w:numPr>
          <w:ilvl w:val="1"/>
          <w:numId w:val="34"/>
        </w:numPr>
        <w:ind w:left="851" w:hanging="851"/>
        <w:rPr>
          <w:szCs w:val="20"/>
        </w:rPr>
      </w:pPr>
      <w:r w:rsidRPr="005F78E0">
        <w:rPr>
          <w:szCs w:val="20"/>
        </w:rPr>
        <w:t xml:space="preserve">Intervalo mínimo entre os lances: </w:t>
      </w:r>
      <w:r w:rsidR="0082176A" w:rsidRPr="005F78E0">
        <w:t>0,</w:t>
      </w:r>
      <w:r w:rsidR="00CF5BAF">
        <w:t>5</w:t>
      </w:r>
      <w:r w:rsidR="0082176A" w:rsidRPr="005F78E0">
        <w:t>%</w:t>
      </w:r>
      <w:r w:rsidR="002E2FB8" w:rsidRPr="005F78E0">
        <w:t xml:space="preserve"> </w:t>
      </w:r>
      <w:r w:rsidR="00CF5BAF" w:rsidRPr="00CF5BAF">
        <w:t>(meio por cento)</w:t>
      </w:r>
      <w:r w:rsidR="002E2FB8" w:rsidRPr="005F78E0">
        <w:t xml:space="preserve"> </w:t>
      </w:r>
      <w:r w:rsidRPr="005F78E0">
        <w:rPr>
          <w:szCs w:val="20"/>
        </w:rPr>
        <w:t>do valor do item, que incidirá tanto em relação aos lances intermediários quanto em relação ao lance que cobrir a melhor oferta.</w:t>
      </w:r>
    </w:p>
    <w:bookmarkEnd w:id="9"/>
    <w:p w14:paraId="0AD0AE53" w14:textId="77777777" w:rsidR="006316C6" w:rsidRPr="00C03740" w:rsidRDefault="006316C6" w:rsidP="00AC7642">
      <w:pPr>
        <w:rPr>
          <w:szCs w:val="20"/>
          <w:lang w:eastAsia="pt-BR"/>
        </w:rPr>
      </w:pPr>
    </w:p>
    <w:p w14:paraId="02BC5B48" w14:textId="77777777" w:rsidR="00F03901" w:rsidRPr="00C03740" w:rsidRDefault="00F03901" w:rsidP="000A56BB">
      <w:pPr>
        <w:pStyle w:val="Ttulo1"/>
        <w:numPr>
          <w:ilvl w:val="0"/>
          <w:numId w:val="34"/>
        </w:numPr>
        <w:ind w:left="851" w:hanging="851"/>
        <w:rPr>
          <w:szCs w:val="20"/>
        </w:rPr>
      </w:pPr>
      <w:bookmarkStart w:id="10" w:name="_Toc178670032"/>
      <w:r w:rsidRPr="00C03740">
        <w:rPr>
          <w:szCs w:val="20"/>
        </w:rPr>
        <w:t>LOCALIZAÇÃO DO</w:t>
      </w:r>
      <w:r w:rsidR="00FD52E4" w:rsidRPr="00C03740">
        <w:rPr>
          <w:szCs w:val="20"/>
        </w:rPr>
        <w:t xml:space="preserve"> OBJETO</w:t>
      </w:r>
      <w:bookmarkEnd w:id="10"/>
    </w:p>
    <w:p w14:paraId="0F068451" w14:textId="77777777" w:rsidR="00F03901" w:rsidRPr="00C03740" w:rsidRDefault="00F03901" w:rsidP="00F03901">
      <w:pPr>
        <w:rPr>
          <w:szCs w:val="20"/>
        </w:rPr>
      </w:pPr>
    </w:p>
    <w:p w14:paraId="080EE2E2" w14:textId="50A70D1F" w:rsidR="00AC7642" w:rsidRPr="005F78E0" w:rsidRDefault="007F4337" w:rsidP="000A56BB">
      <w:pPr>
        <w:pStyle w:val="Ttulo2"/>
        <w:numPr>
          <w:ilvl w:val="1"/>
          <w:numId w:val="34"/>
        </w:numPr>
        <w:ind w:left="851" w:hanging="851"/>
        <w:rPr>
          <w:szCs w:val="20"/>
        </w:rPr>
      </w:pPr>
      <w:r w:rsidRPr="00C03740">
        <w:rPr>
          <w:szCs w:val="20"/>
        </w:rPr>
        <w:t xml:space="preserve">Os serviços objeto deste </w:t>
      </w:r>
      <w:r w:rsidRPr="005F78E0">
        <w:rPr>
          <w:szCs w:val="20"/>
        </w:rPr>
        <w:t xml:space="preserve">Edital serão executados em diversos municípios do estado </w:t>
      </w:r>
      <w:r w:rsidR="0084510C" w:rsidRPr="005F78E0">
        <w:rPr>
          <w:szCs w:val="20"/>
        </w:rPr>
        <w:t>Alagoas</w:t>
      </w:r>
      <w:r w:rsidRPr="005F78E0">
        <w:rPr>
          <w:szCs w:val="20"/>
        </w:rPr>
        <w:t xml:space="preserve">, conforme pode ser verificado no </w:t>
      </w:r>
      <w:r w:rsidR="009E40FD" w:rsidRPr="005F78E0">
        <w:rPr>
          <w:i/>
          <w:iCs/>
          <w:szCs w:val="20"/>
        </w:rPr>
        <w:t xml:space="preserve">ANEXO </w:t>
      </w:r>
      <w:r w:rsidRPr="005F78E0">
        <w:rPr>
          <w:i/>
          <w:iCs/>
          <w:szCs w:val="20"/>
        </w:rPr>
        <w:t>11</w:t>
      </w:r>
      <w:r w:rsidRPr="005F78E0">
        <w:rPr>
          <w:szCs w:val="20"/>
        </w:rPr>
        <w:t xml:space="preserve"> deste Termo de Referência</w:t>
      </w:r>
      <w:r w:rsidR="0084510C" w:rsidRPr="005F78E0">
        <w:rPr>
          <w:szCs w:val="20"/>
        </w:rPr>
        <w:t>.</w:t>
      </w:r>
    </w:p>
    <w:p w14:paraId="504B85F2" w14:textId="734CE66D" w:rsidR="002F0576" w:rsidRPr="005F78E0" w:rsidRDefault="002F0576" w:rsidP="00DC1799">
      <w:pPr>
        <w:ind w:right="284"/>
        <w:jc w:val="left"/>
        <w:rPr>
          <w:szCs w:val="20"/>
        </w:rPr>
      </w:pPr>
    </w:p>
    <w:p w14:paraId="7C5E86CD" w14:textId="77777777" w:rsidR="009D47C3" w:rsidRPr="005F78E0" w:rsidRDefault="009D47C3" w:rsidP="000A56BB">
      <w:pPr>
        <w:pStyle w:val="Ttulo1"/>
        <w:numPr>
          <w:ilvl w:val="0"/>
          <w:numId w:val="34"/>
        </w:numPr>
        <w:ind w:left="851" w:hanging="851"/>
        <w:rPr>
          <w:szCs w:val="20"/>
        </w:rPr>
      </w:pPr>
      <w:bookmarkStart w:id="11" w:name="_Toc178670033"/>
      <w:r w:rsidRPr="005F78E0">
        <w:rPr>
          <w:szCs w:val="20"/>
        </w:rPr>
        <w:lastRenderedPageBreak/>
        <w:t>DESCRIÇÃO DOS SERVIÇOS</w:t>
      </w:r>
      <w:bookmarkEnd w:id="11"/>
    </w:p>
    <w:p w14:paraId="6DD26EDA" w14:textId="77777777" w:rsidR="004C4DBF" w:rsidRPr="005F78E0" w:rsidRDefault="004C4DBF" w:rsidP="003C7BB6">
      <w:pPr>
        <w:rPr>
          <w:szCs w:val="20"/>
        </w:rPr>
      </w:pPr>
    </w:p>
    <w:p w14:paraId="6876BB95" w14:textId="2BD0C0C8" w:rsidR="00DC1799" w:rsidRPr="00074934" w:rsidRDefault="00CB71DC" w:rsidP="00074934">
      <w:pPr>
        <w:pStyle w:val="Ttulo2"/>
        <w:numPr>
          <w:ilvl w:val="1"/>
          <w:numId w:val="34"/>
        </w:numPr>
        <w:rPr>
          <w:rFonts w:eastAsia="MS Mincho"/>
          <w:szCs w:val="20"/>
        </w:rPr>
      </w:pPr>
      <w:r w:rsidRPr="005F78E0">
        <w:rPr>
          <w:rFonts w:eastAsia="MS Mincho"/>
          <w:szCs w:val="20"/>
        </w:rPr>
        <w:t>O escopo dos serviços, objeto deste TR, é a execução de capa asfáltica</w:t>
      </w:r>
      <w:r w:rsidR="00044CE1" w:rsidRPr="005F78E0">
        <w:rPr>
          <w:rFonts w:eastAsia="MS Mincho"/>
          <w:szCs w:val="20"/>
        </w:rPr>
        <w:t>,</w:t>
      </w:r>
      <w:r w:rsidRPr="005F78E0">
        <w:rPr>
          <w:rFonts w:eastAsia="MS Mincho"/>
          <w:szCs w:val="20"/>
        </w:rPr>
        <w:t xml:space="preserve"> com Concreto Betuminoso Usinado a Quente (CBUQ), </w:t>
      </w:r>
      <w:r w:rsidR="00074934" w:rsidRPr="00074934">
        <w:rPr>
          <w:rFonts w:eastAsia="MS Mincho"/>
          <w:szCs w:val="20"/>
        </w:rPr>
        <w:t>em vias de diversos municípios inseridos na área de atuação da 5ª</w:t>
      </w:r>
      <w:r w:rsidR="00074934">
        <w:rPr>
          <w:rFonts w:eastAsia="MS Mincho"/>
          <w:szCs w:val="20"/>
        </w:rPr>
        <w:t xml:space="preserve"> </w:t>
      </w:r>
      <w:r w:rsidR="00074934" w:rsidRPr="00074934">
        <w:rPr>
          <w:rFonts w:eastAsia="MS Mincho"/>
          <w:szCs w:val="20"/>
        </w:rPr>
        <w:t>Superintendência Regional da Codevasf, no estado de Alagoas</w:t>
      </w:r>
      <w:r w:rsidRPr="00074934">
        <w:rPr>
          <w:rFonts w:eastAsia="MS Mincho"/>
          <w:szCs w:val="20"/>
        </w:rPr>
        <w:t>, conforme quantitativos estimados na planilha de custos e abaixo discriminados:</w:t>
      </w:r>
    </w:p>
    <w:p w14:paraId="27E5D1B5" w14:textId="7199BF47" w:rsidR="00DC1799" w:rsidRPr="005F78E0" w:rsidRDefault="00DC1799" w:rsidP="000A56BB">
      <w:pPr>
        <w:numPr>
          <w:ilvl w:val="0"/>
          <w:numId w:val="54"/>
        </w:numPr>
        <w:suppressAutoHyphens/>
        <w:spacing w:line="300" w:lineRule="auto"/>
        <w:ind w:left="1276" w:hanging="425"/>
        <w:rPr>
          <w:rFonts w:eastAsia="MS Mincho"/>
          <w:b/>
          <w:szCs w:val="20"/>
          <w:lang w:eastAsia="pt-BR"/>
        </w:rPr>
      </w:pPr>
      <w:r w:rsidRPr="005F78E0">
        <w:rPr>
          <w:szCs w:val="20"/>
          <w:u w:val="single"/>
        </w:rPr>
        <w:t>Item 1:</w:t>
      </w:r>
      <w:r w:rsidRPr="005F78E0">
        <w:rPr>
          <w:szCs w:val="20"/>
        </w:rPr>
        <w:t xml:space="preserve"> </w:t>
      </w:r>
      <w:r w:rsidRPr="005F78E0">
        <w:rPr>
          <w:b/>
          <w:szCs w:val="20"/>
        </w:rPr>
        <w:t>Execução de Capa Asfáltica com CBUQ - Região 1</w:t>
      </w:r>
      <w:r w:rsidR="009A252B">
        <w:rPr>
          <w:b/>
          <w:szCs w:val="20"/>
        </w:rPr>
        <w:t xml:space="preserve"> – Oeste Alagoano</w:t>
      </w:r>
      <w:r w:rsidRPr="005F78E0">
        <w:rPr>
          <w:b/>
          <w:szCs w:val="20"/>
        </w:rPr>
        <w:t>;</w:t>
      </w:r>
    </w:p>
    <w:p w14:paraId="7234E672" w14:textId="17070593" w:rsidR="00CB71DC" w:rsidRPr="009A252B" w:rsidRDefault="00DC1799" w:rsidP="00B97159">
      <w:pPr>
        <w:numPr>
          <w:ilvl w:val="0"/>
          <w:numId w:val="54"/>
        </w:numPr>
        <w:suppressAutoHyphens/>
        <w:spacing w:line="300" w:lineRule="auto"/>
        <w:ind w:left="1276" w:hanging="425"/>
        <w:rPr>
          <w:rFonts w:eastAsia="MS Mincho"/>
          <w:b/>
          <w:szCs w:val="20"/>
          <w:lang w:eastAsia="pt-BR"/>
        </w:rPr>
      </w:pPr>
      <w:r w:rsidRPr="005F78E0">
        <w:rPr>
          <w:szCs w:val="20"/>
          <w:u w:val="single"/>
        </w:rPr>
        <w:t>Item 2:</w:t>
      </w:r>
      <w:r w:rsidRPr="005F78E0">
        <w:rPr>
          <w:szCs w:val="20"/>
        </w:rPr>
        <w:t xml:space="preserve"> </w:t>
      </w:r>
      <w:r w:rsidRPr="005F78E0">
        <w:rPr>
          <w:b/>
          <w:szCs w:val="20"/>
        </w:rPr>
        <w:t>Execução de Capa Asfáltica com CBUQ - Região 2</w:t>
      </w:r>
      <w:r w:rsidR="009A252B">
        <w:rPr>
          <w:b/>
          <w:szCs w:val="20"/>
        </w:rPr>
        <w:t xml:space="preserve"> – Leste Alagoano</w:t>
      </w:r>
      <w:r w:rsidRPr="005F78E0">
        <w:rPr>
          <w:b/>
          <w:szCs w:val="20"/>
        </w:rPr>
        <w:t>.</w:t>
      </w:r>
    </w:p>
    <w:p w14:paraId="1F2E4ACC" w14:textId="21AFA250" w:rsidR="009A252B" w:rsidRPr="005F78E0" w:rsidRDefault="009A252B" w:rsidP="009A252B">
      <w:pPr>
        <w:suppressAutoHyphens/>
        <w:spacing w:line="300" w:lineRule="auto"/>
        <w:ind w:left="851"/>
        <w:jc w:val="center"/>
        <w:rPr>
          <w:rFonts w:eastAsia="MS Mincho"/>
          <w:b/>
          <w:szCs w:val="20"/>
          <w:lang w:eastAsia="pt-BR"/>
        </w:rPr>
      </w:pPr>
      <w:r>
        <w:rPr>
          <w:rFonts w:eastAsia="MS Mincho"/>
          <w:b/>
          <w:noProof/>
          <w:szCs w:val="20"/>
          <w:lang w:eastAsia="pt-BR"/>
        </w:rPr>
        <w:drawing>
          <wp:inline distT="0" distB="0" distL="0" distR="0" wp14:anchorId="73AFDAB0" wp14:editId="4FBA08D5">
            <wp:extent cx="4730406" cy="3308099"/>
            <wp:effectExtent l="0" t="0" r="0" b="6985"/>
            <wp:docPr id="209629863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6473" cy="3319335"/>
                    </a:xfrm>
                    <a:prstGeom prst="rect">
                      <a:avLst/>
                    </a:prstGeom>
                    <a:noFill/>
                  </pic:spPr>
                </pic:pic>
              </a:graphicData>
            </a:graphic>
          </wp:inline>
        </w:drawing>
      </w:r>
    </w:p>
    <w:p w14:paraId="7279A8B5" w14:textId="67AB072F" w:rsidR="00CB71DC" w:rsidRPr="005F78E0" w:rsidRDefault="00CB71DC" w:rsidP="000A56BB">
      <w:pPr>
        <w:pStyle w:val="Ttulo2"/>
        <w:numPr>
          <w:ilvl w:val="1"/>
          <w:numId w:val="34"/>
        </w:numPr>
        <w:ind w:left="851" w:hanging="851"/>
        <w:rPr>
          <w:rFonts w:eastAsia="MS Mincho"/>
          <w:szCs w:val="20"/>
        </w:rPr>
      </w:pPr>
      <w:r w:rsidRPr="005F78E0">
        <w:rPr>
          <w:rFonts w:eastAsia="MS Mincho"/>
          <w:szCs w:val="20"/>
        </w:rPr>
        <w:t xml:space="preserve">As vias devem atender </w:t>
      </w:r>
      <w:r w:rsidR="00044CE1" w:rsidRPr="005F78E0">
        <w:rPr>
          <w:rFonts w:eastAsia="MS Mincho"/>
          <w:szCs w:val="20"/>
        </w:rPr>
        <w:t>a</w:t>
      </w:r>
      <w:r w:rsidRPr="005F78E0">
        <w:rPr>
          <w:rFonts w:eastAsia="MS Mincho"/>
          <w:szCs w:val="20"/>
        </w:rPr>
        <w:t>os seguintes preceitos:</w:t>
      </w:r>
    </w:p>
    <w:p w14:paraId="404A2D5A" w14:textId="77777777" w:rsidR="00CB71DC" w:rsidRPr="005F78E0" w:rsidRDefault="00CB71DC" w:rsidP="000A56BB">
      <w:pPr>
        <w:numPr>
          <w:ilvl w:val="0"/>
          <w:numId w:val="93"/>
        </w:numPr>
        <w:suppressAutoHyphens/>
        <w:spacing w:before="60" w:after="60"/>
        <w:ind w:left="1276" w:hanging="425"/>
        <w:rPr>
          <w:rFonts w:eastAsia="MS Mincho"/>
          <w:szCs w:val="20"/>
          <w:lang w:eastAsia="pt-BR"/>
        </w:rPr>
      </w:pPr>
      <w:r w:rsidRPr="005F78E0">
        <w:rPr>
          <w:rFonts w:eastAsia="MS Mincho"/>
          <w:szCs w:val="20"/>
          <w:lang w:eastAsia="pt-BR"/>
        </w:rPr>
        <w:t xml:space="preserve">Registro de tráfego da via limitado pelo Número N: </w:t>
      </w:r>
    </w:p>
    <w:p w14:paraId="44A1233B" w14:textId="6B851A62" w:rsidR="004B11BA" w:rsidRPr="005F78E0" w:rsidRDefault="004B11BA" w:rsidP="00B97159">
      <w:pPr>
        <w:pStyle w:val="Numerada"/>
        <w:keepNext w:val="0"/>
        <w:numPr>
          <w:ilvl w:val="0"/>
          <w:numId w:val="96"/>
        </w:numPr>
        <w:suppressAutoHyphens/>
        <w:spacing w:before="60"/>
        <w:ind w:left="1276"/>
        <w:rPr>
          <w:rFonts w:ascii="Arial" w:hAnsi="Arial" w:cs="Arial"/>
        </w:rPr>
      </w:pPr>
      <w:r w:rsidRPr="005F78E0">
        <w:rPr>
          <w:rFonts w:ascii="Arial" w:hAnsi="Arial" w:cs="Arial"/>
        </w:rPr>
        <w:t>N</w:t>
      </w:r>
      <w:r w:rsidR="00DC1799" w:rsidRPr="005F78E0">
        <w:rPr>
          <w:rFonts w:ascii="Arial" w:hAnsi="Arial" w:cs="Arial"/>
        </w:rPr>
        <w:t xml:space="preserve"> </w:t>
      </w:r>
      <w:r w:rsidRPr="005F78E0">
        <w:rPr>
          <w:rFonts w:ascii="Arial" w:hAnsi="Arial" w:cs="Arial"/>
        </w:rPr>
        <w:t>≤</w:t>
      </w:r>
      <w:r w:rsidR="00DC1799" w:rsidRPr="005F78E0">
        <w:rPr>
          <w:rFonts w:ascii="Arial" w:hAnsi="Arial" w:cs="Arial"/>
        </w:rPr>
        <w:t xml:space="preserve"> </w:t>
      </w:r>
      <w:r w:rsidRPr="005F78E0">
        <w:rPr>
          <w:rFonts w:ascii="Arial" w:hAnsi="Arial" w:cs="Arial"/>
        </w:rPr>
        <w:t>5x10</w:t>
      </w:r>
      <w:r w:rsidRPr="005F78E0">
        <w:rPr>
          <w:rFonts w:ascii="Arial" w:hAnsi="Arial" w:cs="Arial"/>
          <w:vertAlign w:val="superscript"/>
        </w:rPr>
        <w:t>6</w:t>
      </w:r>
      <w:r w:rsidRPr="005F78E0">
        <w:rPr>
          <w:rFonts w:ascii="Arial" w:hAnsi="Arial" w:cs="Arial"/>
        </w:rPr>
        <w:t xml:space="preserve">, para a </w:t>
      </w:r>
      <w:r w:rsidRPr="005F78E0">
        <w:rPr>
          <w:rFonts w:ascii="Arial" w:hAnsi="Arial" w:cs="Arial"/>
          <w:b/>
        </w:rPr>
        <w:t>execução de capa asfáltica com CBUQ</w:t>
      </w:r>
      <w:r w:rsidRPr="005F78E0">
        <w:rPr>
          <w:rFonts w:ascii="Arial" w:hAnsi="Arial" w:cs="Arial"/>
        </w:rPr>
        <w:t>;</w:t>
      </w:r>
    </w:p>
    <w:p w14:paraId="74D15B3B" w14:textId="77777777" w:rsidR="00CB71DC" w:rsidRPr="005F78E0" w:rsidRDefault="00CB71DC" w:rsidP="000A56BB">
      <w:pPr>
        <w:numPr>
          <w:ilvl w:val="0"/>
          <w:numId w:val="93"/>
        </w:numPr>
        <w:suppressAutoHyphens/>
        <w:spacing w:before="60" w:after="60"/>
        <w:ind w:left="1276" w:hanging="425"/>
        <w:rPr>
          <w:rFonts w:eastAsia="MS Mincho"/>
          <w:szCs w:val="20"/>
          <w:lang w:eastAsia="pt-BR"/>
        </w:rPr>
      </w:pPr>
      <w:r w:rsidRPr="005F78E0">
        <w:rPr>
          <w:rFonts w:eastAsia="MS Mincho"/>
          <w:szCs w:val="20"/>
          <w:lang w:eastAsia="pt-BR"/>
        </w:rPr>
        <w:t>Inclinação da via seja ≤ 8%;</w:t>
      </w:r>
    </w:p>
    <w:p w14:paraId="1EA5ED9B" w14:textId="3D756836" w:rsidR="00CB71DC" w:rsidRPr="005F78E0" w:rsidRDefault="00CB71DC" w:rsidP="000A56BB">
      <w:pPr>
        <w:numPr>
          <w:ilvl w:val="0"/>
          <w:numId w:val="93"/>
        </w:numPr>
        <w:suppressAutoHyphens/>
        <w:spacing w:before="60" w:after="60"/>
        <w:ind w:left="1276" w:hanging="425"/>
        <w:rPr>
          <w:rFonts w:eastAsia="MS Mincho"/>
          <w:szCs w:val="20"/>
          <w:lang w:eastAsia="pt-BR"/>
        </w:rPr>
      </w:pPr>
      <w:r w:rsidRPr="005F78E0">
        <w:rPr>
          <w:rFonts w:eastAsia="MS Mincho"/>
          <w:szCs w:val="20"/>
          <w:lang w:eastAsia="pt-BR"/>
        </w:rPr>
        <w:t xml:space="preserve">Atender </w:t>
      </w:r>
      <w:r w:rsidR="004C60AB" w:rsidRPr="005F78E0">
        <w:rPr>
          <w:rFonts w:eastAsia="MS Mincho"/>
          <w:szCs w:val="20"/>
          <w:lang w:eastAsia="pt-BR"/>
        </w:rPr>
        <w:t xml:space="preserve">a </w:t>
      </w:r>
      <w:r w:rsidRPr="005F78E0">
        <w:rPr>
          <w:rFonts w:eastAsia="MS Mincho"/>
          <w:szCs w:val="20"/>
          <w:lang w:eastAsia="pt-BR"/>
        </w:rPr>
        <w:t xml:space="preserve">todos os itens do Procedimento </w:t>
      </w:r>
      <w:r w:rsidR="004C60AB" w:rsidRPr="005F78E0">
        <w:rPr>
          <w:rFonts w:eastAsia="MS Mincho"/>
          <w:szCs w:val="20"/>
          <w:lang w:eastAsia="pt-BR"/>
        </w:rPr>
        <w:t xml:space="preserve">de </w:t>
      </w:r>
      <w:r w:rsidRPr="005F78E0">
        <w:rPr>
          <w:rFonts w:eastAsia="MS Mincho"/>
          <w:szCs w:val="20"/>
          <w:lang w:eastAsia="pt-BR"/>
        </w:rPr>
        <w:t>Enquadramento d</w:t>
      </w:r>
      <w:r w:rsidR="004C60AB" w:rsidRPr="005F78E0">
        <w:rPr>
          <w:rFonts w:eastAsia="MS Mincho"/>
          <w:szCs w:val="20"/>
          <w:lang w:eastAsia="pt-BR"/>
        </w:rPr>
        <w:t>e</w:t>
      </w:r>
      <w:r w:rsidRPr="005F78E0">
        <w:rPr>
          <w:rFonts w:eastAsia="MS Mincho"/>
          <w:szCs w:val="20"/>
          <w:lang w:eastAsia="pt-BR"/>
        </w:rPr>
        <w:t xml:space="preserve"> Vias </w:t>
      </w:r>
      <w:r w:rsidR="00EF6590" w:rsidRPr="005F78E0">
        <w:rPr>
          <w:rFonts w:eastAsia="MS Mincho"/>
          <w:szCs w:val="20"/>
          <w:lang w:eastAsia="pt-BR"/>
        </w:rPr>
        <w:t>para Pavimentação</w:t>
      </w:r>
      <w:r w:rsidRPr="005F78E0">
        <w:rPr>
          <w:rFonts w:eastAsia="MS Mincho"/>
          <w:szCs w:val="20"/>
          <w:lang w:eastAsia="pt-BR"/>
        </w:rPr>
        <w:t>, presente</w:t>
      </w:r>
      <w:r w:rsidR="00767C4C" w:rsidRPr="005F78E0">
        <w:rPr>
          <w:rFonts w:eastAsia="MS Mincho"/>
          <w:szCs w:val="20"/>
          <w:lang w:eastAsia="pt-BR"/>
        </w:rPr>
        <w:t>s</w:t>
      </w:r>
      <w:r w:rsidRPr="005F78E0">
        <w:rPr>
          <w:rFonts w:eastAsia="MS Mincho"/>
          <w:szCs w:val="20"/>
          <w:lang w:eastAsia="pt-BR"/>
        </w:rPr>
        <w:t xml:space="preserve"> no </w:t>
      </w:r>
      <w:r w:rsidR="009E40FD" w:rsidRPr="005F78E0">
        <w:rPr>
          <w:rFonts w:eastAsia="MS Mincho"/>
          <w:i/>
          <w:iCs/>
          <w:szCs w:val="20"/>
          <w:lang w:eastAsia="pt-BR"/>
        </w:rPr>
        <w:t xml:space="preserve">ANEXO </w:t>
      </w:r>
      <w:r w:rsidRPr="005F78E0">
        <w:rPr>
          <w:rFonts w:eastAsia="MS Mincho"/>
          <w:i/>
          <w:iCs/>
          <w:szCs w:val="20"/>
          <w:lang w:eastAsia="pt-BR"/>
        </w:rPr>
        <w:t>9</w:t>
      </w:r>
      <w:r w:rsidRPr="005F78E0">
        <w:rPr>
          <w:rFonts w:eastAsia="MS Mincho"/>
          <w:szCs w:val="20"/>
          <w:lang w:eastAsia="pt-BR"/>
        </w:rPr>
        <w:t>.</w:t>
      </w:r>
    </w:p>
    <w:p w14:paraId="5E9920DC" w14:textId="77777777" w:rsidR="00CB71DC" w:rsidRPr="005F78E0" w:rsidRDefault="00CB71DC" w:rsidP="000A56BB">
      <w:pPr>
        <w:suppressAutoHyphens/>
        <w:spacing w:before="120" w:after="60"/>
        <w:ind w:left="1276"/>
        <w:outlineLvl w:val="2"/>
        <w:rPr>
          <w:rFonts w:eastAsia="MS Mincho"/>
          <w:szCs w:val="20"/>
          <w:lang w:eastAsia="pt-BR"/>
        </w:rPr>
      </w:pPr>
      <w:r w:rsidRPr="005F78E0">
        <w:rPr>
          <w:rFonts w:eastAsia="MS Mincho"/>
          <w:szCs w:val="20"/>
          <w:lang w:eastAsia="pt-BR"/>
        </w:rPr>
        <w:t>c.1) Para que a via seja considerada “enquadrada”, todos os critérios técnicos do item 5.2 devem ser atendidos. Caso algum não seja atendido, deve ser apresentada justificativa técnica detalhada.</w:t>
      </w:r>
    </w:p>
    <w:p w14:paraId="338E71B0" w14:textId="77777777" w:rsidR="00CB71DC" w:rsidRPr="005F78E0" w:rsidRDefault="00CB71DC" w:rsidP="00F45F4F">
      <w:pPr>
        <w:pStyle w:val="Ttulo2"/>
        <w:numPr>
          <w:ilvl w:val="1"/>
          <w:numId w:val="34"/>
        </w:numPr>
        <w:ind w:left="851" w:hanging="851"/>
        <w:rPr>
          <w:rFonts w:eastAsia="MS Mincho"/>
          <w:szCs w:val="20"/>
        </w:rPr>
      </w:pPr>
      <w:r w:rsidRPr="005F78E0">
        <w:rPr>
          <w:rFonts w:eastAsia="MS Mincho"/>
          <w:szCs w:val="20"/>
        </w:rPr>
        <w:t>Para efeitos contratuais, o valor mínimo a ser contratado refere-se a um município e será de:</w:t>
      </w:r>
    </w:p>
    <w:p w14:paraId="1ADF486A" w14:textId="1961760B" w:rsidR="00B97159" w:rsidRPr="005F78E0" w:rsidRDefault="00CB71DC" w:rsidP="00B97159">
      <w:pPr>
        <w:numPr>
          <w:ilvl w:val="0"/>
          <w:numId w:val="92"/>
        </w:numPr>
        <w:suppressAutoHyphens/>
        <w:spacing w:before="60" w:after="60"/>
        <w:ind w:left="1276" w:hanging="425"/>
        <w:rPr>
          <w:rFonts w:eastAsia="MS Mincho"/>
          <w:szCs w:val="20"/>
          <w:lang w:eastAsia="pt-BR"/>
        </w:rPr>
      </w:pPr>
      <w:r w:rsidRPr="005F78E0">
        <w:rPr>
          <w:rFonts w:eastAsia="MS Mincho"/>
          <w:szCs w:val="20"/>
          <w:u w:val="single"/>
          <w:lang w:eastAsia="pt-BR"/>
        </w:rPr>
        <w:t>Item 1</w:t>
      </w:r>
      <w:r w:rsidRPr="005F78E0">
        <w:rPr>
          <w:rFonts w:eastAsia="MS Mincho"/>
          <w:szCs w:val="20"/>
          <w:lang w:eastAsia="pt-BR"/>
        </w:rPr>
        <w:t xml:space="preserve">: R$ 1.500.000,00 (um milhão e quinhentos mil reais) para </w:t>
      </w:r>
      <w:r w:rsidRPr="005F78E0">
        <w:rPr>
          <w:rFonts w:eastAsia="MS Mincho"/>
          <w:b/>
          <w:szCs w:val="20"/>
          <w:lang w:eastAsia="pt-BR"/>
        </w:rPr>
        <w:t>execução de capa asfáltica com CBUQ</w:t>
      </w:r>
      <w:r w:rsidRPr="005F78E0">
        <w:rPr>
          <w:rFonts w:eastAsia="MS Mincho"/>
          <w:szCs w:val="20"/>
          <w:lang w:eastAsia="pt-BR"/>
        </w:rPr>
        <w:t>;</w:t>
      </w:r>
    </w:p>
    <w:p w14:paraId="77B40107" w14:textId="3CC12357" w:rsidR="00CB3401" w:rsidRPr="005F78E0" w:rsidRDefault="00CB71DC" w:rsidP="00CB3401">
      <w:pPr>
        <w:numPr>
          <w:ilvl w:val="0"/>
          <w:numId w:val="92"/>
        </w:numPr>
        <w:suppressAutoHyphens/>
        <w:spacing w:before="60" w:after="60"/>
        <w:ind w:left="1276" w:hanging="425"/>
        <w:rPr>
          <w:rFonts w:eastAsia="MS Mincho"/>
          <w:szCs w:val="20"/>
          <w:lang w:eastAsia="pt-BR"/>
        </w:rPr>
      </w:pPr>
      <w:r w:rsidRPr="005F78E0">
        <w:rPr>
          <w:rFonts w:eastAsia="MS Mincho"/>
          <w:szCs w:val="20"/>
          <w:u w:val="single"/>
          <w:lang w:eastAsia="pt-BR"/>
        </w:rPr>
        <w:t>Item 2</w:t>
      </w:r>
      <w:r w:rsidRPr="005F78E0">
        <w:rPr>
          <w:rFonts w:eastAsia="MS Mincho"/>
          <w:szCs w:val="20"/>
          <w:lang w:eastAsia="pt-BR"/>
        </w:rPr>
        <w:t xml:space="preserve">: </w:t>
      </w:r>
      <w:r w:rsidR="00B97159" w:rsidRPr="005F78E0">
        <w:rPr>
          <w:rFonts w:eastAsia="MS Mincho"/>
          <w:szCs w:val="20"/>
          <w:lang w:eastAsia="pt-BR"/>
        </w:rPr>
        <w:t xml:space="preserve">R$ 1.500.000,00 (um milhão e quinhentos mil reais) para </w:t>
      </w:r>
      <w:r w:rsidR="00B97159" w:rsidRPr="005F78E0">
        <w:rPr>
          <w:rFonts w:eastAsia="MS Mincho"/>
          <w:b/>
          <w:szCs w:val="20"/>
          <w:lang w:eastAsia="pt-BR"/>
        </w:rPr>
        <w:t>execução de capa asfáltica com CBUQ</w:t>
      </w:r>
      <w:r w:rsidR="00B97159" w:rsidRPr="005F78E0">
        <w:rPr>
          <w:rFonts w:eastAsia="MS Mincho"/>
          <w:szCs w:val="20"/>
          <w:lang w:eastAsia="pt-BR"/>
        </w:rPr>
        <w:t>;</w:t>
      </w:r>
    </w:p>
    <w:p w14:paraId="40EA37A0" w14:textId="39F62FF5" w:rsidR="00CB71DC" w:rsidRPr="005F78E0" w:rsidRDefault="00CB71DC" w:rsidP="00F45F4F">
      <w:pPr>
        <w:pStyle w:val="Ttulo2"/>
        <w:numPr>
          <w:ilvl w:val="1"/>
          <w:numId w:val="34"/>
        </w:numPr>
        <w:ind w:left="851" w:hanging="851"/>
        <w:rPr>
          <w:rFonts w:eastAsia="MS Mincho"/>
          <w:szCs w:val="20"/>
        </w:rPr>
      </w:pPr>
      <w:r w:rsidRPr="005F78E0">
        <w:rPr>
          <w:rFonts w:eastAsia="MS Mincho"/>
          <w:szCs w:val="20"/>
        </w:rPr>
        <w:t>O objeto do presente certame licitatório compreende basicamente os seguintes serviços</w:t>
      </w:r>
      <w:r w:rsidR="00C82A27" w:rsidRPr="005F78E0">
        <w:rPr>
          <w:rFonts w:eastAsia="MS Mincho"/>
          <w:szCs w:val="20"/>
        </w:rPr>
        <w:t xml:space="preserve"> para ambos os itens</w:t>
      </w:r>
      <w:r w:rsidRPr="005F78E0">
        <w:rPr>
          <w:rFonts w:eastAsia="MS Mincho"/>
          <w:szCs w:val="20"/>
        </w:rPr>
        <w:t>:</w:t>
      </w:r>
    </w:p>
    <w:p w14:paraId="0F26CF8D" w14:textId="77777777" w:rsidR="00CB3401" w:rsidRPr="005F78E0" w:rsidRDefault="00CB3401" w:rsidP="00CB3401">
      <w:pPr>
        <w:rPr>
          <w:lang w:eastAsia="pt-BR"/>
        </w:rPr>
      </w:pPr>
    </w:p>
    <w:p w14:paraId="1C0AF257" w14:textId="09511DF1" w:rsidR="00CB71DC" w:rsidRPr="005F78E0" w:rsidRDefault="00CB71DC" w:rsidP="005F78E0">
      <w:pPr>
        <w:pStyle w:val="Ttulo3"/>
        <w:numPr>
          <w:ilvl w:val="2"/>
          <w:numId w:val="34"/>
        </w:numPr>
        <w:ind w:left="1276" w:hanging="425"/>
      </w:pPr>
      <w:r w:rsidRPr="005F78E0">
        <w:rPr>
          <w:rFonts w:eastAsia="MS Mincho"/>
        </w:rPr>
        <w:t>Para a execução de capa asfáltica com CBUQ</w:t>
      </w:r>
      <w:r w:rsidRPr="005F78E0">
        <w:t>:</w:t>
      </w:r>
    </w:p>
    <w:p w14:paraId="66FAADFE" w14:textId="77777777" w:rsidR="00CB3401" w:rsidRPr="005F78E0" w:rsidRDefault="00CB3401" w:rsidP="00CB3401">
      <w:pPr>
        <w:rPr>
          <w:lang w:eastAsia="pt-BR"/>
        </w:rPr>
      </w:pPr>
    </w:p>
    <w:p w14:paraId="50A89B94" w14:textId="1E8460CD" w:rsidR="00C82A27" w:rsidRPr="005F78E0" w:rsidRDefault="00C82A27" w:rsidP="00CB3401">
      <w:pPr>
        <w:numPr>
          <w:ilvl w:val="0"/>
          <w:numId w:val="77"/>
        </w:numPr>
        <w:suppressAutoHyphens/>
        <w:spacing w:line="300" w:lineRule="auto"/>
        <w:ind w:left="2127" w:hanging="425"/>
        <w:rPr>
          <w:rFonts w:eastAsia="MS Mincho"/>
          <w:szCs w:val="20"/>
          <w:lang w:eastAsia="pt-BR"/>
        </w:rPr>
      </w:pPr>
      <w:r w:rsidRPr="005F78E0">
        <w:rPr>
          <w:rFonts w:eastAsia="MS Mincho"/>
          <w:szCs w:val="20"/>
          <w:lang w:eastAsia="pt-BR"/>
        </w:rPr>
        <w:t>Elaboração de Projeto Executivo;</w:t>
      </w:r>
    </w:p>
    <w:p w14:paraId="6AFFBC49" w14:textId="0BEAFAEA" w:rsidR="00CB71DC" w:rsidRPr="005F78E0" w:rsidRDefault="00CB71DC" w:rsidP="00CB3401">
      <w:pPr>
        <w:numPr>
          <w:ilvl w:val="0"/>
          <w:numId w:val="77"/>
        </w:numPr>
        <w:suppressAutoHyphens/>
        <w:spacing w:line="300" w:lineRule="auto"/>
        <w:ind w:left="2127" w:hanging="425"/>
        <w:rPr>
          <w:rFonts w:eastAsia="MS Mincho"/>
          <w:szCs w:val="20"/>
          <w:lang w:eastAsia="pt-BR"/>
        </w:rPr>
      </w:pPr>
      <w:r w:rsidRPr="005F78E0">
        <w:rPr>
          <w:rFonts w:eastAsia="MS Mincho"/>
          <w:szCs w:val="20"/>
          <w:lang w:eastAsia="pt-BR"/>
        </w:rPr>
        <w:t>Mobilização/Desmobilização;</w:t>
      </w:r>
    </w:p>
    <w:p w14:paraId="5EE64AA3" w14:textId="56E35ACD" w:rsidR="00B97159" w:rsidRPr="005F78E0" w:rsidRDefault="00B97159" w:rsidP="00CB3401">
      <w:pPr>
        <w:numPr>
          <w:ilvl w:val="0"/>
          <w:numId w:val="77"/>
        </w:numPr>
        <w:suppressAutoHyphens/>
        <w:spacing w:line="300" w:lineRule="auto"/>
        <w:ind w:left="2127" w:hanging="425"/>
        <w:rPr>
          <w:rFonts w:eastAsia="MS Mincho"/>
          <w:szCs w:val="20"/>
          <w:lang w:eastAsia="pt-BR"/>
        </w:rPr>
      </w:pPr>
      <w:r w:rsidRPr="005F78E0">
        <w:rPr>
          <w:rFonts w:eastAsia="MS Mincho"/>
          <w:szCs w:val="20"/>
          <w:lang w:eastAsia="pt-BR"/>
        </w:rPr>
        <w:t>Instalação de Canteiro;</w:t>
      </w:r>
    </w:p>
    <w:p w14:paraId="29A381B4" w14:textId="47AFC831" w:rsidR="00B97159" w:rsidRPr="005F78E0" w:rsidRDefault="00B97159" w:rsidP="00CB3401">
      <w:pPr>
        <w:numPr>
          <w:ilvl w:val="0"/>
          <w:numId w:val="77"/>
        </w:numPr>
        <w:suppressAutoHyphens/>
        <w:spacing w:line="300" w:lineRule="auto"/>
        <w:ind w:left="2127" w:hanging="425"/>
        <w:rPr>
          <w:rFonts w:eastAsia="MS Mincho"/>
          <w:szCs w:val="20"/>
          <w:lang w:eastAsia="pt-BR"/>
        </w:rPr>
      </w:pPr>
      <w:r w:rsidRPr="005F78E0">
        <w:rPr>
          <w:rFonts w:eastAsia="MS Mincho"/>
          <w:szCs w:val="20"/>
          <w:lang w:eastAsia="pt-BR"/>
        </w:rPr>
        <w:lastRenderedPageBreak/>
        <w:t>Administração Local com Controle tecnológico;</w:t>
      </w:r>
    </w:p>
    <w:p w14:paraId="6FE71DB3" w14:textId="77777777" w:rsidR="00CB71DC" w:rsidRPr="005F78E0" w:rsidRDefault="00CB71DC" w:rsidP="00CB3401">
      <w:pPr>
        <w:numPr>
          <w:ilvl w:val="0"/>
          <w:numId w:val="77"/>
        </w:numPr>
        <w:suppressAutoHyphens/>
        <w:spacing w:line="300" w:lineRule="auto"/>
        <w:ind w:left="2127" w:hanging="425"/>
        <w:rPr>
          <w:rFonts w:eastAsia="MS Mincho"/>
          <w:szCs w:val="20"/>
          <w:lang w:eastAsia="pt-BR"/>
        </w:rPr>
      </w:pPr>
      <w:r w:rsidRPr="005F78E0">
        <w:rPr>
          <w:rFonts w:eastAsia="MS Mincho"/>
          <w:szCs w:val="20"/>
          <w:lang w:eastAsia="pt-BR"/>
        </w:rPr>
        <w:t>Pavimentação;</w:t>
      </w:r>
    </w:p>
    <w:p w14:paraId="68D02A30" w14:textId="1B947FB5" w:rsidR="00C82A27" w:rsidRPr="005F78E0" w:rsidRDefault="00CB71DC" w:rsidP="00CB3401">
      <w:pPr>
        <w:numPr>
          <w:ilvl w:val="0"/>
          <w:numId w:val="77"/>
        </w:numPr>
        <w:suppressAutoHyphens/>
        <w:spacing w:line="300" w:lineRule="auto"/>
        <w:ind w:left="2127" w:hanging="425"/>
        <w:rPr>
          <w:rFonts w:eastAsia="MS Mincho"/>
          <w:szCs w:val="20"/>
          <w:lang w:eastAsia="pt-BR"/>
        </w:rPr>
      </w:pPr>
      <w:r w:rsidRPr="005F78E0">
        <w:rPr>
          <w:rFonts w:eastAsia="MS Mincho"/>
          <w:szCs w:val="20"/>
          <w:lang w:eastAsia="pt-BR"/>
        </w:rPr>
        <w:t>Sinalização horizontal e vertical;</w:t>
      </w:r>
    </w:p>
    <w:p w14:paraId="7C2D77C9" w14:textId="0B16127E" w:rsidR="00643EC2" w:rsidRPr="005F78E0" w:rsidRDefault="00CB71DC" w:rsidP="00CB3401">
      <w:pPr>
        <w:numPr>
          <w:ilvl w:val="0"/>
          <w:numId w:val="77"/>
        </w:numPr>
        <w:suppressAutoHyphens/>
        <w:spacing w:line="300" w:lineRule="auto"/>
        <w:ind w:left="2127" w:hanging="425"/>
        <w:rPr>
          <w:rFonts w:eastAsia="MS Mincho"/>
          <w:szCs w:val="20"/>
          <w:lang w:eastAsia="pt-BR"/>
        </w:rPr>
      </w:pPr>
      <w:r w:rsidRPr="005F78E0">
        <w:rPr>
          <w:rFonts w:eastAsia="MS Mincho"/>
          <w:szCs w:val="20"/>
          <w:lang w:eastAsia="pt-BR"/>
        </w:rPr>
        <w:t>Serviços complementares</w:t>
      </w:r>
      <w:r w:rsidR="00C82A27" w:rsidRPr="005F78E0">
        <w:rPr>
          <w:rFonts w:eastAsia="MS Mincho"/>
          <w:szCs w:val="20"/>
          <w:lang w:eastAsia="pt-BR"/>
        </w:rPr>
        <w:t>.</w:t>
      </w:r>
    </w:p>
    <w:p w14:paraId="78A91369" w14:textId="237EA53D" w:rsidR="00CB71DC" w:rsidRPr="00C03740" w:rsidRDefault="00C82A27" w:rsidP="00F45F4F">
      <w:pPr>
        <w:pStyle w:val="Ttulo2"/>
        <w:numPr>
          <w:ilvl w:val="1"/>
          <w:numId w:val="34"/>
        </w:numPr>
        <w:spacing w:before="120"/>
        <w:ind w:left="851" w:hanging="851"/>
        <w:rPr>
          <w:rFonts w:eastAsia="MS Mincho"/>
          <w:szCs w:val="20"/>
        </w:rPr>
      </w:pPr>
      <w:r w:rsidRPr="005F78E0">
        <w:t xml:space="preserve">Os serviços deverão ser realizados com base nas deliberações contidas na Instrução Normativa Nº 1 – de 19/1/2010, emitida pela Secretaria de Logística e Tecnologia da Informação, visando à adoção de soluções que proporcionem a economia da manutenção e operacionalização do sistema, a redução do consumo de </w:t>
      </w:r>
      <w:r>
        <w:t>energia e água, bem como a utilização de tecnologias e materiais que reduzam o impacto ambiental</w:t>
      </w:r>
      <w:r w:rsidR="00CB71DC" w:rsidRPr="00C03740">
        <w:rPr>
          <w:rFonts w:eastAsia="MS Mincho"/>
          <w:szCs w:val="20"/>
        </w:rPr>
        <w:t>.</w:t>
      </w:r>
    </w:p>
    <w:p w14:paraId="75F9F67C" w14:textId="76BE905F" w:rsidR="00CB71DC" w:rsidRPr="00C03740" w:rsidRDefault="00C82A27" w:rsidP="00F45F4F">
      <w:pPr>
        <w:pStyle w:val="Ttulo2"/>
        <w:numPr>
          <w:ilvl w:val="1"/>
          <w:numId w:val="34"/>
        </w:numPr>
        <w:spacing w:before="120"/>
        <w:ind w:left="851" w:hanging="851"/>
        <w:rPr>
          <w:rFonts w:eastAsia="MS Mincho"/>
          <w:szCs w:val="20"/>
        </w:rPr>
      </w:pPr>
      <w:r>
        <w:t>Os serviços deverão ser realizados em consonância com os Projetos Executivos e com fundamento nas normas das concessionárias de serviços públicos locais, entre outras, no Código de Uso e Ocupação do Solo do município, no Caderno de Encargos da Codevasf, nas deliberações dos órgãos de controle ambientais do município, do estado e da União e nas Especificações Técnicas</w:t>
      </w:r>
      <w:r w:rsidR="00CB71DC" w:rsidRPr="00C03740">
        <w:rPr>
          <w:rFonts w:eastAsia="MS Mincho"/>
          <w:szCs w:val="20"/>
        </w:rPr>
        <w:t>.</w:t>
      </w:r>
    </w:p>
    <w:p w14:paraId="5C70C5DB" w14:textId="73C79763" w:rsidR="00CB71DC" w:rsidRPr="00C03740" w:rsidRDefault="00CB71DC" w:rsidP="00F45F4F">
      <w:pPr>
        <w:pStyle w:val="Ttulo2"/>
        <w:numPr>
          <w:ilvl w:val="1"/>
          <w:numId w:val="34"/>
        </w:numPr>
        <w:spacing w:before="120"/>
        <w:ind w:left="851" w:hanging="851"/>
        <w:rPr>
          <w:rFonts w:eastAsia="MS Mincho"/>
          <w:szCs w:val="20"/>
        </w:rPr>
      </w:pPr>
      <w:r w:rsidRPr="00C03740">
        <w:rPr>
          <w:rFonts w:eastAsia="MS Mincho"/>
          <w:szCs w:val="20"/>
        </w:rPr>
        <w:t xml:space="preserve">Após a assinatura do Contrato, haverá a seleção das vias que serão pavimentadas. A Ordem de Serviço será dada para a elaboração do Projeto Executivo, contudo o </w:t>
      </w:r>
      <w:r w:rsidR="00EF6590" w:rsidRPr="00C03740">
        <w:rPr>
          <w:rFonts w:eastAsia="MS Mincho"/>
          <w:szCs w:val="20"/>
        </w:rPr>
        <w:t xml:space="preserve">início </w:t>
      </w:r>
      <w:r w:rsidR="00EF6590">
        <w:rPr>
          <w:rFonts w:eastAsia="MS Mincho"/>
          <w:szCs w:val="20"/>
        </w:rPr>
        <w:t>da</w:t>
      </w:r>
      <w:r w:rsidR="00EC46A8">
        <w:rPr>
          <w:rFonts w:eastAsia="MS Mincho"/>
          <w:szCs w:val="20"/>
        </w:rPr>
        <w:t xml:space="preserve"> execução dos serviços de pavimentação </w:t>
      </w:r>
      <w:r w:rsidRPr="00C03740">
        <w:rPr>
          <w:rFonts w:eastAsia="MS Mincho"/>
          <w:szCs w:val="20"/>
        </w:rPr>
        <w:t>será condicionado à obtenção do licenciamento ambiental e à aprovação do respectivo projeto executivo. Os serviços constantes na planilha orçamentária devem estar em consonância com o Projeto Executivo.</w:t>
      </w:r>
    </w:p>
    <w:p w14:paraId="124A8FA7" w14:textId="71724821" w:rsidR="00CB71DC" w:rsidRPr="00C03740" w:rsidRDefault="00C82A27" w:rsidP="00F45F4F">
      <w:pPr>
        <w:pStyle w:val="Ttulo2"/>
        <w:numPr>
          <w:ilvl w:val="1"/>
          <w:numId w:val="34"/>
        </w:numPr>
        <w:spacing w:before="120"/>
        <w:ind w:left="851" w:hanging="851"/>
        <w:rPr>
          <w:rFonts w:eastAsia="MS Mincho"/>
          <w:szCs w:val="20"/>
        </w:rPr>
      </w:pPr>
      <w:r>
        <w:t>Os serviços deverão ser realizados em consonância e fundamento nas normas e recomendações estabelecidas pelo Departamento Nacional de Infraestrutura Terrestre (DNIT) e pela Associação Brasileira de Norma Técnicas (ABNT), (Lei n. º 4.150 de 21.11.62), no que couber e, principalmente no que diz respeito aos requisitos mínimos de qualidade, utilidade, resistência e segurança</w:t>
      </w:r>
      <w:r w:rsidR="00CB71DC" w:rsidRPr="00C03740">
        <w:rPr>
          <w:rFonts w:eastAsia="MS Mincho"/>
          <w:szCs w:val="20"/>
        </w:rPr>
        <w:t>.</w:t>
      </w:r>
    </w:p>
    <w:p w14:paraId="2CD05B79" w14:textId="77777777" w:rsidR="00CB71DC" w:rsidRPr="00C03740" w:rsidRDefault="00CB71DC" w:rsidP="00F45F4F">
      <w:pPr>
        <w:pStyle w:val="Ttulo2"/>
        <w:numPr>
          <w:ilvl w:val="1"/>
          <w:numId w:val="34"/>
        </w:numPr>
        <w:spacing w:before="120"/>
        <w:ind w:left="851" w:hanging="851"/>
        <w:rPr>
          <w:rFonts w:eastAsia="MS Mincho"/>
          <w:szCs w:val="20"/>
        </w:rPr>
      </w:pPr>
      <w:r w:rsidRPr="00C03740">
        <w:rPr>
          <w:rFonts w:eastAsia="MS Mincho"/>
          <w:szCs w:val="20"/>
        </w:rPr>
        <w:t>Especificação dos Serviços:</w:t>
      </w:r>
    </w:p>
    <w:p w14:paraId="0A4EAB2F" w14:textId="21CE7634" w:rsidR="00C82A27" w:rsidRPr="005F78E0" w:rsidRDefault="00C82A27" w:rsidP="00C271FA">
      <w:pPr>
        <w:pStyle w:val="Ttulo3"/>
        <w:numPr>
          <w:ilvl w:val="2"/>
          <w:numId w:val="34"/>
        </w:numPr>
        <w:tabs>
          <w:tab w:val="clear" w:pos="1015"/>
          <w:tab w:val="num" w:pos="1276"/>
        </w:tabs>
        <w:ind w:left="1276" w:hanging="426"/>
        <w:rPr>
          <w:rFonts w:eastAsia="MS Mincho"/>
        </w:rPr>
      </w:pPr>
      <w:r>
        <w:t xml:space="preserve">As definições dos serviços, os cortes, os materiais empregados, as condições gerais, as condições específicas, os equipamentos, a execução, o manejo ambiental, a inspeção, o </w:t>
      </w:r>
      <w:r w:rsidRPr="005F78E0">
        <w:t>controle de execução e tecnológico, a geometria, a verificação final da qualidade, o acabamento, a variação, a aceitação, a rejeição, o critério de medição e tudo o que mais for necessário para a execução dos serviços deverão estar em conformidade com as Normas estabelecidas pelo DNIT</w:t>
      </w:r>
      <w:r w:rsidR="00CB71DC" w:rsidRPr="005F78E0">
        <w:rPr>
          <w:rFonts w:eastAsia="MS Mincho"/>
        </w:rPr>
        <w:t>.</w:t>
      </w:r>
    </w:p>
    <w:p w14:paraId="08E44310" w14:textId="0933263D" w:rsidR="00CB71DC" w:rsidRPr="005F78E0" w:rsidRDefault="00C82A27" w:rsidP="00C271FA">
      <w:pPr>
        <w:pStyle w:val="Ttulo3"/>
        <w:numPr>
          <w:ilvl w:val="2"/>
          <w:numId w:val="34"/>
        </w:numPr>
        <w:tabs>
          <w:tab w:val="clear" w:pos="1015"/>
          <w:tab w:val="num" w:pos="993"/>
        </w:tabs>
        <w:ind w:left="1276" w:hanging="448"/>
        <w:rPr>
          <w:rFonts w:eastAsia="MS Mincho"/>
        </w:rPr>
      </w:pPr>
      <w:r w:rsidRPr="005F78E0">
        <w:rPr>
          <w:rFonts w:eastAsia="MS Mincho"/>
        </w:rPr>
        <w:t>O</w:t>
      </w:r>
      <w:r w:rsidR="00CB71DC" w:rsidRPr="005F78E0">
        <w:rPr>
          <w:rFonts w:eastAsia="MS Mincho"/>
        </w:rPr>
        <w:t>s serviços objeto desta licitação encontram-se descritos, caracterizados e detalhados nos seguintes documentos:</w:t>
      </w:r>
    </w:p>
    <w:p w14:paraId="37ED80A0" w14:textId="77777777" w:rsidR="00CB71DC" w:rsidRPr="005F78E0" w:rsidRDefault="00CB71DC" w:rsidP="00C271FA">
      <w:pPr>
        <w:widowControl w:val="0"/>
        <w:suppressAutoHyphens/>
        <w:spacing w:before="40" w:after="96"/>
        <w:ind w:left="1276"/>
        <w:outlineLvl w:val="3"/>
        <w:rPr>
          <w:rFonts w:eastAsia="MS Mincho"/>
          <w:szCs w:val="20"/>
          <w:lang w:eastAsia="pt-BR"/>
        </w:rPr>
      </w:pPr>
      <w:r w:rsidRPr="005F78E0">
        <w:rPr>
          <w:rFonts w:eastAsia="MS Mincho"/>
          <w:szCs w:val="20"/>
          <w:lang w:eastAsia="pt-BR"/>
        </w:rPr>
        <w:t>ANEXO 4: Planilha de Custos do Orçamento de Referência;</w:t>
      </w:r>
    </w:p>
    <w:p w14:paraId="2D6C3C5D" w14:textId="54AAAE29" w:rsidR="00CB71DC" w:rsidRPr="005F78E0" w:rsidRDefault="00CB71DC" w:rsidP="00C271FA">
      <w:pPr>
        <w:widowControl w:val="0"/>
        <w:suppressAutoHyphens/>
        <w:spacing w:before="40" w:after="96"/>
        <w:ind w:left="1276"/>
        <w:outlineLvl w:val="3"/>
        <w:rPr>
          <w:rFonts w:eastAsia="MS Mincho"/>
          <w:szCs w:val="20"/>
          <w:lang w:eastAsia="pt-BR"/>
        </w:rPr>
      </w:pPr>
      <w:r w:rsidRPr="005F78E0">
        <w:rPr>
          <w:rFonts w:eastAsia="MS Mincho"/>
          <w:szCs w:val="20"/>
          <w:lang w:eastAsia="pt-BR"/>
        </w:rPr>
        <w:t>ANEXO 6: Projeto (Seção Tipo);</w:t>
      </w:r>
    </w:p>
    <w:p w14:paraId="2C548524" w14:textId="77777777" w:rsidR="00CB71DC" w:rsidRPr="005F78E0" w:rsidRDefault="00CB71DC" w:rsidP="00C271FA">
      <w:pPr>
        <w:widowControl w:val="0"/>
        <w:suppressAutoHyphens/>
        <w:spacing w:before="40" w:after="96"/>
        <w:ind w:left="1276"/>
        <w:outlineLvl w:val="3"/>
        <w:rPr>
          <w:rFonts w:eastAsia="MS Mincho"/>
          <w:szCs w:val="20"/>
          <w:lang w:eastAsia="pt-BR"/>
        </w:rPr>
      </w:pPr>
      <w:r w:rsidRPr="005F78E0">
        <w:rPr>
          <w:rFonts w:eastAsia="MS Mincho"/>
          <w:szCs w:val="20"/>
          <w:lang w:eastAsia="pt-BR"/>
        </w:rPr>
        <w:t>ANEXO 7: Modelo de placa de obra, manual de uso da marca do governo federal e instruções para utilização da logomarca;</w:t>
      </w:r>
    </w:p>
    <w:p w14:paraId="41848940" w14:textId="77777777" w:rsidR="00CB71DC" w:rsidRPr="005F78E0" w:rsidRDefault="00CB71DC" w:rsidP="00C271FA">
      <w:pPr>
        <w:widowControl w:val="0"/>
        <w:suppressAutoHyphens/>
        <w:spacing w:before="40" w:after="96"/>
        <w:ind w:left="1276"/>
        <w:outlineLvl w:val="3"/>
        <w:rPr>
          <w:rFonts w:eastAsia="MS Mincho"/>
          <w:szCs w:val="20"/>
          <w:lang w:eastAsia="pt-BR"/>
        </w:rPr>
      </w:pPr>
      <w:r w:rsidRPr="005F78E0">
        <w:rPr>
          <w:rFonts w:eastAsia="MS Mincho"/>
          <w:szCs w:val="20"/>
          <w:lang w:eastAsia="pt-BR"/>
        </w:rPr>
        <w:t>ANEXO 8: Especificações técnicas.</w:t>
      </w:r>
    </w:p>
    <w:p w14:paraId="1492278E" w14:textId="77777777" w:rsidR="00CB71DC" w:rsidRPr="005F78E0" w:rsidRDefault="00CB71DC" w:rsidP="00F45F4F">
      <w:pPr>
        <w:pStyle w:val="Ttulo2"/>
        <w:numPr>
          <w:ilvl w:val="1"/>
          <w:numId w:val="34"/>
        </w:numPr>
        <w:ind w:left="851" w:hanging="851"/>
        <w:rPr>
          <w:rFonts w:eastAsia="MS Mincho"/>
          <w:szCs w:val="20"/>
        </w:rPr>
      </w:pPr>
      <w:r w:rsidRPr="005F78E0">
        <w:rPr>
          <w:rFonts w:eastAsia="MS Mincho"/>
          <w:szCs w:val="20"/>
        </w:rPr>
        <w:t>Produtos Previstos:</w:t>
      </w:r>
    </w:p>
    <w:p w14:paraId="46043B1E" w14:textId="77777777" w:rsidR="00903DA8" w:rsidRPr="005F78E0" w:rsidRDefault="00903DA8" w:rsidP="00903DA8">
      <w:pPr>
        <w:rPr>
          <w:szCs w:val="20"/>
          <w:lang w:eastAsia="pt-BR"/>
        </w:rPr>
      </w:pPr>
    </w:p>
    <w:p w14:paraId="2B5CC125" w14:textId="77777777" w:rsidR="00CB71DC" w:rsidRPr="005F78E0" w:rsidRDefault="00CB71DC" w:rsidP="00C271FA">
      <w:pPr>
        <w:pStyle w:val="Ttulo3"/>
        <w:numPr>
          <w:ilvl w:val="2"/>
          <w:numId w:val="34"/>
        </w:numPr>
        <w:tabs>
          <w:tab w:val="clear" w:pos="1015"/>
          <w:tab w:val="num" w:pos="851"/>
        </w:tabs>
        <w:ind w:left="1276" w:hanging="426"/>
        <w:rPr>
          <w:rFonts w:eastAsia="MS Mincho"/>
        </w:rPr>
      </w:pPr>
      <w:r w:rsidRPr="005F78E0">
        <w:rPr>
          <w:rFonts w:eastAsia="MS Mincho"/>
        </w:rPr>
        <w:t xml:space="preserve">Elaboração de Projeto Executivo. </w:t>
      </w:r>
    </w:p>
    <w:p w14:paraId="206A7AB7" w14:textId="77777777" w:rsidR="00CB71DC" w:rsidRPr="00C03740" w:rsidRDefault="00CB71DC" w:rsidP="00C271FA">
      <w:pPr>
        <w:widowControl w:val="0"/>
        <w:suppressAutoHyphens/>
        <w:spacing w:before="40" w:after="96"/>
        <w:ind w:left="1276"/>
        <w:outlineLvl w:val="3"/>
        <w:rPr>
          <w:rFonts w:eastAsia="MS Mincho"/>
          <w:szCs w:val="20"/>
          <w:lang w:eastAsia="pt-BR"/>
        </w:rPr>
      </w:pPr>
      <w:r w:rsidRPr="005F78E0">
        <w:rPr>
          <w:rFonts w:eastAsia="MS Mincho"/>
          <w:szCs w:val="20"/>
          <w:lang w:eastAsia="pt-BR"/>
        </w:rPr>
        <w:t xml:space="preserve">O projeto executivo, a ser desenvolvido pela </w:t>
      </w:r>
      <w:r w:rsidRPr="00C03740">
        <w:rPr>
          <w:rFonts w:eastAsia="MS Mincho"/>
          <w:szCs w:val="20"/>
          <w:lang w:eastAsia="pt-BR"/>
        </w:rPr>
        <w:t>contratada, para cada trecho contratado deverá ser desenvolvido observando as características locais e considerando as soluções mais adequadas e econômicas para a localidade, contendo no mínimo:</w:t>
      </w:r>
    </w:p>
    <w:p w14:paraId="2FF282E4" w14:textId="77777777" w:rsidR="00CB71DC" w:rsidRPr="00CB3401" w:rsidRDefault="00CB71DC" w:rsidP="00F45F4F">
      <w:pPr>
        <w:widowControl w:val="0"/>
        <w:numPr>
          <w:ilvl w:val="3"/>
          <w:numId w:val="34"/>
        </w:numPr>
        <w:suppressAutoHyphens/>
        <w:spacing w:before="40" w:after="96"/>
        <w:ind w:left="851" w:hanging="851"/>
        <w:outlineLvl w:val="3"/>
        <w:rPr>
          <w:rFonts w:eastAsia="MS Mincho"/>
          <w:b/>
          <w:szCs w:val="20"/>
          <w:lang w:eastAsia="pt-BR"/>
        </w:rPr>
      </w:pPr>
      <w:r w:rsidRPr="00CB3401">
        <w:rPr>
          <w:rFonts w:eastAsia="MS Mincho"/>
          <w:szCs w:val="20"/>
          <w:lang w:eastAsia="pt-BR"/>
        </w:rPr>
        <w:t xml:space="preserve">Para a </w:t>
      </w:r>
      <w:r w:rsidRPr="00CB3401">
        <w:rPr>
          <w:rFonts w:eastAsia="MS Mincho"/>
          <w:b/>
          <w:szCs w:val="20"/>
          <w:lang w:eastAsia="pt-BR"/>
        </w:rPr>
        <w:t>execução de capa asfáltica com CBUQ:</w:t>
      </w:r>
    </w:p>
    <w:p w14:paraId="05943874" w14:textId="77777777" w:rsidR="00CB71DC" w:rsidRPr="00CB3401" w:rsidRDefault="00CB71DC" w:rsidP="009317F5">
      <w:pPr>
        <w:numPr>
          <w:ilvl w:val="0"/>
          <w:numId w:val="78"/>
        </w:numPr>
        <w:suppressAutoHyphens/>
        <w:spacing w:line="300" w:lineRule="auto"/>
        <w:ind w:left="1276" w:hanging="283"/>
        <w:rPr>
          <w:rFonts w:eastAsia="MS Mincho"/>
          <w:szCs w:val="20"/>
          <w:u w:val="single"/>
          <w:lang w:eastAsia="pt-BR"/>
        </w:rPr>
      </w:pPr>
      <w:r w:rsidRPr="00CB3401">
        <w:rPr>
          <w:rFonts w:eastAsia="MS Mincho"/>
          <w:szCs w:val="20"/>
          <w:u w:val="single"/>
          <w:lang w:eastAsia="pt-BR"/>
        </w:rPr>
        <w:t>Levantamento de Dados</w:t>
      </w:r>
    </w:p>
    <w:p w14:paraId="013EAB37" w14:textId="77777777" w:rsidR="00CB71DC" w:rsidRPr="00CB3401" w:rsidRDefault="00CB71DC" w:rsidP="009317F5">
      <w:pPr>
        <w:numPr>
          <w:ilvl w:val="0"/>
          <w:numId w:val="78"/>
        </w:numPr>
        <w:suppressAutoHyphens/>
        <w:spacing w:line="300" w:lineRule="auto"/>
        <w:ind w:left="1276" w:hanging="283"/>
        <w:rPr>
          <w:rFonts w:eastAsia="MS Mincho"/>
          <w:szCs w:val="20"/>
          <w:u w:val="single"/>
          <w:lang w:eastAsia="pt-BR"/>
        </w:rPr>
      </w:pPr>
      <w:r w:rsidRPr="00CB3401">
        <w:rPr>
          <w:rFonts w:eastAsia="MS Mincho"/>
          <w:szCs w:val="20"/>
          <w:u w:val="single"/>
          <w:lang w:eastAsia="pt-BR"/>
        </w:rPr>
        <w:t>Estudos topográficos:</w:t>
      </w:r>
    </w:p>
    <w:p w14:paraId="5C3B0C1C" w14:textId="77777777" w:rsidR="00CB71DC" w:rsidRPr="00CB3401" w:rsidRDefault="00CB71DC" w:rsidP="00C82A27">
      <w:pPr>
        <w:suppressAutoHyphens/>
        <w:spacing w:before="40" w:afterLines="40" w:after="96"/>
        <w:ind w:left="1276"/>
        <w:rPr>
          <w:rFonts w:eastAsia="MS Mincho"/>
          <w:szCs w:val="20"/>
          <w:lang w:eastAsia="pt-BR"/>
        </w:rPr>
      </w:pPr>
      <w:r w:rsidRPr="00CB3401">
        <w:rPr>
          <w:rFonts w:eastAsia="MS Mincho"/>
          <w:szCs w:val="20"/>
          <w:lang w:eastAsia="pt-BR"/>
        </w:rPr>
        <w:t>O objetivo fundamental dos Estudos Topográficos nesta fase é a materialização no campo do eixo do projeto definitivo determinado em Termo de Referência. Para tanto devem ser realizados os seguintes serviços:</w:t>
      </w:r>
    </w:p>
    <w:p w14:paraId="604C71AD" w14:textId="77777777" w:rsidR="00CB71DC" w:rsidRPr="00CB3401" w:rsidRDefault="00CB71DC" w:rsidP="00C82A27">
      <w:pPr>
        <w:numPr>
          <w:ilvl w:val="1"/>
          <w:numId w:val="79"/>
        </w:numPr>
        <w:suppressAutoHyphens/>
        <w:spacing w:before="40" w:afterLines="40" w:after="96"/>
        <w:ind w:left="1701" w:hanging="426"/>
        <w:rPr>
          <w:rFonts w:eastAsia="MS Mincho"/>
          <w:szCs w:val="20"/>
          <w:lang w:eastAsia="pt-BR"/>
        </w:rPr>
      </w:pPr>
      <w:r w:rsidRPr="00CB3401">
        <w:rPr>
          <w:rFonts w:eastAsia="MS Mincho"/>
          <w:szCs w:val="20"/>
          <w:lang w:eastAsia="pt-BR"/>
        </w:rPr>
        <w:lastRenderedPageBreak/>
        <w:t>Monografias das estações de referência pertencentes ao Sistema Geodésico Brasileiro - SGB e demais marcos de apoio implantados para o projeto;</w:t>
      </w:r>
    </w:p>
    <w:p w14:paraId="6FB1E78A" w14:textId="77777777" w:rsidR="00CB71DC" w:rsidRPr="00CB3401" w:rsidRDefault="00CB71DC" w:rsidP="00C82A27">
      <w:pPr>
        <w:numPr>
          <w:ilvl w:val="1"/>
          <w:numId w:val="79"/>
        </w:numPr>
        <w:suppressAutoHyphens/>
        <w:spacing w:before="40" w:afterLines="40" w:after="96"/>
        <w:ind w:left="1701" w:hanging="426"/>
        <w:rPr>
          <w:rFonts w:eastAsia="MS Mincho"/>
          <w:szCs w:val="20"/>
          <w:lang w:eastAsia="pt-BR"/>
        </w:rPr>
      </w:pPr>
      <w:r w:rsidRPr="00CB3401">
        <w:rPr>
          <w:rFonts w:eastAsia="MS Mincho"/>
          <w:szCs w:val="20"/>
          <w:lang w:eastAsia="pt-BR"/>
        </w:rPr>
        <w:t>Especificações dos equipamentos topográficos utilizados com seus respectivos certificados de calibração;</w:t>
      </w:r>
    </w:p>
    <w:p w14:paraId="170C9657" w14:textId="2BB67C8C" w:rsidR="00CB71DC" w:rsidRPr="00CB3401" w:rsidRDefault="00CB71DC" w:rsidP="00C82A27">
      <w:pPr>
        <w:numPr>
          <w:ilvl w:val="1"/>
          <w:numId w:val="79"/>
        </w:numPr>
        <w:suppressAutoHyphens/>
        <w:spacing w:before="40" w:afterLines="40" w:after="96"/>
        <w:ind w:left="1701" w:hanging="426"/>
        <w:rPr>
          <w:rFonts w:eastAsia="MS Mincho"/>
          <w:szCs w:val="20"/>
          <w:lang w:eastAsia="pt-BR"/>
        </w:rPr>
      </w:pPr>
      <w:r w:rsidRPr="00CB3401">
        <w:rPr>
          <w:rFonts w:eastAsia="MS Mincho"/>
          <w:szCs w:val="20"/>
          <w:lang w:eastAsia="pt-BR"/>
        </w:rPr>
        <w:t xml:space="preserve">Representação gráfica em escala adequada nos formatos CAD (DWG) e </w:t>
      </w:r>
      <w:proofErr w:type="spellStart"/>
      <w:r w:rsidRPr="00CB3401">
        <w:rPr>
          <w:rFonts w:eastAsia="MS Mincho"/>
          <w:szCs w:val="20"/>
          <w:lang w:eastAsia="pt-BR"/>
        </w:rPr>
        <w:t>Shapefile</w:t>
      </w:r>
      <w:proofErr w:type="spellEnd"/>
      <w:r w:rsidRPr="00CB3401">
        <w:rPr>
          <w:rFonts w:eastAsia="MS Mincho"/>
          <w:szCs w:val="20"/>
          <w:lang w:eastAsia="pt-BR"/>
        </w:rPr>
        <w:t xml:space="preserve"> contendo plantas e perfis dos levantamentos planialtimétricos cadastrais, tais como locais de travessias, interseções, faixas de domínio </w:t>
      </w:r>
      <w:r w:rsidR="004A2965" w:rsidRPr="00CB3401">
        <w:rPr>
          <w:rFonts w:eastAsia="MS Mincho"/>
          <w:szCs w:val="20"/>
          <w:lang w:eastAsia="pt-BR"/>
        </w:rPr>
        <w:t>etc.</w:t>
      </w:r>
      <w:r w:rsidRPr="00CB3401">
        <w:rPr>
          <w:rFonts w:eastAsia="MS Mincho"/>
          <w:szCs w:val="20"/>
          <w:lang w:eastAsia="pt-BR"/>
        </w:rPr>
        <w:t>;</w:t>
      </w:r>
    </w:p>
    <w:p w14:paraId="58F04F29" w14:textId="77777777" w:rsidR="00CB71DC" w:rsidRPr="00CB3401" w:rsidRDefault="00CB71DC" w:rsidP="00C82A27">
      <w:pPr>
        <w:numPr>
          <w:ilvl w:val="1"/>
          <w:numId w:val="79"/>
        </w:numPr>
        <w:suppressAutoHyphens/>
        <w:spacing w:before="40" w:afterLines="40" w:after="96"/>
        <w:ind w:left="1701" w:hanging="426"/>
        <w:rPr>
          <w:rFonts w:eastAsia="MS Mincho"/>
          <w:szCs w:val="20"/>
          <w:lang w:eastAsia="pt-BR"/>
        </w:rPr>
      </w:pPr>
      <w:r w:rsidRPr="00CB3401">
        <w:rPr>
          <w:rFonts w:eastAsia="MS Mincho"/>
          <w:szCs w:val="20"/>
          <w:lang w:eastAsia="pt-BR"/>
        </w:rPr>
        <w:t xml:space="preserve">Representação gráfica em formato CAD (DWG) e </w:t>
      </w:r>
      <w:proofErr w:type="spellStart"/>
      <w:r w:rsidRPr="00CB3401">
        <w:rPr>
          <w:rFonts w:eastAsia="MS Mincho"/>
          <w:szCs w:val="20"/>
          <w:lang w:eastAsia="pt-BR"/>
        </w:rPr>
        <w:t>Shapefile</w:t>
      </w:r>
      <w:proofErr w:type="spellEnd"/>
      <w:r w:rsidRPr="00CB3401">
        <w:rPr>
          <w:rFonts w:eastAsia="MS Mincho"/>
          <w:szCs w:val="20"/>
          <w:lang w:eastAsia="pt-BR"/>
        </w:rPr>
        <w:t xml:space="preserve"> do perfil da linha de locação;</w:t>
      </w:r>
    </w:p>
    <w:p w14:paraId="1619C3A5" w14:textId="77777777" w:rsidR="00CB71DC" w:rsidRPr="00CB3401" w:rsidRDefault="00CB71DC" w:rsidP="00C82A27">
      <w:pPr>
        <w:numPr>
          <w:ilvl w:val="1"/>
          <w:numId w:val="79"/>
        </w:numPr>
        <w:suppressAutoHyphens/>
        <w:spacing w:before="40" w:afterLines="40" w:after="96"/>
        <w:ind w:left="1701" w:hanging="426"/>
        <w:rPr>
          <w:rFonts w:eastAsia="MS Mincho"/>
          <w:szCs w:val="20"/>
          <w:lang w:eastAsia="pt-BR"/>
        </w:rPr>
      </w:pPr>
      <w:r w:rsidRPr="00CB3401">
        <w:rPr>
          <w:rFonts w:eastAsia="MS Mincho"/>
          <w:szCs w:val="20"/>
          <w:lang w:eastAsia="pt-BR"/>
        </w:rPr>
        <w:t xml:space="preserve">Representação gráfica em formato CAD (DWG) e </w:t>
      </w:r>
      <w:proofErr w:type="spellStart"/>
      <w:r w:rsidRPr="00CB3401">
        <w:rPr>
          <w:rFonts w:eastAsia="MS Mincho"/>
          <w:szCs w:val="20"/>
          <w:lang w:eastAsia="pt-BR"/>
        </w:rPr>
        <w:t>Shapefile</w:t>
      </w:r>
      <w:proofErr w:type="spellEnd"/>
      <w:r w:rsidRPr="00CB3401">
        <w:rPr>
          <w:rFonts w:eastAsia="MS Mincho"/>
          <w:szCs w:val="20"/>
          <w:lang w:eastAsia="pt-BR"/>
        </w:rPr>
        <w:t xml:space="preserve"> dos levantamentos das ocorrências e deposição de materiais e cursos d’água;</w:t>
      </w:r>
    </w:p>
    <w:p w14:paraId="75734C0F" w14:textId="77777777" w:rsidR="00CB71DC" w:rsidRPr="00CB3401" w:rsidRDefault="00CB71DC" w:rsidP="00C82A27">
      <w:pPr>
        <w:numPr>
          <w:ilvl w:val="1"/>
          <w:numId w:val="79"/>
        </w:numPr>
        <w:suppressAutoHyphens/>
        <w:spacing w:before="40" w:afterLines="40" w:after="96"/>
        <w:ind w:left="1701" w:hanging="426"/>
        <w:rPr>
          <w:rFonts w:eastAsia="MS Mincho"/>
          <w:szCs w:val="20"/>
          <w:lang w:eastAsia="pt-BR"/>
        </w:rPr>
      </w:pPr>
      <w:r w:rsidRPr="00CB3401">
        <w:rPr>
          <w:rFonts w:eastAsia="MS Mincho"/>
          <w:szCs w:val="20"/>
          <w:lang w:eastAsia="pt-BR"/>
        </w:rPr>
        <w:t>Locação de pontos do eixo e bordo da rodovia existente que permita a sua perfeita identificação;</w:t>
      </w:r>
    </w:p>
    <w:p w14:paraId="6339C15A" w14:textId="77777777" w:rsidR="00CB71DC" w:rsidRPr="00CB3401" w:rsidRDefault="00CB71DC" w:rsidP="00C82A27">
      <w:pPr>
        <w:numPr>
          <w:ilvl w:val="1"/>
          <w:numId w:val="79"/>
        </w:numPr>
        <w:suppressAutoHyphens/>
        <w:spacing w:before="40" w:afterLines="40" w:after="96"/>
        <w:ind w:left="1701" w:hanging="426"/>
        <w:rPr>
          <w:rFonts w:eastAsia="MS Mincho"/>
          <w:szCs w:val="20"/>
          <w:lang w:eastAsia="pt-BR"/>
        </w:rPr>
      </w:pPr>
      <w:r w:rsidRPr="00CB3401">
        <w:rPr>
          <w:rFonts w:eastAsia="MS Mincho"/>
          <w:szCs w:val="20"/>
          <w:lang w:eastAsia="pt-BR"/>
        </w:rPr>
        <w:t>Indicação das coordenadas UTM ou geográficas de início e fim das vias, jazidas, pedreiras e areais.</w:t>
      </w:r>
    </w:p>
    <w:p w14:paraId="677A1E5F" w14:textId="77777777" w:rsidR="00CB71DC" w:rsidRPr="00CB3401" w:rsidRDefault="00CB71DC" w:rsidP="009317F5">
      <w:pPr>
        <w:numPr>
          <w:ilvl w:val="0"/>
          <w:numId w:val="81"/>
        </w:numPr>
        <w:suppressAutoHyphens/>
        <w:spacing w:before="40" w:afterLines="40" w:after="96" w:line="300" w:lineRule="auto"/>
        <w:ind w:left="1276" w:hanging="283"/>
        <w:rPr>
          <w:rFonts w:eastAsia="MS Mincho"/>
          <w:szCs w:val="20"/>
          <w:u w:val="single"/>
          <w:lang w:eastAsia="pt-BR"/>
        </w:rPr>
      </w:pPr>
      <w:r w:rsidRPr="00CB3401">
        <w:rPr>
          <w:rFonts w:eastAsia="MS Mincho"/>
          <w:szCs w:val="20"/>
          <w:u w:val="single"/>
          <w:lang w:eastAsia="pt-BR"/>
        </w:rPr>
        <w:t>Estudo de Tráfego:</w:t>
      </w:r>
    </w:p>
    <w:p w14:paraId="52EC06B1" w14:textId="77777777" w:rsidR="00CB71DC" w:rsidRPr="00CB3401" w:rsidRDefault="00CB71DC" w:rsidP="00C82A27">
      <w:pPr>
        <w:spacing w:before="40" w:afterLines="40" w:after="96"/>
        <w:ind w:left="1418" w:hanging="142"/>
        <w:rPr>
          <w:rFonts w:eastAsia="MS Mincho"/>
          <w:szCs w:val="20"/>
          <w:lang w:eastAsia="pt-BR"/>
        </w:rPr>
      </w:pPr>
      <w:r w:rsidRPr="00CB3401">
        <w:rPr>
          <w:rFonts w:eastAsia="MS Mincho"/>
          <w:szCs w:val="20"/>
          <w:lang w:eastAsia="pt-BR"/>
        </w:rPr>
        <w:t>O Estudo de Tráfego, nesta fase, constituir-se-á de:</w:t>
      </w:r>
    </w:p>
    <w:p w14:paraId="43C98885" w14:textId="77777777" w:rsidR="00CB71DC" w:rsidRPr="00CB3401" w:rsidRDefault="00CB71DC" w:rsidP="00C271FA">
      <w:pPr>
        <w:numPr>
          <w:ilvl w:val="0"/>
          <w:numId w:val="80"/>
        </w:numPr>
        <w:tabs>
          <w:tab w:val="left" w:pos="1701"/>
        </w:tabs>
        <w:suppressAutoHyphens/>
        <w:spacing w:before="40" w:afterLines="40" w:after="96"/>
        <w:ind w:left="1701" w:hanging="426"/>
        <w:rPr>
          <w:rFonts w:eastAsia="MS Mincho"/>
          <w:szCs w:val="20"/>
          <w:lang w:eastAsia="pt-BR"/>
        </w:rPr>
      </w:pPr>
      <w:r w:rsidRPr="00CB3401">
        <w:rPr>
          <w:rFonts w:eastAsia="MS Mincho"/>
          <w:szCs w:val="20"/>
          <w:lang w:eastAsia="pt-BR"/>
        </w:rPr>
        <w:t>Coleta de dados de tráfego existente</w:t>
      </w:r>
    </w:p>
    <w:p w14:paraId="25873674" w14:textId="77777777" w:rsidR="00CB71DC" w:rsidRPr="00CB3401" w:rsidRDefault="00CB71DC" w:rsidP="00B21671">
      <w:pPr>
        <w:numPr>
          <w:ilvl w:val="0"/>
          <w:numId w:val="82"/>
        </w:numPr>
        <w:suppressAutoHyphens/>
        <w:spacing w:before="40" w:afterLines="40" w:after="96"/>
        <w:ind w:left="2268" w:hanging="425"/>
        <w:rPr>
          <w:rFonts w:eastAsia="MS Mincho"/>
          <w:szCs w:val="20"/>
          <w:lang w:eastAsia="pt-BR"/>
        </w:rPr>
      </w:pPr>
      <w:r w:rsidRPr="00CB3401">
        <w:rPr>
          <w:rFonts w:eastAsia="MS Mincho"/>
          <w:szCs w:val="20"/>
          <w:lang w:eastAsia="pt-BR"/>
        </w:rPr>
        <w:t>Relatório técnico descritivo/justificativo</w:t>
      </w:r>
    </w:p>
    <w:p w14:paraId="4F40B557" w14:textId="77777777" w:rsidR="00CB71DC" w:rsidRPr="00CB3401" w:rsidRDefault="00CB71DC" w:rsidP="00B21671">
      <w:pPr>
        <w:numPr>
          <w:ilvl w:val="0"/>
          <w:numId w:val="82"/>
        </w:numPr>
        <w:suppressAutoHyphens/>
        <w:spacing w:before="40" w:afterLines="40" w:after="96"/>
        <w:ind w:left="2268" w:hanging="425"/>
        <w:rPr>
          <w:rFonts w:eastAsia="MS Mincho"/>
          <w:szCs w:val="20"/>
          <w:lang w:eastAsia="pt-BR"/>
        </w:rPr>
      </w:pPr>
      <w:r w:rsidRPr="00CB3401">
        <w:rPr>
          <w:rFonts w:eastAsia="MS Mincho"/>
          <w:szCs w:val="20"/>
          <w:lang w:eastAsia="pt-BR"/>
        </w:rPr>
        <w:t>Planilha de contagem volumétrica classificada</w:t>
      </w:r>
    </w:p>
    <w:p w14:paraId="0079A31A" w14:textId="77777777" w:rsidR="00CB71DC" w:rsidRPr="00C82A27" w:rsidRDefault="00CB71DC" w:rsidP="00B21671">
      <w:pPr>
        <w:numPr>
          <w:ilvl w:val="0"/>
          <w:numId w:val="82"/>
        </w:numPr>
        <w:suppressAutoHyphens/>
        <w:spacing w:before="40" w:afterLines="40" w:after="96"/>
        <w:ind w:left="2268" w:hanging="425"/>
        <w:rPr>
          <w:rFonts w:eastAsia="MS Mincho"/>
          <w:color w:val="FF0000"/>
          <w:szCs w:val="20"/>
          <w:lang w:eastAsia="pt-BR"/>
        </w:rPr>
      </w:pPr>
      <w:r w:rsidRPr="00CB3401">
        <w:rPr>
          <w:rFonts w:eastAsia="MS Mincho"/>
          <w:szCs w:val="20"/>
          <w:lang w:eastAsia="pt-BR"/>
        </w:rPr>
        <w:t>Relatório dos resultados do número N</w:t>
      </w:r>
    </w:p>
    <w:p w14:paraId="2DD9625A" w14:textId="77777777" w:rsidR="00CB71DC" w:rsidRPr="00CB3401" w:rsidRDefault="00CB71DC" w:rsidP="00C82A27">
      <w:pPr>
        <w:numPr>
          <w:ilvl w:val="0"/>
          <w:numId w:val="81"/>
        </w:numPr>
        <w:suppressAutoHyphens/>
        <w:spacing w:before="40" w:afterLines="40" w:after="96"/>
        <w:ind w:left="1276" w:hanging="283"/>
        <w:rPr>
          <w:rFonts w:eastAsia="MS Mincho"/>
          <w:szCs w:val="20"/>
          <w:u w:val="single"/>
          <w:lang w:eastAsia="pt-BR"/>
        </w:rPr>
      </w:pPr>
      <w:r w:rsidRPr="00CB3401">
        <w:rPr>
          <w:rFonts w:eastAsia="MS Mincho"/>
          <w:szCs w:val="20"/>
          <w:u w:val="single"/>
          <w:lang w:eastAsia="pt-BR"/>
        </w:rPr>
        <w:t>Projeto Geométrico:</w:t>
      </w:r>
    </w:p>
    <w:p w14:paraId="079EE9A5" w14:textId="77777777" w:rsidR="00CB71DC" w:rsidRPr="00CB3401" w:rsidRDefault="00CB71DC" w:rsidP="00C82A27">
      <w:pPr>
        <w:suppressAutoHyphens/>
        <w:spacing w:before="40" w:afterLines="40" w:after="96"/>
        <w:ind w:left="1276"/>
        <w:rPr>
          <w:rFonts w:eastAsia="MS Mincho"/>
          <w:szCs w:val="20"/>
          <w:lang w:eastAsia="pt-BR"/>
        </w:rPr>
      </w:pPr>
      <w:r w:rsidRPr="00CB3401">
        <w:rPr>
          <w:rFonts w:eastAsia="MS Mincho"/>
          <w:szCs w:val="20"/>
          <w:lang w:eastAsia="pt-BR"/>
        </w:rPr>
        <w:t>O Projeto Geométrico, nesta fase de Projeto Executivo, será elaborado a partir dos estudos topográficos realizados e deverá constituir-se de:</w:t>
      </w:r>
    </w:p>
    <w:p w14:paraId="76761556" w14:textId="77777777" w:rsidR="00CB71DC" w:rsidRPr="00CB3401" w:rsidRDefault="00CB71DC" w:rsidP="00C271FA">
      <w:pPr>
        <w:numPr>
          <w:ilvl w:val="0"/>
          <w:numId w:val="83"/>
        </w:numPr>
        <w:suppressAutoHyphens/>
        <w:spacing w:before="40" w:afterLines="40" w:after="96"/>
        <w:ind w:left="1701" w:hanging="426"/>
        <w:rPr>
          <w:rFonts w:eastAsia="MS Mincho"/>
          <w:szCs w:val="20"/>
          <w:lang w:eastAsia="pt-BR"/>
        </w:rPr>
      </w:pPr>
      <w:r w:rsidRPr="00CB3401">
        <w:rPr>
          <w:rFonts w:eastAsia="MS Mincho"/>
          <w:szCs w:val="20"/>
          <w:lang w:eastAsia="pt-BR"/>
        </w:rPr>
        <w:t>Texto contendo memória e justificativa completa;</w:t>
      </w:r>
    </w:p>
    <w:p w14:paraId="2B1D7F80" w14:textId="77777777" w:rsidR="00CB71DC" w:rsidRPr="00CB3401" w:rsidRDefault="00CB71DC" w:rsidP="00C271FA">
      <w:pPr>
        <w:numPr>
          <w:ilvl w:val="0"/>
          <w:numId w:val="83"/>
        </w:numPr>
        <w:suppressAutoHyphens/>
        <w:spacing w:before="40" w:afterLines="40" w:after="96"/>
        <w:ind w:left="1701" w:hanging="426"/>
        <w:rPr>
          <w:rFonts w:eastAsia="MS Mincho"/>
          <w:szCs w:val="20"/>
          <w:lang w:eastAsia="pt-BR"/>
        </w:rPr>
      </w:pPr>
      <w:r w:rsidRPr="00CB3401">
        <w:rPr>
          <w:rFonts w:eastAsia="MS Mincho"/>
          <w:szCs w:val="20"/>
          <w:lang w:eastAsia="pt-BR"/>
        </w:rPr>
        <w:t xml:space="preserve">Projeto em planta na escala 1:2000, ou maior, quando necessário para melhor visualização do projeto, contendo: </w:t>
      </w:r>
    </w:p>
    <w:p w14:paraId="25B123B3" w14:textId="77777777" w:rsidR="00CB71DC" w:rsidRPr="00CB3401" w:rsidRDefault="00CB71DC" w:rsidP="00B21671">
      <w:pPr>
        <w:numPr>
          <w:ilvl w:val="0"/>
          <w:numId w:val="84"/>
        </w:numPr>
        <w:suppressAutoHyphens/>
        <w:spacing w:before="40" w:afterLines="40" w:after="96"/>
        <w:ind w:left="2268" w:hanging="425"/>
        <w:rPr>
          <w:rFonts w:eastAsia="MS Mincho"/>
          <w:szCs w:val="20"/>
          <w:lang w:eastAsia="pt-BR"/>
        </w:rPr>
      </w:pPr>
      <w:r w:rsidRPr="00CB3401">
        <w:rPr>
          <w:rFonts w:eastAsia="MS Mincho"/>
          <w:szCs w:val="20"/>
          <w:lang w:eastAsia="pt-BR"/>
        </w:rPr>
        <w:t>Eixo estaqueado de 20 m em 20 m, assinalando as estacas correspondentes aos quilômetros inteiros, bem como as estacas correspondentes às centenas de metros;</w:t>
      </w:r>
    </w:p>
    <w:p w14:paraId="17B34779" w14:textId="77777777" w:rsidR="00CB71DC" w:rsidRPr="00CB3401" w:rsidRDefault="00CB71DC" w:rsidP="00B21671">
      <w:pPr>
        <w:numPr>
          <w:ilvl w:val="0"/>
          <w:numId w:val="84"/>
        </w:numPr>
        <w:suppressAutoHyphens/>
        <w:autoSpaceDE w:val="0"/>
        <w:autoSpaceDN w:val="0"/>
        <w:adjustRightInd w:val="0"/>
        <w:spacing w:before="40" w:afterLines="40" w:after="96"/>
        <w:ind w:left="2268" w:hanging="425"/>
        <w:contextualSpacing/>
        <w:rPr>
          <w:rFonts w:eastAsia="CIDFont+F2"/>
          <w:szCs w:val="20"/>
          <w:lang w:eastAsia="pt-BR"/>
        </w:rPr>
      </w:pPr>
      <w:r w:rsidRPr="00CB3401">
        <w:rPr>
          <w:rFonts w:eastAsia="CIDFont+F2"/>
          <w:szCs w:val="20"/>
          <w:lang w:eastAsia="pt-BR"/>
        </w:rPr>
        <w:t>Apresentação dos locais com a necessidade de reassentamento manual de meio fio com material arrancado da pista;</w:t>
      </w:r>
    </w:p>
    <w:p w14:paraId="53C99E55" w14:textId="77777777" w:rsidR="00CB71DC" w:rsidRPr="00CB3401" w:rsidRDefault="00CB71DC" w:rsidP="00B21671">
      <w:pPr>
        <w:numPr>
          <w:ilvl w:val="0"/>
          <w:numId w:val="84"/>
        </w:numPr>
        <w:suppressAutoHyphens/>
        <w:autoSpaceDE w:val="0"/>
        <w:autoSpaceDN w:val="0"/>
        <w:adjustRightInd w:val="0"/>
        <w:spacing w:before="40" w:afterLines="40" w:after="96"/>
        <w:ind w:left="2268" w:hanging="425"/>
        <w:contextualSpacing/>
        <w:rPr>
          <w:rFonts w:eastAsia="CIDFont+F2"/>
          <w:szCs w:val="20"/>
          <w:lang w:eastAsia="pt-BR"/>
        </w:rPr>
      </w:pPr>
      <w:r w:rsidRPr="00CB3401">
        <w:rPr>
          <w:rFonts w:eastAsia="CIDFont+F2"/>
          <w:szCs w:val="20"/>
          <w:lang w:eastAsia="pt-BR"/>
        </w:rPr>
        <w:t>Elementos cadastrais;</w:t>
      </w:r>
    </w:p>
    <w:p w14:paraId="78CC179D" w14:textId="77777777" w:rsidR="00CB71DC" w:rsidRPr="00CB3401" w:rsidRDefault="00CB71DC" w:rsidP="00B21671">
      <w:pPr>
        <w:numPr>
          <w:ilvl w:val="0"/>
          <w:numId w:val="84"/>
        </w:numPr>
        <w:suppressAutoHyphens/>
        <w:autoSpaceDE w:val="0"/>
        <w:autoSpaceDN w:val="0"/>
        <w:adjustRightInd w:val="0"/>
        <w:spacing w:before="40" w:afterLines="40" w:after="96"/>
        <w:ind w:left="2268" w:hanging="425"/>
        <w:contextualSpacing/>
        <w:rPr>
          <w:rFonts w:eastAsia="CIDFont+F2"/>
          <w:szCs w:val="20"/>
          <w:lang w:eastAsia="pt-BR"/>
        </w:rPr>
      </w:pPr>
      <w:r w:rsidRPr="00CB3401">
        <w:rPr>
          <w:rFonts w:eastAsia="CIDFont+F2"/>
          <w:szCs w:val="20"/>
          <w:lang w:eastAsia="pt-BR"/>
        </w:rPr>
        <w:t>Interferências com instalações (luz, água, esgoto, fibra ótica, etc.); e</w:t>
      </w:r>
    </w:p>
    <w:p w14:paraId="48B2E216" w14:textId="77777777" w:rsidR="00CB71DC" w:rsidRPr="00CB3401" w:rsidRDefault="00CB71DC" w:rsidP="00B21671">
      <w:pPr>
        <w:numPr>
          <w:ilvl w:val="0"/>
          <w:numId w:val="84"/>
        </w:numPr>
        <w:suppressAutoHyphens/>
        <w:autoSpaceDE w:val="0"/>
        <w:autoSpaceDN w:val="0"/>
        <w:adjustRightInd w:val="0"/>
        <w:spacing w:before="40" w:afterLines="40" w:after="96"/>
        <w:ind w:left="2268" w:hanging="425"/>
        <w:contextualSpacing/>
        <w:rPr>
          <w:rFonts w:eastAsia="CIDFont+F2"/>
          <w:szCs w:val="20"/>
          <w:lang w:eastAsia="pt-BR"/>
        </w:rPr>
      </w:pPr>
      <w:r w:rsidRPr="00CB3401">
        <w:rPr>
          <w:rFonts w:eastAsia="CIDFont+F2"/>
          <w:szCs w:val="20"/>
          <w:lang w:eastAsia="pt-BR"/>
        </w:rPr>
        <w:t>Acessos e terceiras faixas.</w:t>
      </w:r>
    </w:p>
    <w:p w14:paraId="1198502B" w14:textId="77777777" w:rsidR="00CB71DC" w:rsidRPr="00CB3401" w:rsidRDefault="00CB71DC" w:rsidP="00C271FA">
      <w:pPr>
        <w:numPr>
          <w:ilvl w:val="0"/>
          <w:numId w:val="83"/>
        </w:numPr>
        <w:suppressAutoHyphens/>
        <w:spacing w:before="40" w:afterLines="40" w:after="96"/>
        <w:ind w:left="1701" w:hanging="426"/>
        <w:rPr>
          <w:rFonts w:eastAsia="MS Mincho"/>
          <w:szCs w:val="20"/>
          <w:lang w:eastAsia="pt-BR"/>
        </w:rPr>
      </w:pPr>
      <w:r w:rsidRPr="00CB3401">
        <w:rPr>
          <w:rFonts w:eastAsia="MS Mincho"/>
          <w:szCs w:val="20"/>
          <w:lang w:eastAsia="pt-BR"/>
        </w:rPr>
        <w:t>Projeto em perfil, nas escalas 1:2000 (H) e 1:200 (V), contendo:</w:t>
      </w:r>
    </w:p>
    <w:p w14:paraId="1B4843DC" w14:textId="77777777" w:rsidR="00CB71DC" w:rsidRPr="00CB3401" w:rsidRDefault="00CB71DC" w:rsidP="00B21671">
      <w:pPr>
        <w:numPr>
          <w:ilvl w:val="0"/>
          <w:numId w:val="85"/>
        </w:numPr>
        <w:suppressAutoHyphens/>
        <w:spacing w:before="40" w:afterLines="40" w:after="96"/>
        <w:ind w:left="2268" w:hanging="425"/>
        <w:rPr>
          <w:rFonts w:eastAsia="MS Mincho"/>
          <w:szCs w:val="20"/>
          <w:lang w:eastAsia="pt-BR"/>
        </w:rPr>
      </w:pPr>
      <w:r w:rsidRPr="00CB3401">
        <w:rPr>
          <w:rFonts w:eastAsia="MS Mincho"/>
          <w:szCs w:val="20"/>
          <w:lang w:eastAsia="pt-BR"/>
        </w:rPr>
        <w:t>Indicar a do projeto representando a superfície do greide da pavimentação no eixo da plataforma;</w:t>
      </w:r>
    </w:p>
    <w:p w14:paraId="3E601847" w14:textId="77777777" w:rsidR="00CB71DC" w:rsidRPr="00CB3401" w:rsidRDefault="00CB71DC" w:rsidP="00B21671">
      <w:pPr>
        <w:numPr>
          <w:ilvl w:val="0"/>
          <w:numId w:val="85"/>
        </w:numPr>
        <w:suppressAutoHyphens/>
        <w:autoSpaceDE w:val="0"/>
        <w:autoSpaceDN w:val="0"/>
        <w:adjustRightInd w:val="0"/>
        <w:spacing w:before="40" w:afterLines="40" w:after="96"/>
        <w:ind w:left="2268" w:hanging="425"/>
        <w:contextualSpacing/>
        <w:rPr>
          <w:rFonts w:eastAsia="CIDFont+F2"/>
          <w:szCs w:val="20"/>
          <w:lang w:eastAsia="pt-BR"/>
        </w:rPr>
      </w:pPr>
      <w:r w:rsidRPr="00CB3401">
        <w:rPr>
          <w:rFonts w:eastAsia="CIDFont+F2"/>
          <w:szCs w:val="20"/>
          <w:lang w:eastAsia="pt-BR"/>
        </w:rPr>
        <w:t>Eixo da rodovia em perfil, com cotas da superfície do greide de projeto;</w:t>
      </w:r>
    </w:p>
    <w:p w14:paraId="07902EF8" w14:textId="77777777" w:rsidR="00CB71DC" w:rsidRPr="00CB3401" w:rsidRDefault="00CB71DC" w:rsidP="005106BE">
      <w:pPr>
        <w:suppressAutoHyphens/>
        <w:autoSpaceDE w:val="0"/>
        <w:autoSpaceDN w:val="0"/>
        <w:adjustRightInd w:val="0"/>
        <w:spacing w:before="40" w:afterLines="40" w:after="96"/>
        <w:ind w:left="1701"/>
        <w:contextualSpacing/>
        <w:rPr>
          <w:rFonts w:eastAsia="CIDFont+F2"/>
          <w:szCs w:val="20"/>
          <w:lang w:eastAsia="pt-BR"/>
        </w:rPr>
      </w:pPr>
      <w:r w:rsidRPr="00CB3401">
        <w:rPr>
          <w:rFonts w:eastAsia="CIDFont+F2"/>
          <w:szCs w:val="20"/>
          <w:lang w:eastAsia="pt-BR"/>
        </w:rPr>
        <w:t>O reassentamento manual de meio-fio foi determinado, a priori, como uma porcentagem de 10% da extensão total.</w:t>
      </w:r>
    </w:p>
    <w:p w14:paraId="41668509" w14:textId="77777777" w:rsidR="00CB71DC" w:rsidRPr="00CB3401" w:rsidRDefault="00CB71DC" w:rsidP="00C82A27">
      <w:pPr>
        <w:suppressAutoHyphens/>
        <w:autoSpaceDE w:val="0"/>
        <w:autoSpaceDN w:val="0"/>
        <w:adjustRightInd w:val="0"/>
        <w:spacing w:before="40" w:afterLines="40" w:after="96"/>
        <w:ind w:left="1276"/>
        <w:contextualSpacing/>
        <w:rPr>
          <w:rFonts w:eastAsia="CIDFont+F2"/>
          <w:szCs w:val="20"/>
          <w:lang w:eastAsia="pt-BR"/>
        </w:rPr>
      </w:pPr>
    </w:p>
    <w:p w14:paraId="150A72CE" w14:textId="77777777" w:rsidR="00CB71DC" w:rsidRPr="00CB3401" w:rsidRDefault="00CB71DC" w:rsidP="00C82A27">
      <w:pPr>
        <w:numPr>
          <w:ilvl w:val="0"/>
          <w:numId w:val="81"/>
        </w:numPr>
        <w:suppressAutoHyphens/>
        <w:spacing w:before="40" w:afterLines="40" w:after="96"/>
        <w:ind w:left="1276" w:hanging="283"/>
        <w:rPr>
          <w:rFonts w:eastAsia="MS Mincho"/>
          <w:szCs w:val="20"/>
          <w:u w:val="single"/>
          <w:lang w:eastAsia="pt-BR"/>
        </w:rPr>
      </w:pPr>
      <w:r w:rsidRPr="00CB3401">
        <w:rPr>
          <w:rFonts w:eastAsia="MS Mincho"/>
          <w:szCs w:val="20"/>
          <w:u w:val="single"/>
          <w:lang w:eastAsia="pt-BR"/>
        </w:rPr>
        <w:t>Projeto de Execução de Capa Asfáltica:</w:t>
      </w:r>
    </w:p>
    <w:p w14:paraId="4CE2F5B8" w14:textId="77777777" w:rsidR="00CB71DC" w:rsidRPr="00CB3401" w:rsidRDefault="00CB71DC" w:rsidP="00C82A27">
      <w:pPr>
        <w:suppressAutoHyphens/>
        <w:spacing w:before="40" w:afterLines="40" w:after="96"/>
        <w:ind w:left="1276"/>
        <w:rPr>
          <w:rFonts w:eastAsia="MS Mincho"/>
          <w:szCs w:val="20"/>
          <w:lang w:eastAsia="pt-BR"/>
        </w:rPr>
      </w:pPr>
      <w:r w:rsidRPr="00CB3401">
        <w:rPr>
          <w:rFonts w:eastAsia="MS Mincho"/>
          <w:szCs w:val="20"/>
          <w:lang w:eastAsia="pt-BR"/>
        </w:rPr>
        <w:t>O Projeto de execução de capa asfáltica, nesta fase, constituir-se-á de:</w:t>
      </w:r>
    </w:p>
    <w:p w14:paraId="39F9661E" w14:textId="75AE3C09" w:rsidR="00CB71DC" w:rsidRPr="00CB3401" w:rsidRDefault="00CB71DC" w:rsidP="00C271FA">
      <w:pPr>
        <w:numPr>
          <w:ilvl w:val="0"/>
          <w:numId w:val="86"/>
        </w:numPr>
        <w:tabs>
          <w:tab w:val="left" w:pos="1843"/>
        </w:tabs>
        <w:suppressAutoHyphens/>
        <w:autoSpaceDE w:val="0"/>
        <w:autoSpaceDN w:val="0"/>
        <w:adjustRightInd w:val="0"/>
        <w:spacing w:before="40" w:afterLines="40" w:after="96"/>
        <w:ind w:left="1701" w:hanging="425"/>
        <w:contextualSpacing/>
        <w:rPr>
          <w:rFonts w:eastAsia="CIDFont+F2"/>
          <w:szCs w:val="20"/>
          <w:lang w:eastAsia="pt-BR"/>
        </w:rPr>
      </w:pPr>
      <w:r w:rsidRPr="00CB3401">
        <w:rPr>
          <w:rFonts w:eastAsia="CIDFont+F2"/>
          <w:szCs w:val="20"/>
          <w:lang w:eastAsia="pt-BR"/>
        </w:rPr>
        <w:t>Resultado dos ensaios dos materiais para pavimentação</w:t>
      </w:r>
      <w:r w:rsidR="005106BE" w:rsidRPr="00CB3401">
        <w:rPr>
          <w:rFonts w:eastAsia="CIDFont+F2"/>
          <w:szCs w:val="20"/>
          <w:lang w:eastAsia="pt-BR"/>
        </w:rPr>
        <w:t>;</w:t>
      </w:r>
    </w:p>
    <w:p w14:paraId="2FCF514F" w14:textId="38422027" w:rsidR="00CB71DC" w:rsidRPr="00CB3401" w:rsidRDefault="00CB71DC" w:rsidP="00C271FA">
      <w:pPr>
        <w:numPr>
          <w:ilvl w:val="0"/>
          <w:numId w:val="86"/>
        </w:numPr>
        <w:suppressAutoHyphens/>
        <w:autoSpaceDE w:val="0"/>
        <w:autoSpaceDN w:val="0"/>
        <w:adjustRightInd w:val="0"/>
        <w:spacing w:before="40" w:afterLines="40" w:after="96"/>
        <w:ind w:left="1701" w:hanging="426"/>
        <w:contextualSpacing/>
        <w:rPr>
          <w:rFonts w:eastAsia="CIDFont+F2"/>
          <w:szCs w:val="20"/>
          <w:lang w:eastAsia="pt-BR"/>
        </w:rPr>
      </w:pPr>
      <w:r w:rsidRPr="00CB3401">
        <w:rPr>
          <w:rFonts w:eastAsia="CIDFont+F2"/>
          <w:szCs w:val="20"/>
          <w:lang w:eastAsia="pt-BR"/>
        </w:rPr>
        <w:t>Resultados das dosagens de misturas asfálticas</w:t>
      </w:r>
      <w:r w:rsidR="005106BE" w:rsidRPr="00CB3401">
        <w:rPr>
          <w:rFonts w:eastAsia="CIDFont+F2"/>
          <w:szCs w:val="20"/>
          <w:lang w:eastAsia="pt-BR"/>
        </w:rPr>
        <w:t>;</w:t>
      </w:r>
    </w:p>
    <w:p w14:paraId="3F6F1752" w14:textId="77777777" w:rsidR="00CB71DC" w:rsidRPr="00CB3401" w:rsidRDefault="00CB71DC" w:rsidP="00C271FA">
      <w:pPr>
        <w:numPr>
          <w:ilvl w:val="0"/>
          <w:numId w:val="86"/>
        </w:numPr>
        <w:suppressAutoHyphens/>
        <w:autoSpaceDE w:val="0"/>
        <w:autoSpaceDN w:val="0"/>
        <w:adjustRightInd w:val="0"/>
        <w:spacing w:before="40" w:afterLines="40" w:after="96"/>
        <w:ind w:left="1701" w:hanging="426"/>
        <w:contextualSpacing/>
        <w:rPr>
          <w:rFonts w:eastAsia="CIDFont+F2"/>
          <w:szCs w:val="20"/>
          <w:lang w:eastAsia="pt-BR"/>
        </w:rPr>
      </w:pPr>
      <w:r w:rsidRPr="00CB3401">
        <w:rPr>
          <w:rFonts w:eastAsia="CIDFont+F2"/>
          <w:szCs w:val="20"/>
          <w:lang w:eastAsia="pt-BR"/>
        </w:rPr>
        <w:lastRenderedPageBreak/>
        <w:t>Projeto em planta na escala 1:2000, ou maior, quando necessário para melhor visualização do projeto</w:t>
      </w:r>
    </w:p>
    <w:p w14:paraId="23DE738A" w14:textId="77777777" w:rsidR="00CB71DC" w:rsidRPr="00CB3401" w:rsidRDefault="00CB71DC" w:rsidP="00C271FA">
      <w:pPr>
        <w:numPr>
          <w:ilvl w:val="0"/>
          <w:numId w:val="86"/>
        </w:numPr>
        <w:suppressAutoHyphens/>
        <w:autoSpaceDE w:val="0"/>
        <w:autoSpaceDN w:val="0"/>
        <w:adjustRightInd w:val="0"/>
        <w:spacing w:before="40" w:afterLines="40" w:after="96"/>
        <w:ind w:left="1701" w:hanging="426"/>
        <w:contextualSpacing/>
        <w:rPr>
          <w:rFonts w:eastAsia="CIDFont+F2"/>
          <w:szCs w:val="20"/>
          <w:lang w:eastAsia="pt-BR"/>
        </w:rPr>
      </w:pPr>
      <w:r w:rsidRPr="00CB3401">
        <w:rPr>
          <w:rFonts w:eastAsia="CIDFont+F2"/>
          <w:szCs w:val="20"/>
          <w:lang w:eastAsia="pt-BR"/>
        </w:rPr>
        <w:t>Memória de cálculo dos quantitativos e distâncias de transportes dos serviços, materiais de pavimentação e quadro de consumo de materiais; e</w:t>
      </w:r>
    </w:p>
    <w:p w14:paraId="28034B4D" w14:textId="77777777" w:rsidR="00CB71DC" w:rsidRPr="00CB3401" w:rsidRDefault="00CB71DC" w:rsidP="00C271FA">
      <w:pPr>
        <w:numPr>
          <w:ilvl w:val="0"/>
          <w:numId w:val="86"/>
        </w:numPr>
        <w:suppressAutoHyphens/>
        <w:autoSpaceDE w:val="0"/>
        <w:autoSpaceDN w:val="0"/>
        <w:adjustRightInd w:val="0"/>
        <w:spacing w:before="40" w:afterLines="40" w:after="96"/>
        <w:ind w:left="1701" w:hanging="426"/>
        <w:contextualSpacing/>
        <w:rPr>
          <w:rFonts w:eastAsia="CIDFont+F2"/>
          <w:szCs w:val="20"/>
          <w:lang w:eastAsia="pt-BR"/>
        </w:rPr>
      </w:pPr>
      <w:r w:rsidRPr="00CB3401">
        <w:rPr>
          <w:rFonts w:eastAsia="CIDFont+F2"/>
          <w:szCs w:val="20"/>
          <w:lang w:eastAsia="pt-BR"/>
        </w:rPr>
        <w:t>Demais desenhos que elucidem o projeto.</w:t>
      </w:r>
    </w:p>
    <w:p w14:paraId="216C9E78" w14:textId="77777777" w:rsidR="00CB71DC" w:rsidRPr="00CB3401" w:rsidRDefault="00CB71DC" w:rsidP="00CB71DC">
      <w:pPr>
        <w:autoSpaceDE w:val="0"/>
        <w:autoSpaceDN w:val="0"/>
        <w:adjustRightInd w:val="0"/>
        <w:spacing w:before="40" w:afterLines="40" w:after="96"/>
        <w:ind w:left="1560"/>
        <w:contextualSpacing/>
        <w:rPr>
          <w:rFonts w:eastAsia="CIDFont+F2"/>
          <w:szCs w:val="20"/>
          <w:lang w:eastAsia="pt-BR"/>
        </w:rPr>
      </w:pPr>
    </w:p>
    <w:p w14:paraId="5F081EBC" w14:textId="77777777" w:rsidR="00CB71DC" w:rsidRPr="00CB3401" w:rsidRDefault="00CB71DC" w:rsidP="009317F5">
      <w:pPr>
        <w:numPr>
          <w:ilvl w:val="0"/>
          <w:numId w:val="81"/>
        </w:numPr>
        <w:suppressAutoHyphens/>
        <w:spacing w:before="40" w:afterLines="40" w:after="96" w:line="300" w:lineRule="auto"/>
        <w:ind w:left="1276" w:hanging="283"/>
        <w:rPr>
          <w:rFonts w:eastAsia="MS Mincho"/>
          <w:szCs w:val="20"/>
          <w:u w:val="single"/>
          <w:lang w:eastAsia="pt-BR"/>
        </w:rPr>
      </w:pPr>
      <w:r w:rsidRPr="00CB3401">
        <w:rPr>
          <w:rFonts w:eastAsia="MS Mincho"/>
          <w:szCs w:val="20"/>
          <w:u w:val="single"/>
          <w:lang w:eastAsia="pt-BR"/>
        </w:rPr>
        <w:t>Projeto de Sinalização:</w:t>
      </w:r>
    </w:p>
    <w:p w14:paraId="558FF487" w14:textId="77777777" w:rsidR="00CB71DC" w:rsidRPr="00CB3401" w:rsidRDefault="00CB71DC" w:rsidP="005106BE">
      <w:pPr>
        <w:suppressAutoHyphens/>
        <w:spacing w:before="40" w:afterLines="40" w:after="96"/>
        <w:ind w:left="1276"/>
        <w:rPr>
          <w:rFonts w:eastAsia="MS Mincho"/>
          <w:szCs w:val="20"/>
          <w:lang w:eastAsia="pt-BR"/>
        </w:rPr>
      </w:pPr>
      <w:r w:rsidRPr="00CB3401">
        <w:rPr>
          <w:rFonts w:eastAsia="MS Mincho"/>
          <w:szCs w:val="20"/>
          <w:lang w:eastAsia="pt-BR"/>
        </w:rPr>
        <w:t>O Projeto de Sinalização, nesta fase, constituir-se-á de:</w:t>
      </w:r>
    </w:p>
    <w:p w14:paraId="0EA4BDE8" w14:textId="77777777" w:rsidR="00CB71DC" w:rsidRPr="00CB3401" w:rsidRDefault="00CB71DC" w:rsidP="00C271FA">
      <w:pPr>
        <w:numPr>
          <w:ilvl w:val="0"/>
          <w:numId w:val="87"/>
        </w:numPr>
        <w:suppressAutoHyphens/>
        <w:spacing w:before="40" w:afterLines="40" w:after="96"/>
        <w:ind w:left="1701" w:hanging="426"/>
        <w:rPr>
          <w:rFonts w:eastAsia="MS Mincho"/>
          <w:szCs w:val="20"/>
          <w:lang w:eastAsia="pt-BR"/>
        </w:rPr>
      </w:pPr>
      <w:r w:rsidRPr="00CB3401">
        <w:rPr>
          <w:rFonts w:eastAsia="CIDFont+F2"/>
          <w:szCs w:val="20"/>
          <w:lang w:eastAsia="pt-BR"/>
        </w:rPr>
        <w:t>Descrição do Projeto de Sinalização;</w:t>
      </w:r>
    </w:p>
    <w:p w14:paraId="61161F1B" w14:textId="77777777" w:rsidR="00CB71DC" w:rsidRPr="00CB3401" w:rsidRDefault="00CB71DC" w:rsidP="00C271FA">
      <w:pPr>
        <w:numPr>
          <w:ilvl w:val="0"/>
          <w:numId w:val="87"/>
        </w:numPr>
        <w:suppressAutoHyphens/>
        <w:autoSpaceDE w:val="0"/>
        <w:autoSpaceDN w:val="0"/>
        <w:adjustRightInd w:val="0"/>
        <w:spacing w:before="40" w:afterLines="40" w:after="96"/>
        <w:ind w:left="1701" w:hanging="426"/>
        <w:contextualSpacing/>
        <w:rPr>
          <w:rFonts w:eastAsia="CIDFont+F2"/>
          <w:szCs w:val="20"/>
          <w:lang w:eastAsia="pt-BR"/>
        </w:rPr>
      </w:pPr>
      <w:r w:rsidRPr="00CB3401">
        <w:rPr>
          <w:rFonts w:eastAsia="CIDFont+F2"/>
          <w:szCs w:val="20"/>
          <w:lang w:eastAsia="pt-BR"/>
        </w:rPr>
        <w:t>Planta contendo a localização e os tipos dos dispositivos de sinalização ao longo das vias, das interseções e dos acessos em projeto;</w:t>
      </w:r>
    </w:p>
    <w:p w14:paraId="28B446FF" w14:textId="77777777" w:rsidR="00CB71DC" w:rsidRPr="00CB3401" w:rsidRDefault="00CB71DC" w:rsidP="00C271FA">
      <w:pPr>
        <w:numPr>
          <w:ilvl w:val="0"/>
          <w:numId w:val="87"/>
        </w:numPr>
        <w:suppressAutoHyphens/>
        <w:autoSpaceDE w:val="0"/>
        <w:autoSpaceDN w:val="0"/>
        <w:adjustRightInd w:val="0"/>
        <w:spacing w:before="40" w:afterLines="40" w:after="96"/>
        <w:ind w:left="1701" w:hanging="426"/>
        <w:contextualSpacing/>
        <w:rPr>
          <w:rFonts w:eastAsia="CIDFont+F2"/>
          <w:szCs w:val="20"/>
          <w:lang w:eastAsia="pt-BR"/>
        </w:rPr>
      </w:pPr>
      <w:r w:rsidRPr="00CB3401">
        <w:rPr>
          <w:rFonts w:eastAsia="CIDFont+F2"/>
          <w:szCs w:val="20"/>
          <w:lang w:eastAsia="pt-BR"/>
        </w:rPr>
        <w:t>Planta contendo detalhes estruturais de montagem e fixação de pórticos, de placas, de sinais, de detalhes de sinalização horizontal, etc.;</w:t>
      </w:r>
    </w:p>
    <w:p w14:paraId="2714659A" w14:textId="77777777" w:rsidR="00CB71DC" w:rsidRPr="00CB3401" w:rsidRDefault="00CB71DC" w:rsidP="00C271FA">
      <w:pPr>
        <w:numPr>
          <w:ilvl w:val="0"/>
          <w:numId w:val="87"/>
        </w:numPr>
        <w:suppressAutoHyphens/>
        <w:autoSpaceDE w:val="0"/>
        <w:autoSpaceDN w:val="0"/>
        <w:adjustRightInd w:val="0"/>
        <w:spacing w:before="40" w:afterLines="40" w:after="96"/>
        <w:ind w:left="1701" w:hanging="426"/>
        <w:contextualSpacing/>
        <w:rPr>
          <w:rFonts w:eastAsia="CIDFont+F2"/>
          <w:szCs w:val="20"/>
          <w:lang w:eastAsia="pt-BR"/>
        </w:rPr>
      </w:pPr>
      <w:r w:rsidRPr="00CB3401">
        <w:rPr>
          <w:rFonts w:eastAsia="CIDFont+F2"/>
          <w:szCs w:val="20"/>
          <w:lang w:eastAsia="pt-BR"/>
        </w:rPr>
        <w:t>Justificativa das soluções indicadas;</w:t>
      </w:r>
    </w:p>
    <w:p w14:paraId="548A8AED" w14:textId="77777777" w:rsidR="00CB71DC" w:rsidRPr="00CB3401" w:rsidRDefault="00CB71DC" w:rsidP="00C271FA">
      <w:pPr>
        <w:numPr>
          <w:ilvl w:val="0"/>
          <w:numId w:val="87"/>
        </w:numPr>
        <w:suppressAutoHyphens/>
        <w:autoSpaceDE w:val="0"/>
        <w:autoSpaceDN w:val="0"/>
        <w:adjustRightInd w:val="0"/>
        <w:spacing w:before="40" w:afterLines="40" w:after="96"/>
        <w:ind w:left="1701" w:hanging="426"/>
        <w:contextualSpacing/>
        <w:rPr>
          <w:rFonts w:eastAsia="CIDFont+F2"/>
          <w:szCs w:val="20"/>
          <w:lang w:eastAsia="pt-BR"/>
        </w:rPr>
      </w:pPr>
      <w:r w:rsidRPr="00CB3401">
        <w:rPr>
          <w:rFonts w:eastAsia="CIDFont+F2"/>
          <w:szCs w:val="20"/>
          <w:lang w:eastAsia="pt-BR"/>
        </w:rPr>
        <w:t>Memória de cálculo;</w:t>
      </w:r>
    </w:p>
    <w:p w14:paraId="620098F6" w14:textId="77777777" w:rsidR="00CB71DC" w:rsidRPr="00CB3401" w:rsidRDefault="00CB71DC" w:rsidP="00C271FA">
      <w:pPr>
        <w:numPr>
          <w:ilvl w:val="0"/>
          <w:numId w:val="87"/>
        </w:numPr>
        <w:suppressAutoHyphens/>
        <w:autoSpaceDE w:val="0"/>
        <w:autoSpaceDN w:val="0"/>
        <w:adjustRightInd w:val="0"/>
        <w:spacing w:before="40" w:afterLines="40" w:after="96"/>
        <w:ind w:left="1701" w:hanging="426"/>
        <w:contextualSpacing/>
        <w:rPr>
          <w:rFonts w:eastAsia="CIDFont+F2"/>
          <w:szCs w:val="20"/>
          <w:lang w:eastAsia="pt-BR"/>
        </w:rPr>
      </w:pPr>
      <w:r w:rsidRPr="00CB3401">
        <w:rPr>
          <w:rFonts w:eastAsia="CIDFont+F2"/>
          <w:szCs w:val="20"/>
          <w:lang w:eastAsia="pt-BR"/>
        </w:rPr>
        <w:t>Memória descritiva;</w:t>
      </w:r>
    </w:p>
    <w:p w14:paraId="4BF900AA" w14:textId="77777777" w:rsidR="00CB71DC" w:rsidRPr="00CB3401" w:rsidRDefault="00CB71DC" w:rsidP="00C271FA">
      <w:pPr>
        <w:numPr>
          <w:ilvl w:val="0"/>
          <w:numId w:val="87"/>
        </w:numPr>
        <w:suppressAutoHyphens/>
        <w:spacing w:before="40" w:afterLines="40" w:after="96"/>
        <w:ind w:left="1701" w:hanging="426"/>
        <w:rPr>
          <w:rFonts w:eastAsia="MS Mincho"/>
          <w:szCs w:val="20"/>
          <w:lang w:eastAsia="pt-BR"/>
        </w:rPr>
      </w:pPr>
      <w:r w:rsidRPr="00CB3401">
        <w:rPr>
          <w:rFonts w:eastAsia="CIDFont+F2"/>
          <w:szCs w:val="20"/>
          <w:lang w:eastAsia="pt-BR"/>
        </w:rPr>
        <w:t>Notas de Serviço;</w:t>
      </w:r>
    </w:p>
    <w:p w14:paraId="2A9B57CB" w14:textId="77777777" w:rsidR="00CB71DC" w:rsidRPr="00CB3401" w:rsidRDefault="00CB71DC" w:rsidP="00C271FA">
      <w:pPr>
        <w:numPr>
          <w:ilvl w:val="0"/>
          <w:numId w:val="87"/>
        </w:numPr>
        <w:suppressAutoHyphens/>
        <w:spacing w:before="40" w:afterLines="40" w:after="96"/>
        <w:ind w:left="1701" w:hanging="426"/>
        <w:rPr>
          <w:rFonts w:eastAsia="MS Mincho"/>
          <w:szCs w:val="20"/>
          <w:lang w:eastAsia="pt-BR"/>
        </w:rPr>
      </w:pPr>
      <w:r w:rsidRPr="00CB3401">
        <w:rPr>
          <w:rFonts w:eastAsia="MS Mincho"/>
          <w:szCs w:val="20"/>
          <w:lang w:eastAsia="pt-BR"/>
        </w:rPr>
        <w:t>Projeto de sinalização horizontal:</w:t>
      </w:r>
    </w:p>
    <w:p w14:paraId="2483DF03" w14:textId="77777777" w:rsidR="00CB71DC" w:rsidRPr="00CB3401" w:rsidRDefault="00CB71DC" w:rsidP="00B21671">
      <w:pPr>
        <w:numPr>
          <w:ilvl w:val="1"/>
          <w:numId w:val="88"/>
        </w:numPr>
        <w:suppressAutoHyphens/>
        <w:spacing w:before="40" w:afterLines="40" w:after="96"/>
        <w:ind w:left="2268" w:hanging="425"/>
        <w:rPr>
          <w:rFonts w:eastAsia="MS Mincho"/>
          <w:szCs w:val="20"/>
          <w:lang w:eastAsia="pt-BR"/>
        </w:rPr>
      </w:pPr>
      <w:r w:rsidRPr="00CB3401">
        <w:rPr>
          <w:rFonts w:eastAsia="MS Mincho"/>
          <w:szCs w:val="20"/>
          <w:lang w:eastAsia="pt-BR"/>
        </w:rPr>
        <w:t>Será composto por marcas longitudinais e transversais e por inscrições no pavimento, complementado por dispositivos auxiliares de segurança de trânsito.</w:t>
      </w:r>
    </w:p>
    <w:p w14:paraId="720F4EE1" w14:textId="77777777" w:rsidR="00CB71DC" w:rsidRPr="00CB3401" w:rsidRDefault="00CB71DC" w:rsidP="00B21671">
      <w:pPr>
        <w:numPr>
          <w:ilvl w:val="1"/>
          <w:numId w:val="88"/>
        </w:numPr>
        <w:suppressAutoHyphens/>
        <w:spacing w:before="40" w:afterLines="40" w:after="96"/>
        <w:ind w:left="2268" w:hanging="425"/>
        <w:rPr>
          <w:rFonts w:eastAsia="MS Mincho"/>
          <w:szCs w:val="20"/>
          <w:lang w:eastAsia="pt-BR"/>
        </w:rPr>
      </w:pPr>
      <w:r w:rsidRPr="00CB3401">
        <w:rPr>
          <w:rFonts w:eastAsia="MS Mincho"/>
          <w:szCs w:val="20"/>
          <w:lang w:eastAsia="pt-BR"/>
        </w:rPr>
        <w:t>Conterá as especificações de todos os materiais a empregar e serviços a executar, bem como apresentará quadros com os quantitativos por tipo de dispositivo, material e serviço.</w:t>
      </w:r>
    </w:p>
    <w:p w14:paraId="5051F0F1" w14:textId="77777777" w:rsidR="00CB71DC" w:rsidRPr="00CB3401" w:rsidRDefault="00CB71DC" w:rsidP="00C271FA">
      <w:pPr>
        <w:numPr>
          <w:ilvl w:val="0"/>
          <w:numId w:val="87"/>
        </w:numPr>
        <w:suppressAutoHyphens/>
        <w:spacing w:before="40" w:afterLines="40" w:after="96" w:line="300" w:lineRule="auto"/>
        <w:ind w:left="1701" w:hanging="426"/>
        <w:rPr>
          <w:rFonts w:eastAsia="MS Mincho"/>
          <w:szCs w:val="20"/>
          <w:lang w:eastAsia="pt-BR"/>
        </w:rPr>
      </w:pPr>
      <w:r w:rsidRPr="00CB3401">
        <w:rPr>
          <w:rFonts w:eastAsia="MS Mincho"/>
          <w:szCs w:val="20"/>
          <w:lang w:eastAsia="pt-BR"/>
        </w:rPr>
        <w:t>Projeto de sinalização vertical - O projeto de sinalização vertical conterá indicações, localização, dimensões e tipos de suporte, abrangendo os seguintes tipos de placas:</w:t>
      </w:r>
    </w:p>
    <w:p w14:paraId="72953A45" w14:textId="77777777" w:rsidR="00CB71DC" w:rsidRPr="00CB3401" w:rsidRDefault="00CB71DC" w:rsidP="00B21671">
      <w:pPr>
        <w:numPr>
          <w:ilvl w:val="1"/>
          <w:numId w:val="89"/>
        </w:numPr>
        <w:suppressAutoHyphens/>
        <w:spacing w:before="40" w:afterLines="40" w:after="96" w:line="25" w:lineRule="atLeast"/>
        <w:ind w:left="2268" w:hanging="425"/>
        <w:rPr>
          <w:rFonts w:eastAsia="MS Mincho"/>
          <w:szCs w:val="20"/>
          <w:lang w:eastAsia="pt-BR"/>
        </w:rPr>
      </w:pPr>
      <w:r w:rsidRPr="00CB3401">
        <w:rPr>
          <w:rFonts w:eastAsia="MS Mincho"/>
          <w:szCs w:val="20"/>
          <w:lang w:eastAsia="pt-BR"/>
        </w:rPr>
        <w:t>Advertência;</w:t>
      </w:r>
    </w:p>
    <w:p w14:paraId="61E95868" w14:textId="77777777" w:rsidR="00CB71DC" w:rsidRPr="00CB3401" w:rsidRDefault="00CB71DC" w:rsidP="00B21671">
      <w:pPr>
        <w:numPr>
          <w:ilvl w:val="1"/>
          <w:numId w:val="89"/>
        </w:numPr>
        <w:suppressAutoHyphens/>
        <w:spacing w:before="40" w:afterLines="40" w:after="96" w:line="25" w:lineRule="atLeast"/>
        <w:ind w:left="2268" w:hanging="425"/>
        <w:rPr>
          <w:rFonts w:eastAsia="MS Mincho"/>
          <w:szCs w:val="20"/>
          <w:lang w:eastAsia="pt-BR"/>
        </w:rPr>
      </w:pPr>
      <w:r w:rsidRPr="00CB3401">
        <w:rPr>
          <w:rFonts w:eastAsia="MS Mincho"/>
          <w:szCs w:val="20"/>
          <w:lang w:eastAsia="pt-BR"/>
        </w:rPr>
        <w:t>Regulamentação;</w:t>
      </w:r>
    </w:p>
    <w:p w14:paraId="4FF18AFC" w14:textId="77777777" w:rsidR="00CB71DC" w:rsidRPr="00CB3401" w:rsidRDefault="00CB71DC" w:rsidP="00B21671">
      <w:pPr>
        <w:numPr>
          <w:ilvl w:val="1"/>
          <w:numId w:val="89"/>
        </w:numPr>
        <w:suppressAutoHyphens/>
        <w:spacing w:before="40" w:afterLines="40" w:after="96" w:line="25" w:lineRule="atLeast"/>
        <w:ind w:left="2268" w:hanging="425"/>
        <w:rPr>
          <w:rFonts w:eastAsia="MS Mincho"/>
          <w:szCs w:val="20"/>
          <w:lang w:eastAsia="pt-BR"/>
        </w:rPr>
      </w:pPr>
      <w:r w:rsidRPr="00CB3401">
        <w:rPr>
          <w:rFonts w:eastAsia="MS Mincho"/>
          <w:szCs w:val="20"/>
          <w:lang w:eastAsia="pt-BR"/>
        </w:rPr>
        <w:t>Indicação (localidades);</w:t>
      </w:r>
    </w:p>
    <w:p w14:paraId="006DD365" w14:textId="77777777" w:rsidR="00CB71DC" w:rsidRPr="00CB3401" w:rsidRDefault="00CB71DC" w:rsidP="00B21671">
      <w:pPr>
        <w:numPr>
          <w:ilvl w:val="1"/>
          <w:numId w:val="89"/>
        </w:numPr>
        <w:suppressAutoHyphens/>
        <w:spacing w:before="40" w:afterLines="40" w:after="96" w:line="25" w:lineRule="atLeast"/>
        <w:ind w:left="2268" w:hanging="425"/>
        <w:rPr>
          <w:rFonts w:eastAsia="MS Mincho"/>
          <w:szCs w:val="20"/>
          <w:lang w:eastAsia="pt-BR"/>
        </w:rPr>
      </w:pPr>
      <w:r w:rsidRPr="00CB3401">
        <w:rPr>
          <w:rFonts w:eastAsia="MS Mincho"/>
          <w:szCs w:val="20"/>
          <w:lang w:eastAsia="pt-BR"/>
        </w:rPr>
        <w:t>Orientação (serviços);</w:t>
      </w:r>
    </w:p>
    <w:p w14:paraId="1053881C" w14:textId="77777777" w:rsidR="00CB71DC" w:rsidRPr="00CB3401" w:rsidRDefault="00CB71DC" w:rsidP="00B21671">
      <w:pPr>
        <w:numPr>
          <w:ilvl w:val="1"/>
          <w:numId w:val="89"/>
        </w:numPr>
        <w:suppressAutoHyphens/>
        <w:spacing w:before="40" w:afterLines="40" w:after="96" w:line="25" w:lineRule="atLeast"/>
        <w:ind w:left="2268" w:hanging="425"/>
        <w:rPr>
          <w:rFonts w:eastAsia="MS Mincho"/>
          <w:szCs w:val="20"/>
          <w:lang w:eastAsia="pt-BR"/>
        </w:rPr>
      </w:pPr>
      <w:r w:rsidRPr="00CB3401">
        <w:rPr>
          <w:rFonts w:eastAsia="MS Mincho"/>
          <w:szCs w:val="20"/>
          <w:lang w:eastAsia="pt-BR"/>
        </w:rPr>
        <w:t>Educativas</w:t>
      </w:r>
    </w:p>
    <w:p w14:paraId="6F995969" w14:textId="77777777" w:rsidR="00CB71DC" w:rsidRPr="00CB3401" w:rsidRDefault="00CB71DC" w:rsidP="00C271FA">
      <w:pPr>
        <w:spacing w:before="40" w:afterLines="40" w:after="96" w:line="25" w:lineRule="atLeast"/>
        <w:ind w:left="1701"/>
        <w:rPr>
          <w:rFonts w:eastAsia="MS Mincho"/>
          <w:szCs w:val="20"/>
          <w:lang w:eastAsia="pt-BR"/>
        </w:rPr>
      </w:pPr>
      <w:r w:rsidRPr="00CB3401">
        <w:rPr>
          <w:rFonts w:eastAsia="MS Mincho"/>
          <w:szCs w:val="20"/>
          <w:lang w:eastAsia="pt-BR"/>
        </w:rPr>
        <w:t>Apresentará o tipo de suporte de cada placa, tipo de fixação da placa no suporte, fundação do pórtico e semipórticos ou, se for o caso, fixação em muretas centrais ou laterais, ou outros dispositivos.</w:t>
      </w:r>
    </w:p>
    <w:p w14:paraId="45133BFC" w14:textId="277042AC" w:rsidR="00CB71DC" w:rsidRPr="00CB3401" w:rsidRDefault="00CB71DC" w:rsidP="00C271FA">
      <w:pPr>
        <w:spacing w:before="40" w:afterLines="40" w:after="96"/>
        <w:ind w:left="1701"/>
        <w:rPr>
          <w:rFonts w:eastAsia="MS Mincho"/>
          <w:szCs w:val="20"/>
          <w:lang w:eastAsia="pt-BR"/>
        </w:rPr>
      </w:pPr>
      <w:r w:rsidRPr="00CB3401">
        <w:rPr>
          <w:rFonts w:eastAsia="MS Mincho"/>
          <w:szCs w:val="20"/>
          <w:lang w:eastAsia="pt-BR"/>
        </w:rPr>
        <w:t>Todas as placas serão diagramadas com o intuito de determinar dimensões e auxiliar no processo construtivo. Serão informadas as alturas de letras e os tipos caixa maiúscula ou minúscula.</w:t>
      </w:r>
    </w:p>
    <w:p w14:paraId="0DF0FE01" w14:textId="6633A72F" w:rsidR="00CB71DC" w:rsidRPr="00C03740" w:rsidRDefault="00CB71DC" w:rsidP="00F45F4F">
      <w:pPr>
        <w:widowControl w:val="0"/>
        <w:numPr>
          <w:ilvl w:val="3"/>
          <w:numId w:val="34"/>
        </w:numPr>
        <w:suppressAutoHyphens/>
        <w:spacing w:before="40" w:after="96"/>
        <w:ind w:left="851" w:hanging="851"/>
        <w:outlineLvl w:val="3"/>
        <w:rPr>
          <w:rFonts w:eastAsia="MS Mincho"/>
          <w:szCs w:val="20"/>
          <w:lang w:eastAsia="pt-BR"/>
        </w:rPr>
      </w:pPr>
      <w:r w:rsidRPr="00C03740">
        <w:rPr>
          <w:rFonts w:eastAsia="MS Mincho"/>
          <w:szCs w:val="20"/>
          <w:lang w:eastAsia="pt-BR"/>
        </w:rPr>
        <w:t>Orçamento d</w:t>
      </w:r>
      <w:r w:rsidR="00515AE0">
        <w:rPr>
          <w:rFonts w:eastAsia="MS Mincho"/>
          <w:szCs w:val="20"/>
          <w:lang w:eastAsia="pt-BR"/>
        </w:rPr>
        <w:t>os serviços</w:t>
      </w:r>
      <w:r w:rsidR="00C271FA">
        <w:rPr>
          <w:rFonts w:eastAsia="MS Mincho"/>
          <w:szCs w:val="20"/>
          <w:lang w:eastAsia="pt-BR"/>
        </w:rPr>
        <w:t>.</w:t>
      </w:r>
    </w:p>
    <w:p w14:paraId="714D1C77" w14:textId="77777777" w:rsidR="00CB71DC" w:rsidRPr="00C03740" w:rsidRDefault="00CB71DC" w:rsidP="00C271FA">
      <w:pPr>
        <w:numPr>
          <w:ilvl w:val="0"/>
          <w:numId w:val="53"/>
        </w:numPr>
        <w:suppressAutoHyphens/>
        <w:spacing w:before="40" w:after="96" w:line="25" w:lineRule="atLeast"/>
        <w:ind w:left="1276" w:hanging="425"/>
        <w:rPr>
          <w:rFonts w:eastAsia="MS Mincho"/>
          <w:szCs w:val="20"/>
          <w:lang w:eastAsia="pt-BR"/>
        </w:rPr>
      </w:pPr>
      <w:r w:rsidRPr="00C03740">
        <w:rPr>
          <w:rFonts w:eastAsia="MS Mincho"/>
          <w:szCs w:val="20"/>
          <w:lang w:eastAsia="pt-BR"/>
        </w:rPr>
        <w:t>A planilha orçamentária do Projeto Executivo deverá ter seus quantitativos e serviços ajustados de acordo com as necessidades técnicas locais, inclusive a distância média de transporte (DMT).</w:t>
      </w:r>
    </w:p>
    <w:p w14:paraId="3649F299" w14:textId="77777777" w:rsidR="00CB71DC" w:rsidRPr="005F78E0" w:rsidRDefault="00CB71DC" w:rsidP="00C271FA">
      <w:pPr>
        <w:suppressAutoHyphens/>
        <w:spacing w:before="40" w:after="96" w:line="25" w:lineRule="atLeast"/>
        <w:ind w:left="1276"/>
        <w:rPr>
          <w:rFonts w:eastAsia="MS Mincho"/>
          <w:szCs w:val="20"/>
          <w:lang w:eastAsia="pt-BR"/>
        </w:rPr>
      </w:pPr>
      <w:r w:rsidRPr="00CB3401">
        <w:rPr>
          <w:rFonts w:eastAsia="MS Mincho"/>
          <w:szCs w:val="20"/>
          <w:lang w:eastAsia="pt-BR"/>
        </w:rPr>
        <w:t xml:space="preserve">a.1) Para materiais pétreos e areia: conforme metodologia da FGV e do </w:t>
      </w:r>
      <w:proofErr w:type="spellStart"/>
      <w:r w:rsidRPr="00CB3401">
        <w:rPr>
          <w:rFonts w:eastAsia="MS Mincho"/>
          <w:szCs w:val="20"/>
          <w:lang w:eastAsia="pt-BR"/>
        </w:rPr>
        <w:t>Sicro</w:t>
      </w:r>
      <w:proofErr w:type="spellEnd"/>
      <w:r w:rsidRPr="00CB3401">
        <w:rPr>
          <w:rFonts w:eastAsia="MS Mincho"/>
          <w:szCs w:val="20"/>
          <w:lang w:eastAsia="pt-BR"/>
        </w:rPr>
        <w:t xml:space="preserve">, será remunerada com DMT extraordinária acima de 50 km. A metodologia do </w:t>
      </w:r>
      <w:proofErr w:type="spellStart"/>
      <w:r w:rsidRPr="00CB3401">
        <w:rPr>
          <w:rFonts w:eastAsia="MS Mincho"/>
          <w:szCs w:val="20"/>
          <w:lang w:eastAsia="pt-BR"/>
        </w:rPr>
        <w:t>Sicro</w:t>
      </w:r>
      <w:proofErr w:type="spellEnd"/>
      <w:r w:rsidRPr="00CB3401">
        <w:rPr>
          <w:rFonts w:eastAsia="MS Mincho"/>
          <w:szCs w:val="20"/>
          <w:lang w:eastAsia="pt-BR"/>
        </w:rPr>
        <w:t xml:space="preserve"> pra tais </w:t>
      </w:r>
      <w:r w:rsidRPr="005F78E0">
        <w:rPr>
          <w:rFonts w:eastAsia="MS Mincho"/>
          <w:szCs w:val="20"/>
          <w:lang w:eastAsia="pt-BR"/>
        </w:rPr>
        <w:t>materiais já inclui uma DMT de até 50 km.</w:t>
      </w:r>
    </w:p>
    <w:p w14:paraId="4DECAAAD" w14:textId="159E771D" w:rsidR="00CB71DC" w:rsidRPr="005F78E0" w:rsidRDefault="00CB71DC" w:rsidP="00556DAC">
      <w:pPr>
        <w:suppressAutoHyphens/>
        <w:spacing w:before="40" w:after="96" w:line="25" w:lineRule="atLeast"/>
        <w:ind w:left="1276"/>
        <w:rPr>
          <w:rFonts w:eastAsia="MS Mincho"/>
          <w:szCs w:val="20"/>
          <w:lang w:eastAsia="pt-BR"/>
        </w:rPr>
      </w:pPr>
      <w:r w:rsidRPr="005F78E0">
        <w:rPr>
          <w:rFonts w:eastAsia="MS Mincho"/>
          <w:szCs w:val="20"/>
          <w:lang w:eastAsia="pt-BR"/>
        </w:rPr>
        <w:t xml:space="preserve">a.2) </w:t>
      </w:r>
      <w:r w:rsidR="00556DAC" w:rsidRPr="00556DAC">
        <w:rPr>
          <w:rFonts w:eastAsia="MS Mincho"/>
          <w:szCs w:val="20"/>
          <w:lang w:eastAsia="pt-BR"/>
        </w:rPr>
        <w:t>Para o item mobilização/desmobilização: a distância da capital ao canteiro será ajustada quando da</w:t>
      </w:r>
      <w:r w:rsidR="00556DAC">
        <w:rPr>
          <w:rFonts w:eastAsia="MS Mincho"/>
          <w:szCs w:val="20"/>
          <w:lang w:eastAsia="pt-BR"/>
        </w:rPr>
        <w:t xml:space="preserve"> </w:t>
      </w:r>
      <w:r w:rsidR="00556DAC" w:rsidRPr="00556DAC">
        <w:rPr>
          <w:rFonts w:eastAsia="MS Mincho"/>
          <w:szCs w:val="20"/>
          <w:lang w:eastAsia="pt-BR"/>
        </w:rPr>
        <w:t>elaboração do projeto executivo. A priori foi considerada uma distância em km, para cada um dos</w:t>
      </w:r>
      <w:r w:rsidR="00556DAC">
        <w:rPr>
          <w:rFonts w:eastAsia="MS Mincho"/>
          <w:szCs w:val="20"/>
          <w:lang w:eastAsia="pt-BR"/>
        </w:rPr>
        <w:t xml:space="preserve"> </w:t>
      </w:r>
      <w:r w:rsidR="00556DAC" w:rsidRPr="00556DAC">
        <w:rPr>
          <w:rFonts w:eastAsia="MS Mincho"/>
          <w:szCs w:val="20"/>
          <w:lang w:eastAsia="pt-BR"/>
        </w:rPr>
        <w:t>itens, de acordo com as planilhas orçamentárias</w:t>
      </w:r>
      <w:r w:rsidRPr="005F78E0">
        <w:rPr>
          <w:rFonts w:eastAsia="MS Mincho"/>
          <w:szCs w:val="20"/>
          <w:lang w:eastAsia="pt-BR"/>
        </w:rPr>
        <w:t>.</w:t>
      </w:r>
    </w:p>
    <w:p w14:paraId="0B5C998D" w14:textId="12D4D769" w:rsidR="00CB71DC" w:rsidRPr="005F78E0" w:rsidRDefault="00CB71DC" w:rsidP="00C271FA">
      <w:pPr>
        <w:numPr>
          <w:ilvl w:val="0"/>
          <w:numId w:val="53"/>
        </w:numPr>
        <w:suppressAutoHyphens/>
        <w:spacing w:before="40" w:after="96" w:line="25" w:lineRule="atLeast"/>
        <w:ind w:left="1701" w:hanging="425"/>
        <w:rPr>
          <w:rFonts w:eastAsia="MS Mincho"/>
          <w:szCs w:val="20"/>
          <w:lang w:eastAsia="pt-BR"/>
        </w:rPr>
      </w:pPr>
      <w:r w:rsidRPr="005F78E0">
        <w:rPr>
          <w:rFonts w:eastAsia="MS Mincho"/>
          <w:szCs w:val="20"/>
          <w:lang w:eastAsia="pt-BR"/>
        </w:rPr>
        <w:lastRenderedPageBreak/>
        <w:t xml:space="preserve">A contratada será remunerada pela DMT calculada a partir do fornecedor mais próximo </w:t>
      </w:r>
      <w:r w:rsidR="00515AE0" w:rsidRPr="005F78E0">
        <w:rPr>
          <w:rFonts w:eastAsia="MS Mincho"/>
          <w:szCs w:val="20"/>
          <w:lang w:eastAsia="pt-BR"/>
        </w:rPr>
        <w:t>ao local de execução dos serviços</w:t>
      </w:r>
      <w:r w:rsidRPr="005F78E0">
        <w:rPr>
          <w:rFonts w:eastAsia="MS Mincho"/>
          <w:szCs w:val="20"/>
          <w:lang w:eastAsia="pt-BR"/>
        </w:rPr>
        <w:t>, salvo se restar previamente demonstrado nos autos do processo que aquele fornecedor não possua o insumo na quantidade ou qualidade necessária, ou que tenha utilizado metodologia análoga a definida pela Portaria nº 1.977/2017/DGDNIT que trate em conjunto o custo de transporte e aquisição do insumo.</w:t>
      </w:r>
    </w:p>
    <w:p w14:paraId="7A7B5C82" w14:textId="107B4AA3" w:rsidR="00CB71DC" w:rsidRPr="005F78E0" w:rsidRDefault="00CB71DC" w:rsidP="00C271FA">
      <w:pPr>
        <w:numPr>
          <w:ilvl w:val="0"/>
          <w:numId w:val="53"/>
        </w:numPr>
        <w:suppressAutoHyphens/>
        <w:spacing w:before="40" w:after="96" w:line="25" w:lineRule="atLeast"/>
        <w:ind w:left="1701" w:hanging="425"/>
        <w:rPr>
          <w:rFonts w:eastAsia="MS Mincho"/>
          <w:szCs w:val="20"/>
          <w:lang w:eastAsia="pt-BR"/>
        </w:rPr>
      </w:pPr>
      <w:r w:rsidRPr="005F78E0">
        <w:rPr>
          <w:rFonts w:eastAsia="MS Mincho"/>
          <w:szCs w:val="20"/>
          <w:lang w:eastAsia="pt-BR"/>
        </w:rPr>
        <w:t xml:space="preserve">A contratada deverá apresentar Quadros Resumo de Quantidade e de Distribuição, conforme </w:t>
      </w:r>
      <w:r w:rsidR="009E40FD" w:rsidRPr="005F78E0">
        <w:rPr>
          <w:rFonts w:eastAsia="MS Mincho"/>
          <w:i/>
          <w:iCs/>
          <w:szCs w:val="20"/>
          <w:lang w:eastAsia="pt-BR"/>
        </w:rPr>
        <w:t>ANEXO 12</w:t>
      </w:r>
      <w:r w:rsidRPr="005F78E0">
        <w:rPr>
          <w:rFonts w:eastAsia="MS Mincho"/>
          <w:szCs w:val="20"/>
          <w:lang w:eastAsia="pt-BR"/>
        </w:rPr>
        <w:t xml:space="preserve">. Nos quadros deverão constar a demonstração dos cálculos da DMT a partir do fornecedor mais próximo </w:t>
      </w:r>
      <w:r w:rsidR="00515AE0" w:rsidRPr="005F78E0">
        <w:rPr>
          <w:rFonts w:eastAsia="MS Mincho"/>
          <w:szCs w:val="20"/>
          <w:lang w:eastAsia="pt-BR"/>
        </w:rPr>
        <w:t>ao local de execução dos serviços</w:t>
      </w:r>
      <w:r w:rsidRPr="005F78E0">
        <w:rPr>
          <w:rFonts w:eastAsia="MS Mincho"/>
          <w:szCs w:val="20"/>
          <w:lang w:eastAsia="pt-BR"/>
        </w:rPr>
        <w:t>, salvo se restar previamente demonstrado que tal fornecedor não possua o insumo na quantidade ou qualidade necessária.</w:t>
      </w:r>
    </w:p>
    <w:p w14:paraId="6998E075" w14:textId="77777777" w:rsidR="00CB71DC" w:rsidRPr="005F78E0" w:rsidRDefault="00CB71DC" w:rsidP="00F45F4F">
      <w:pPr>
        <w:widowControl w:val="0"/>
        <w:numPr>
          <w:ilvl w:val="3"/>
          <w:numId w:val="34"/>
        </w:numPr>
        <w:suppressAutoHyphens/>
        <w:spacing w:before="40" w:after="96"/>
        <w:ind w:left="851" w:hanging="851"/>
        <w:outlineLvl w:val="3"/>
        <w:rPr>
          <w:rFonts w:eastAsia="MS Mincho"/>
          <w:szCs w:val="20"/>
          <w:lang w:eastAsia="pt-BR"/>
        </w:rPr>
      </w:pPr>
      <w:r w:rsidRPr="005F78E0">
        <w:rPr>
          <w:rFonts w:eastAsia="MS Mincho"/>
          <w:szCs w:val="20"/>
          <w:lang w:eastAsia="pt-BR"/>
        </w:rPr>
        <w:t>Volumes Componentes</w:t>
      </w:r>
    </w:p>
    <w:p w14:paraId="28E7E4D0" w14:textId="77777777" w:rsidR="00CB71DC" w:rsidRPr="005F78E0" w:rsidRDefault="00CB71DC" w:rsidP="00C271FA">
      <w:pPr>
        <w:suppressAutoHyphens/>
        <w:spacing w:before="40" w:after="96" w:line="276" w:lineRule="auto"/>
        <w:ind w:left="851"/>
        <w:rPr>
          <w:rFonts w:eastAsia="MS Mincho"/>
          <w:szCs w:val="20"/>
          <w:lang w:eastAsia="pt-BR"/>
        </w:rPr>
      </w:pPr>
      <w:r w:rsidRPr="005F78E0">
        <w:rPr>
          <w:rFonts w:eastAsia="MS Mincho"/>
          <w:szCs w:val="20"/>
          <w:lang w:eastAsia="pt-BR"/>
        </w:rPr>
        <w:t>O Projeto Executivo deve ser composto dos volumes discriminados a seguir:</w:t>
      </w:r>
    </w:p>
    <w:p w14:paraId="6341C026" w14:textId="77777777" w:rsidR="00CB71DC" w:rsidRPr="005F78E0" w:rsidRDefault="00CB71DC" w:rsidP="00C271FA">
      <w:pPr>
        <w:numPr>
          <w:ilvl w:val="0"/>
          <w:numId w:val="44"/>
        </w:numPr>
        <w:suppressAutoHyphens/>
        <w:spacing w:before="40" w:after="96" w:line="276" w:lineRule="auto"/>
        <w:ind w:left="1701" w:hanging="425"/>
        <w:rPr>
          <w:rFonts w:eastAsia="MS Mincho"/>
          <w:bCs/>
          <w:szCs w:val="20"/>
          <w:lang w:eastAsia="pt-BR"/>
        </w:rPr>
      </w:pPr>
      <w:r w:rsidRPr="005F78E0">
        <w:rPr>
          <w:rFonts w:eastAsia="MS Mincho"/>
          <w:bCs/>
          <w:szCs w:val="20"/>
          <w:lang w:eastAsia="pt-BR"/>
        </w:rPr>
        <w:t>Volume 1 - Relatório do Projeto e Documentos para Licitação</w:t>
      </w:r>
    </w:p>
    <w:p w14:paraId="6C7561AC" w14:textId="77777777" w:rsidR="00CB71DC" w:rsidRPr="005F78E0" w:rsidRDefault="00CB71DC" w:rsidP="00D8099C">
      <w:pPr>
        <w:suppressAutoHyphens/>
        <w:spacing w:before="40" w:after="96" w:line="276" w:lineRule="auto"/>
        <w:ind w:left="1701"/>
        <w:rPr>
          <w:rFonts w:eastAsia="MS Mincho"/>
          <w:szCs w:val="20"/>
          <w:lang w:eastAsia="pt-BR"/>
        </w:rPr>
      </w:pPr>
      <w:r w:rsidRPr="005F78E0">
        <w:rPr>
          <w:rFonts w:eastAsia="MS Mincho"/>
          <w:szCs w:val="20"/>
          <w:lang w:eastAsia="pt-BR"/>
        </w:rPr>
        <w:t>Este volume deve conter uma síntese dos serviços a executar, os documentos necessários para a licitação, informações para a elaboração do Plano de Execução da Obra e as Especificações pertinentes aos serviços a serem executados. Apresentado em tamanho A4.</w:t>
      </w:r>
    </w:p>
    <w:p w14:paraId="6E30E497" w14:textId="77777777" w:rsidR="00CB71DC" w:rsidRPr="005F78E0" w:rsidRDefault="00CB71DC" w:rsidP="00C271FA">
      <w:pPr>
        <w:numPr>
          <w:ilvl w:val="0"/>
          <w:numId w:val="44"/>
        </w:numPr>
        <w:suppressAutoHyphens/>
        <w:spacing w:before="40" w:after="96" w:line="276" w:lineRule="auto"/>
        <w:ind w:left="1701" w:hanging="425"/>
        <w:rPr>
          <w:rFonts w:eastAsia="MS Mincho"/>
          <w:bCs/>
          <w:szCs w:val="20"/>
          <w:lang w:eastAsia="pt-BR"/>
        </w:rPr>
      </w:pPr>
      <w:r w:rsidRPr="005F78E0">
        <w:rPr>
          <w:rFonts w:eastAsia="MS Mincho"/>
          <w:bCs/>
          <w:szCs w:val="20"/>
          <w:lang w:eastAsia="pt-BR"/>
        </w:rPr>
        <w:t>Volume 2 - Projeto de Execução</w:t>
      </w:r>
    </w:p>
    <w:p w14:paraId="64BE5E47" w14:textId="77777777" w:rsidR="00CB71DC" w:rsidRPr="005F78E0" w:rsidRDefault="00CB71DC" w:rsidP="00D8099C">
      <w:pPr>
        <w:suppressAutoHyphens/>
        <w:spacing w:before="40" w:after="96" w:line="276" w:lineRule="auto"/>
        <w:ind w:left="1701"/>
        <w:rPr>
          <w:rFonts w:eastAsia="MS Mincho"/>
          <w:szCs w:val="20"/>
          <w:lang w:eastAsia="pt-BR"/>
        </w:rPr>
      </w:pPr>
      <w:r w:rsidRPr="005F78E0">
        <w:rPr>
          <w:rFonts w:eastAsia="MS Mincho"/>
          <w:szCs w:val="20"/>
          <w:lang w:eastAsia="pt-BR"/>
        </w:rPr>
        <w:t>Este volume deve conter plantas, listagens de serviços, projetos-tipo, seções transversais e demais informações de interesse para a execução do projeto. Apresentado em tamanho A3.</w:t>
      </w:r>
    </w:p>
    <w:p w14:paraId="7633B982" w14:textId="77777777" w:rsidR="00CB71DC" w:rsidRPr="005F78E0" w:rsidRDefault="00CB71DC" w:rsidP="00C271FA">
      <w:pPr>
        <w:numPr>
          <w:ilvl w:val="0"/>
          <w:numId w:val="44"/>
        </w:numPr>
        <w:suppressAutoHyphens/>
        <w:spacing w:before="40" w:after="96" w:line="276" w:lineRule="auto"/>
        <w:ind w:left="1701" w:hanging="425"/>
        <w:rPr>
          <w:rFonts w:eastAsia="MS Mincho"/>
          <w:bCs/>
          <w:szCs w:val="20"/>
          <w:lang w:eastAsia="pt-BR"/>
        </w:rPr>
      </w:pPr>
      <w:r w:rsidRPr="005F78E0">
        <w:rPr>
          <w:rFonts w:eastAsia="MS Mincho"/>
          <w:bCs/>
          <w:szCs w:val="20"/>
          <w:lang w:eastAsia="pt-BR"/>
        </w:rPr>
        <w:t>Volume 3 - Memória Justificativa</w:t>
      </w:r>
    </w:p>
    <w:p w14:paraId="3960A9C3" w14:textId="77777777" w:rsidR="00CB71DC" w:rsidRPr="005F78E0" w:rsidRDefault="00CB71DC" w:rsidP="00D8099C">
      <w:pPr>
        <w:suppressAutoHyphens/>
        <w:spacing w:before="40" w:after="96" w:line="276" w:lineRule="auto"/>
        <w:ind w:left="1701"/>
        <w:rPr>
          <w:rFonts w:eastAsia="MS Mincho"/>
          <w:szCs w:val="20"/>
          <w:lang w:eastAsia="pt-BR"/>
        </w:rPr>
      </w:pPr>
      <w:r w:rsidRPr="005F78E0">
        <w:rPr>
          <w:rFonts w:eastAsia="MS Mincho"/>
          <w:szCs w:val="20"/>
          <w:lang w:eastAsia="pt-BR"/>
        </w:rPr>
        <w:t xml:space="preserve">Este volume deve reunir todas as metodologias que possibilitaram a definição das soluções a serem adotadas para os diversos itens de serviços. Deve apresentar, também, todos os estudos realizados que, de alguma forma, orientaram as tomadas de decisões com relação às soluções adotadas. Neste volume também deve ser apresentado o croqui de locação, com as coordenadas, dos pontos de retirada de amostra para os ensaios. </w:t>
      </w:r>
    </w:p>
    <w:p w14:paraId="4C5D694B" w14:textId="77777777" w:rsidR="00CB71DC" w:rsidRPr="005F78E0" w:rsidRDefault="00CB71DC" w:rsidP="00B21671">
      <w:pPr>
        <w:suppressAutoHyphens/>
        <w:spacing w:before="40" w:after="96" w:line="276" w:lineRule="auto"/>
        <w:ind w:left="1701"/>
        <w:rPr>
          <w:rFonts w:eastAsia="MS Mincho"/>
          <w:szCs w:val="20"/>
          <w:lang w:eastAsia="pt-BR"/>
        </w:rPr>
      </w:pPr>
      <w:r w:rsidRPr="005F78E0">
        <w:rPr>
          <w:rFonts w:eastAsia="MS Mincho"/>
          <w:szCs w:val="20"/>
          <w:lang w:eastAsia="pt-BR"/>
        </w:rPr>
        <w:t>Apresentado em tamanho A4.</w:t>
      </w:r>
    </w:p>
    <w:p w14:paraId="369D38B7" w14:textId="77777777" w:rsidR="00CB71DC" w:rsidRPr="005F78E0" w:rsidRDefault="00CB71DC" w:rsidP="00C271FA">
      <w:pPr>
        <w:numPr>
          <w:ilvl w:val="0"/>
          <w:numId w:val="44"/>
        </w:numPr>
        <w:suppressAutoHyphens/>
        <w:spacing w:before="40" w:after="96" w:line="276" w:lineRule="auto"/>
        <w:ind w:left="1701" w:hanging="425"/>
        <w:rPr>
          <w:rFonts w:eastAsia="MS Mincho"/>
          <w:bCs/>
          <w:szCs w:val="20"/>
          <w:lang w:eastAsia="pt-BR"/>
        </w:rPr>
      </w:pPr>
      <w:r w:rsidRPr="005F78E0">
        <w:rPr>
          <w:rFonts w:eastAsia="MS Mincho"/>
          <w:bCs/>
          <w:szCs w:val="20"/>
          <w:lang w:eastAsia="pt-BR"/>
        </w:rPr>
        <w:t>Volume 3A - Estudos Geotécnicos</w:t>
      </w:r>
    </w:p>
    <w:p w14:paraId="48958F7C" w14:textId="77777777" w:rsidR="00CB71DC" w:rsidRPr="005F78E0" w:rsidRDefault="00CB71DC" w:rsidP="00D8099C">
      <w:pPr>
        <w:suppressAutoHyphens/>
        <w:spacing w:before="40" w:after="96" w:line="276" w:lineRule="auto"/>
        <w:ind w:left="1701"/>
        <w:rPr>
          <w:rFonts w:eastAsia="MS Mincho"/>
          <w:szCs w:val="20"/>
          <w:lang w:eastAsia="pt-BR"/>
        </w:rPr>
      </w:pPr>
      <w:r w:rsidRPr="005F78E0">
        <w:rPr>
          <w:rFonts w:eastAsia="MS Mincho"/>
          <w:szCs w:val="20"/>
          <w:lang w:eastAsia="pt-BR"/>
        </w:rPr>
        <w:t xml:space="preserve">Este volume deve reunir todas as informações de campo e de laboratório, inerentes, areais e pedreiras utilizadas no projeto. Portanto, deve apresentar o estudo completo realizado e nas ocorrências de materiais para drenagem e pavimentação, incluindo os boletins de sondagens, os resultados dos ensaios, os croquis das ocorrências de materiais e o resumo das análises estatísticas realizadas. </w:t>
      </w:r>
    </w:p>
    <w:p w14:paraId="2CAE5B12" w14:textId="77777777" w:rsidR="00CB71DC" w:rsidRPr="005F78E0" w:rsidRDefault="00CB71DC" w:rsidP="00D8099C">
      <w:pPr>
        <w:suppressAutoHyphens/>
        <w:spacing w:before="40" w:after="96" w:line="276" w:lineRule="auto"/>
        <w:ind w:left="1701"/>
        <w:rPr>
          <w:rFonts w:eastAsia="MS Mincho"/>
          <w:szCs w:val="20"/>
          <w:lang w:eastAsia="pt-BR"/>
        </w:rPr>
      </w:pPr>
      <w:r w:rsidRPr="005F78E0">
        <w:rPr>
          <w:rFonts w:eastAsia="MS Mincho"/>
          <w:szCs w:val="20"/>
          <w:lang w:eastAsia="pt-BR"/>
        </w:rPr>
        <w:t xml:space="preserve">Apresentado em tamanho A4. </w:t>
      </w:r>
    </w:p>
    <w:p w14:paraId="37E87EE8" w14:textId="4F76C671" w:rsidR="00CB71DC" w:rsidRPr="005F78E0" w:rsidRDefault="00CB71DC" w:rsidP="00C271FA">
      <w:pPr>
        <w:numPr>
          <w:ilvl w:val="0"/>
          <w:numId w:val="44"/>
        </w:numPr>
        <w:suppressAutoHyphens/>
        <w:spacing w:before="40" w:after="96" w:line="276" w:lineRule="auto"/>
        <w:ind w:left="1701" w:hanging="425"/>
        <w:rPr>
          <w:rFonts w:eastAsia="MS Mincho"/>
          <w:bCs/>
          <w:szCs w:val="20"/>
          <w:lang w:eastAsia="pt-BR"/>
        </w:rPr>
      </w:pPr>
      <w:r w:rsidRPr="005F78E0">
        <w:rPr>
          <w:rFonts w:eastAsia="MS Mincho"/>
          <w:bCs/>
          <w:szCs w:val="20"/>
          <w:lang w:eastAsia="pt-BR"/>
        </w:rPr>
        <w:t>Volume 3</w:t>
      </w:r>
      <w:r w:rsidR="005803B2" w:rsidRPr="005F78E0">
        <w:rPr>
          <w:rFonts w:eastAsia="MS Mincho"/>
          <w:bCs/>
          <w:szCs w:val="20"/>
          <w:lang w:eastAsia="pt-BR"/>
        </w:rPr>
        <w:t>B</w:t>
      </w:r>
      <w:r w:rsidRPr="005F78E0">
        <w:rPr>
          <w:rFonts w:eastAsia="MS Mincho"/>
          <w:bCs/>
          <w:szCs w:val="20"/>
          <w:lang w:eastAsia="pt-BR"/>
        </w:rPr>
        <w:t>– Notas de Serviço e Cálculo de Volumes</w:t>
      </w:r>
    </w:p>
    <w:p w14:paraId="6D595B0D" w14:textId="77777777" w:rsidR="00CB71DC" w:rsidRPr="005F78E0" w:rsidRDefault="00CB71DC" w:rsidP="00D8099C">
      <w:pPr>
        <w:suppressAutoHyphens/>
        <w:spacing w:before="40" w:after="96" w:line="276" w:lineRule="auto"/>
        <w:ind w:left="1701"/>
        <w:rPr>
          <w:rFonts w:eastAsia="MS Mincho"/>
          <w:szCs w:val="20"/>
          <w:lang w:eastAsia="pt-BR"/>
        </w:rPr>
      </w:pPr>
      <w:r w:rsidRPr="005F78E0">
        <w:rPr>
          <w:rFonts w:eastAsia="MS Mincho"/>
          <w:szCs w:val="20"/>
          <w:lang w:eastAsia="pt-BR"/>
        </w:rPr>
        <w:t xml:space="preserve">Este volume deve apresentar as Notas de Serviço e Cálculo de Volumes para a rodovia projetada. </w:t>
      </w:r>
    </w:p>
    <w:p w14:paraId="1806FA96" w14:textId="77777777" w:rsidR="00CB71DC" w:rsidRPr="005F78E0" w:rsidRDefault="00CB71DC" w:rsidP="00D8099C">
      <w:pPr>
        <w:suppressAutoHyphens/>
        <w:spacing w:before="40" w:after="96" w:line="276" w:lineRule="auto"/>
        <w:ind w:left="1701"/>
        <w:rPr>
          <w:rFonts w:eastAsia="MS Mincho"/>
          <w:szCs w:val="20"/>
          <w:lang w:eastAsia="pt-BR"/>
        </w:rPr>
      </w:pPr>
      <w:r w:rsidRPr="005F78E0">
        <w:rPr>
          <w:rFonts w:eastAsia="MS Mincho"/>
          <w:szCs w:val="20"/>
          <w:lang w:eastAsia="pt-BR"/>
        </w:rPr>
        <w:t>Apresentado em tamanho A4.</w:t>
      </w:r>
    </w:p>
    <w:p w14:paraId="5EC7FF84" w14:textId="77777777" w:rsidR="00CB71DC" w:rsidRPr="005F78E0" w:rsidRDefault="00CB71DC" w:rsidP="00C271FA">
      <w:pPr>
        <w:numPr>
          <w:ilvl w:val="0"/>
          <w:numId w:val="44"/>
        </w:numPr>
        <w:suppressAutoHyphens/>
        <w:spacing w:before="40" w:after="96" w:line="276" w:lineRule="auto"/>
        <w:ind w:left="1701" w:hanging="425"/>
        <w:rPr>
          <w:rFonts w:eastAsia="MS Mincho"/>
          <w:bCs/>
          <w:szCs w:val="20"/>
          <w:lang w:eastAsia="pt-BR"/>
        </w:rPr>
      </w:pPr>
      <w:r w:rsidRPr="005F78E0">
        <w:rPr>
          <w:rFonts w:eastAsia="MS Mincho"/>
          <w:bCs/>
          <w:szCs w:val="20"/>
          <w:lang w:eastAsia="pt-BR"/>
        </w:rPr>
        <w:t>Volume 4 - Orçamento e Plano de Execução da Obra</w:t>
      </w:r>
    </w:p>
    <w:p w14:paraId="39A25F8B" w14:textId="77777777" w:rsidR="00CB71DC" w:rsidRPr="005F78E0" w:rsidRDefault="00CB71DC" w:rsidP="00D8099C">
      <w:pPr>
        <w:suppressAutoHyphens/>
        <w:spacing w:before="40" w:after="96" w:line="276" w:lineRule="auto"/>
        <w:ind w:left="1701"/>
        <w:rPr>
          <w:rFonts w:eastAsia="MS Mincho"/>
          <w:szCs w:val="20"/>
          <w:lang w:eastAsia="pt-BR"/>
        </w:rPr>
      </w:pPr>
      <w:r w:rsidRPr="005F78E0">
        <w:rPr>
          <w:rFonts w:eastAsia="MS Mincho"/>
          <w:szCs w:val="20"/>
          <w:lang w:eastAsia="pt-BR"/>
        </w:rPr>
        <w:t xml:space="preserve">Este volume deve apresentar o demonstrativo de quantidades, distâncias médias de transporte, consumo de materiais, plano de execução da obra, resumo dos preços, o demonstrativo do orçamento e as composições de preços unitários.  </w:t>
      </w:r>
    </w:p>
    <w:p w14:paraId="25382340" w14:textId="77777777" w:rsidR="00CB71DC" w:rsidRPr="005F78E0" w:rsidRDefault="00CB71DC" w:rsidP="00D8099C">
      <w:pPr>
        <w:suppressAutoHyphens/>
        <w:spacing w:before="40" w:after="96" w:line="276" w:lineRule="auto"/>
        <w:ind w:left="1701"/>
        <w:rPr>
          <w:rFonts w:eastAsia="MS Mincho"/>
          <w:szCs w:val="20"/>
          <w:lang w:eastAsia="pt-BR"/>
        </w:rPr>
      </w:pPr>
      <w:r w:rsidRPr="005F78E0">
        <w:rPr>
          <w:rFonts w:eastAsia="MS Mincho"/>
          <w:szCs w:val="20"/>
          <w:lang w:eastAsia="pt-BR"/>
        </w:rPr>
        <w:lastRenderedPageBreak/>
        <w:t>Apresentado em tamanho A4.</w:t>
      </w:r>
    </w:p>
    <w:p w14:paraId="0CD403F5" w14:textId="5603CEDF" w:rsidR="005878BA" w:rsidRPr="005F78E0" w:rsidRDefault="00CB71DC" w:rsidP="00D8099C">
      <w:pPr>
        <w:pStyle w:val="Ttulo3"/>
        <w:numPr>
          <w:ilvl w:val="2"/>
          <w:numId w:val="34"/>
        </w:numPr>
        <w:ind w:left="1276" w:hanging="425"/>
        <w:rPr>
          <w:rFonts w:eastAsia="MS Mincho"/>
        </w:rPr>
      </w:pPr>
      <w:r w:rsidRPr="005F78E0">
        <w:rPr>
          <w:rFonts w:eastAsia="MS Mincho"/>
        </w:rPr>
        <w:t>Controle Tecnológico</w:t>
      </w:r>
      <w:r w:rsidR="00D8099C" w:rsidRPr="005F78E0">
        <w:rPr>
          <w:rFonts w:eastAsia="MS Mincho"/>
        </w:rPr>
        <w:t>.</w:t>
      </w:r>
    </w:p>
    <w:p w14:paraId="3CA87C3C" w14:textId="16A7D691" w:rsidR="00CB71DC" w:rsidRPr="005F78E0" w:rsidRDefault="00CB71DC" w:rsidP="007A192F">
      <w:pPr>
        <w:widowControl w:val="0"/>
        <w:numPr>
          <w:ilvl w:val="3"/>
          <w:numId w:val="34"/>
        </w:numPr>
        <w:suppressAutoHyphens/>
        <w:spacing w:before="40" w:after="96"/>
        <w:ind w:left="851" w:hanging="851"/>
        <w:outlineLvl w:val="3"/>
        <w:rPr>
          <w:rFonts w:eastAsia="MS Mincho"/>
          <w:szCs w:val="20"/>
          <w:lang w:eastAsia="pt-BR"/>
        </w:rPr>
      </w:pPr>
      <w:r w:rsidRPr="005F78E0">
        <w:rPr>
          <w:rFonts w:eastAsia="MS Mincho"/>
          <w:szCs w:val="20"/>
          <w:lang w:eastAsia="pt-BR"/>
        </w:rPr>
        <w:t xml:space="preserve">O controle tecnológico se aplica tanto na fase de projeto quanto na fase de execução </w:t>
      </w:r>
      <w:r w:rsidR="00583861" w:rsidRPr="005F78E0">
        <w:rPr>
          <w:rFonts w:eastAsia="MS Mincho"/>
          <w:szCs w:val="20"/>
          <w:lang w:eastAsia="pt-BR"/>
        </w:rPr>
        <w:t>dos serviços</w:t>
      </w:r>
      <w:r w:rsidRPr="005F78E0">
        <w:rPr>
          <w:rFonts w:eastAsia="MS Mincho"/>
          <w:szCs w:val="20"/>
          <w:lang w:eastAsia="pt-BR"/>
        </w:rPr>
        <w:t>.</w:t>
      </w:r>
    </w:p>
    <w:p w14:paraId="26B2E669" w14:textId="77777777" w:rsidR="00CB71DC" w:rsidRPr="005F78E0" w:rsidRDefault="00CB71DC" w:rsidP="007A192F">
      <w:pPr>
        <w:widowControl w:val="0"/>
        <w:numPr>
          <w:ilvl w:val="3"/>
          <w:numId w:val="34"/>
        </w:numPr>
        <w:suppressAutoHyphens/>
        <w:spacing w:before="40" w:after="96"/>
        <w:ind w:left="851" w:hanging="851"/>
        <w:outlineLvl w:val="3"/>
        <w:rPr>
          <w:rFonts w:eastAsia="MS Mincho"/>
          <w:szCs w:val="20"/>
          <w:lang w:eastAsia="pt-BR"/>
        </w:rPr>
      </w:pPr>
      <w:r w:rsidRPr="005F78E0">
        <w:rPr>
          <w:rFonts w:eastAsia="MS Mincho"/>
          <w:szCs w:val="20"/>
          <w:lang w:eastAsia="pt-BR"/>
        </w:rPr>
        <w:t>Competirá à empresa contratada o controle tecnológico indicado nas especificações vigentes do DNIT referente aos serviços executados, sendo possível enfatizar:</w:t>
      </w:r>
    </w:p>
    <w:p w14:paraId="383E111A" w14:textId="77777777" w:rsidR="00CB71DC" w:rsidRPr="005F78E0" w:rsidRDefault="00CB71DC" w:rsidP="00D8099C">
      <w:pPr>
        <w:numPr>
          <w:ilvl w:val="0"/>
          <w:numId w:val="45"/>
        </w:numPr>
        <w:suppressAutoHyphens/>
        <w:spacing w:before="120" w:after="60"/>
        <w:ind w:hanging="459"/>
        <w:outlineLvl w:val="2"/>
        <w:rPr>
          <w:rFonts w:eastAsia="MS Mincho"/>
          <w:szCs w:val="20"/>
          <w:lang w:eastAsia="pt-BR"/>
        </w:rPr>
      </w:pPr>
      <w:r w:rsidRPr="005F78E0">
        <w:rPr>
          <w:rFonts w:eastAsia="MS Mincho"/>
          <w:szCs w:val="20"/>
          <w:lang w:eastAsia="pt-BR"/>
        </w:rPr>
        <w:t>O controle de qualidades dos materiais empregados na camada do pavimento;</w:t>
      </w:r>
    </w:p>
    <w:p w14:paraId="4022ECCF" w14:textId="77777777" w:rsidR="00CB71DC" w:rsidRPr="005F78E0" w:rsidRDefault="00CB71DC" w:rsidP="00D8099C">
      <w:pPr>
        <w:numPr>
          <w:ilvl w:val="0"/>
          <w:numId w:val="45"/>
        </w:numPr>
        <w:suppressAutoHyphens/>
        <w:spacing w:before="120" w:after="60"/>
        <w:ind w:hanging="459"/>
        <w:outlineLvl w:val="2"/>
        <w:rPr>
          <w:rFonts w:eastAsia="MS Mincho"/>
          <w:szCs w:val="20"/>
          <w:lang w:eastAsia="pt-BR"/>
        </w:rPr>
      </w:pPr>
      <w:r w:rsidRPr="005F78E0">
        <w:rPr>
          <w:rFonts w:eastAsia="MS Mincho"/>
          <w:szCs w:val="20"/>
          <w:lang w:eastAsia="pt-BR"/>
        </w:rPr>
        <w:t>A execução dos ensaios geotécnicos na pista e no laboratório;</w:t>
      </w:r>
    </w:p>
    <w:p w14:paraId="16E39D4A" w14:textId="5C72BA0C" w:rsidR="00CB71DC" w:rsidRPr="005F78E0" w:rsidRDefault="00CB71DC" w:rsidP="00D8099C">
      <w:pPr>
        <w:numPr>
          <w:ilvl w:val="0"/>
          <w:numId w:val="45"/>
        </w:numPr>
        <w:suppressAutoHyphens/>
        <w:spacing w:before="120" w:after="60"/>
        <w:ind w:hanging="459"/>
        <w:outlineLvl w:val="2"/>
        <w:rPr>
          <w:rFonts w:eastAsia="MS Mincho"/>
          <w:szCs w:val="20"/>
          <w:lang w:eastAsia="pt-BR"/>
        </w:rPr>
      </w:pPr>
      <w:r w:rsidRPr="005F78E0">
        <w:rPr>
          <w:rFonts w:eastAsia="MS Mincho"/>
          <w:szCs w:val="20"/>
          <w:lang w:eastAsia="pt-BR"/>
        </w:rPr>
        <w:t xml:space="preserve">A execução de ensaios de caracterização de todos os materiais betuminosos e de concreto a serem utilizados na obra, inclusive os materiais provenientes de jazidas, areais </w:t>
      </w:r>
      <w:r w:rsidR="00EF6590" w:rsidRPr="005F78E0">
        <w:rPr>
          <w:rFonts w:eastAsia="MS Mincho"/>
          <w:szCs w:val="20"/>
          <w:lang w:eastAsia="pt-BR"/>
        </w:rPr>
        <w:t>etc.;</w:t>
      </w:r>
    </w:p>
    <w:p w14:paraId="3515DC6D" w14:textId="77777777" w:rsidR="00CB71DC" w:rsidRPr="005F78E0" w:rsidRDefault="00CB71DC" w:rsidP="00D8099C">
      <w:pPr>
        <w:numPr>
          <w:ilvl w:val="0"/>
          <w:numId w:val="45"/>
        </w:numPr>
        <w:suppressAutoHyphens/>
        <w:spacing w:before="120" w:after="60"/>
        <w:ind w:hanging="459"/>
        <w:outlineLvl w:val="2"/>
        <w:rPr>
          <w:rFonts w:eastAsia="MS Mincho"/>
          <w:szCs w:val="20"/>
          <w:lang w:eastAsia="pt-BR"/>
        </w:rPr>
      </w:pPr>
      <w:r w:rsidRPr="005F78E0">
        <w:rPr>
          <w:rFonts w:eastAsia="MS Mincho"/>
          <w:szCs w:val="20"/>
          <w:lang w:eastAsia="pt-BR"/>
        </w:rPr>
        <w:t>O georreferenciamento de todos os pontos de coleta do material para a realização dos ensaios, constando no laudo do ensaio as coordenadas;</w:t>
      </w:r>
    </w:p>
    <w:p w14:paraId="22B61273" w14:textId="304A1ADE" w:rsidR="00CB71DC" w:rsidRPr="005F78E0" w:rsidRDefault="00CB71DC" w:rsidP="00D8099C">
      <w:pPr>
        <w:numPr>
          <w:ilvl w:val="0"/>
          <w:numId w:val="45"/>
        </w:numPr>
        <w:suppressAutoHyphens/>
        <w:spacing w:before="120" w:after="60"/>
        <w:ind w:hanging="459"/>
        <w:outlineLvl w:val="2"/>
        <w:rPr>
          <w:rFonts w:eastAsia="MS Mincho"/>
          <w:szCs w:val="20"/>
          <w:lang w:eastAsia="pt-BR"/>
        </w:rPr>
      </w:pPr>
      <w:r w:rsidRPr="005F78E0">
        <w:rPr>
          <w:rFonts w:eastAsia="MS Mincho"/>
          <w:szCs w:val="20"/>
          <w:lang w:eastAsia="pt-BR"/>
        </w:rPr>
        <w:t xml:space="preserve">A análise de todos os ensaios realizados </w:t>
      </w:r>
      <w:r w:rsidR="00583861" w:rsidRPr="005F78E0">
        <w:rPr>
          <w:rFonts w:eastAsia="MS Mincho"/>
          <w:szCs w:val="20"/>
          <w:lang w:eastAsia="pt-BR"/>
        </w:rPr>
        <w:t>nos serviços</w:t>
      </w:r>
      <w:r w:rsidRPr="005F78E0">
        <w:rPr>
          <w:rFonts w:eastAsia="MS Mincho"/>
          <w:szCs w:val="20"/>
          <w:lang w:eastAsia="pt-BR"/>
        </w:rPr>
        <w:t xml:space="preserve"> e os controles efetuados, indicando: a localização, resultados, controles estatísticos e as respectivas medidas corretivas necessárias;</w:t>
      </w:r>
    </w:p>
    <w:p w14:paraId="3DEE78E1" w14:textId="77777777" w:rsidR="00CB71DC" w:rsidRPr="005F78E0" w:rsidRDefault="00CB71DC" w:rsidP="00D8099C">
      <w:pPr>
        <w:numPr>
          <w:ilvl w:val="0"/>
          <w:numId w:val="45"/>
        </w:numPr>
        <w:suppressAutoHyphens/>
        <w:spacing w:before="120" w:after="60"/>
        <w:ind w:hanging="459"/>
        <w:outlineLvl w:val="2"/>
        <w:rPr>
          <w:rFonts w:eastAsia="MS Mincho"/>
          <w:szCs w:val="20"/>
          <w:lang w:eastAsia="pt-BR"/>
        </w:rPr>
      </w:pPr>
      <w:r w:rsidRPr="005F78E0">
        <w:rPr>
          <w:rFonts w:eastAsia="MS Mincho"/>
          <w:szCs w:val="20"/>
          <w:lang w:eastAsia="pt-BR"/>
        </w:rPr>
        <w:t>O controle de compactação na camada de revestimento do pavimento projetado;</w:t>
      </w:r>
    </w:p>
    <w:p w14:paraId="00A024F0" w14:textId="77777777" w:rsidR="00CB71DC" w:rsidRPr="005F78E0" w:rsidRDefault="00CB71DC" w:rsidP="00D8099C">
      <w:pPr>
        <w:numPr>
          <w:ilvl w:val="0"/>
          <w:numId w:val="45"/>
        </w:numPr>
        <w:suppressAutoHyphens/>
        <w:spacing w:before="120" w:after="60"/>
        <w:ind w:hanging="459"/>
        <w:outlineLvl w:val="2"/>
        <w:rPr>
          <w:rFonts w:eastAsia="MS Mincho"/>
          <w:szCs w:val="20"/>
          <w:lang w:eastAsia="pt-BR"/>
        </w:rPr>
      </w:pPr>
      <w:r w:rsidRPr="005F78E0">
        <w:rPr>
          <w:rFonts w:eastAsia="MS Mincho"/>
          <w:szCs w:val="20"/>
          <w:lang w:eastAsia="pt-BR"/>
        </w:rPr>
        <w:t>A execução de ensaios para verificação da irregularidade longitudinal do pavimento;</w:t>
      </w:r>
    </w:p>
    <w:p w14:paraId="1AB5AC75" w14:textId="77777777" w:rsidR="00CB71DC" w:rsidRPr="005F78E0" w:rsidRDefault="00CB71DC" w:rsidP="00D8099C">
      <w:pPr>
        <w:numPr>
          <w:ilvl w:val="0"/>
          <w:numId w:val="45"/>
        </w:numPr>
        <w:suppressAutoHyphens/>
        <w:spacing w:before="120" w:after="60"/>
        <w:ind w:hanging="459"/>
        <w:outlineLvl w:val="2"/>
        <w:rPr>
          <w:rFonts w:eastAsia="MS Mincho"/>
          <w:szCs w:val="20"/>
          <w:lang w:eastAsia="pt-BR"/>
        </w:rPr>
      </w:pPr>
      <w:r w:rsidRPr="005F78E0">
        <w:rPr>
          <w:rFonts w:eastAsia="MS Mincho"/>
          <w:szCs w:val="20"/>
          <w:lang w:eastAsia="pt-BR"/>
        </w:rPr>
        <w:t>Demais ensaios que se façam necessários pelos parâmetros exigidos em projeto;</w:t>
      </w:r>
    </w:p>
    <w:p w14:paraId="46A5D0DB" w14:textId="28EAA16B" w:rsidR="00CB71DC" w:rsidRPr="005F78E0" w:rsidRDefault="00CB71DC" w:rsidP="00D8099C">
      <w:pPr>
        <w:numPr>
          <w:ilvl w:val="0"/>
          <w:numId w:val="45"/>
        </w:numPr>
        <w:suppressAutoHyphens/>
        <w:spacing w:before="120" w:after="60"/>
        <w:ind w:hanging="459"/>
        <w:outlineLvl w:val="2"/>
        <w:rPr>
          <w:rFonts w:eastAsia="MS Mincho"/>
          <w:szCs w:val="20"/>
          <w:lang w:eastAsia="pt-BR"/>
        </w:rPr>
      </w:pPr>
      <w:r w:rsidRPr="005F78E0">
        <w:rPr>
          <w:rFonts w:eastAsia="MS Mincho"/>
          <w:szCs w:val="20"/>
          <w:lang w:eastAsia="pt-BR"/>
        </w:rPr>
        <w:t>Deverão ser entregues</w:t>
      </w:r>
      <w:r w:rsidR="00767C4C" w:rsidRPr="005F78E0">
        <w:rPr>
          <w:rFonts w:eastAsia="MS Mincho"/>
          <w:szCs w:val="20"/>
          <w:lang w:eastAsia="pt-BR"/>
        </w:rPr>
        <w:t>,</w:t>
      </w:r>
      <w:r w:rsidRPr="005F78E0">
        <w:rPr>
          <w:rFonts w:eastAsia="MS Mincho"/>
          <w:szCs w:val="20"/>
          <w:lang w:eastAsia="pt-BR"/>
        </w:rPr>
        <w:t xml:space="preserve"> ao fiscal do contrato</w:t>
      </w:r>
      <w:r w:rsidR="00767C4C" w:rsidRPr="005F78E0">
        <w:rPr>
          <w:rFonts w:eastAsia="MS Mincho"/>
          <w:szCs w:val="20"/>
          <w:lang w:eastAsia="pt-BR"/>
        </w:rPr>
        <w:t>,</w:t>
      </w:r>
      <w:r w:rsidRPr="005F78E0">
        <w:rPr>
          <w:rFonts w:eastAsia="MS Mincho"/>
          <w:szCs w:val="20"/>
          <w:lang w:eastAsia="pt-BR"/>
        </w:rPr>
        <w:t xml:space="preserve"> os resultados dos ensaios para inclusão nos processos de medição</w:t>
      </w:r>
      <w:r w:rsidR="00213AAB" w:rsidRPr="005F78E0">
        <w:rPr>
          <w:rFonts w:eastAsia="MS Mincho"/>
          <w:szCs w:val="20"/>
          <w:lang w:eastAsia="pt-BR"/>
        </w:rPr>
        <w:t>,</w:t>
      </w:r>
      <w:r w:rsidRPr="005F78E0">
        <w:rPr>
          <w:rFonts w:eastAsia="MS Mincho"/>
          <w:szCs w:val="20"/>
          <w:lang w:eastAsia="pt-BR"/>
        </w:rPr>
        <w:t xml:space="preserve"> a relação dos ensaios mínimos a serem apresentados encontra-se no </w:t>
      </w:r>
      <w:r w:rsidR="009E40FD" w:rsidRPr="005F78E0">
        <w:rPr>
          <w:rFonts w:eastAsia="MS Mincho"/>
          <w:i/>
          <w:iCs/>
          <w:szCs w:val="20"/>
          <w:lang w:eastAsia="pt-BR"/>
        </w:rPr>
        <w:t>ANEXO 14</w:t>
      </w:r>
      <w:r w:rsidRPr="005F78E0">
        <w:rPr>
          <w:rFonts w:eastAsia="MS Mincho"/>
          <w:szCs w:val="20"/>
          <w:lang w:eastAsia="pt-BR"/>
        </w:rPr>
        <w:t>. A critério da fiscalização, poderão ser solicitados à contratada a realização de ensaios complementares.</w:t>
      </w:r>
    </w:p>
    <w:p w14:paraId="624A4A6B" w14:textId="77777777" w:rsidR="00CB71DC" w:rsidRPr="005F78E0" w:rsidRDefault="00CB71DC" w:rsidP="007A192F">
      <w:pPr>
        <w:widowControl w:val="0"/>
        <w:numPr>
          <w:ilvl w:val="3"/>
          <w:numId w:val="34"/>
        </w:numPr>
        <w:suppressAutoHyphens/>
        <w:spacing w:before="40" w:after="96"/>
        <w:ind w:left="851" w:hanging="851"/>
        <w:outlineLvl w:val="3"/>
        <w:rPr>
          <w:rFonts w:eastAsia="MS Mincho"/>
          <w:szCs w:val="20"/>
          <w:lang w:eastAsia="pt-BR"/>
        </w:rPr>
      </w:pPr>
      <w:r w:rsidRPr="005F78E0">
        <w:rPr>
          <w:rFonts w:eastAsia="MS Mincho"/>
          <w:szCs w:val="20"/>
          <w:lang w:eastAsia="pt-BR"/>
        </w:rPr>
        <w:t>Competirá à Codevasf acompanhar a realização do controle tecnológico de materiais e processos construtivos utilizados no empreendimento, executados pela contratada, verificando a conformidade dos mesmos, exigindo que estes sejam realizados dentro das normas técnicas e executados por empresas ou profissionais devidamente qualificados.</w:t>
      </w:r>
    </w:p>
    <w:p w14:paraId="5715DFC2" w14:textId="77777777" w:rsidR="00CB71DC" w:rsidRPr="005F78E0" w:rsidRDefault="00CB71DC" w:rsidP="007A192F">
      <w:pPr>
        <w:widowControl w:val="0"/>
        <w:numPr>
          <w:ilvl w:val="3"/>
          <w:numId w:val="34"/>
        </w:numPr>
        <w:suppressAutoHyphens/>
        <w:spacing w:before="40" w:after="96"/>
        <w:ind w:left="851" w:hanging="851"/>
        <w:outlineLvl w:val="3"/>
        <w:rPr>
          <w:rFonts w:eastAsia="MS Mincho"/>
          <w:szCs w:val="20"/>
          <w:lang w:eastAsia="pt-BR"/>
        </w:rPr>
      </w:pPr>
      <w:r w:rsidRPr="005F78E0">
        <w:rPr>
          <w:rFonts w:eastAsia="MS Mincho"/>
          <w:szCs w:val="20"/>
          <w:lang w:eastAsia="pt-BR"/>
        </w:rPr>
        <w:t>Aspectos de Controle de Qualidade</w:t>
      </w:r>
    </w:p>
    <w:p w14:paraId="7D35FD19" w14:textId="77777777" w:rsidR="00CB71DC" w:rsidRPr="005F78E0" w:rsidRDefault="00CB71DC" w:rsidP="007A192F">
      <w:pPr>
        <w:numPr>
          <w:ilvl w:val="4"/>
          <w:numId w:val="34"/>
        </w:numPr>
        <w:suppressAutoHyphens/>
        <w:spacing w:before="120" w:after="60"/>
        <w:ind w:left="993" w:hanging="993"/>
        <w:outlineLvl w:val="2"/>
        <w:rPr>
          <w:rFonts w:eastAsia="MS Mincho"/>
          <w:szCs w:val="20"/>
          <w:lang w:eastAsia="pt-BR"/>
        </w:rPr>
      </w:pPr>
      <w:r w:rsidRPr="005F78E0">
        <w:rPr>
          <w:rFonts w:eastAsia="MS Mincho"/>
          <w:szCs w:val="20"/>
          <w:lang w:eastAsia="pt-BR"/>
        </w:rPr>
        <w:t>Cabe à contratada:</w:t>
      </w:r>
    </w:p>
    <w:p w14:paraId="1B3BB04E" w14:textId="2B1DB564" w:rsidR="00CB71DC" w:rsidRPr="005F78E0" w:rsidRDefault="00CB71DC" w:rsidP="00D8099C">
      <w:pPr>
        <w:numPr>
          <w:ilvl w:val="0"/>
          <w:numId w:val="109"/>
        </w:numPr>
        <w:suppressAutoHyphens/>
        <w:spacing w:before="120" w:after="60"/>
        <w:ind w:hanging="442"/>
        <w:outlineLvl w:val="2"/>
        <w:rPr>
          <w:rFonts w:eastAsia="MS Mincho"/>
          <w:szCs w:val="20"/>
          <w:lang w:eastAsia="pt-BR"/>
        </w:rPr>
      </w:pPr>
      <w:r w:rsidRPr="005F78E0">
        <w:rPr>
          <w:rFonts w:eastAsia="MS Mincho"/>
          <w:szCs w:val="20"/>
          <w:lang w:eastAsia="pt-BR"/>
        </w:rPr>
        <w:t>Responsabilizar-se pelo controle de qualidade dos serviços executados;</w:t>
      </w:r>
    </w:p>
    <w:p w14:paraId="5BE75C81" w14:textId="12FD26FF" w:rsidR="00CB71DC" w:rsidRPr="005F78E0" w:rsidRDefault="00CB71DC" w:rsidP="00D8099C">
      <w:pPr>
        <w:numPr>
          <w:ilvl w:val="0"/>
          <w:numId w:val="109"/>
        </w:numPr>
        <w:suppressAutoHyphens/>
        <w:spacing w:before="120" w:after="60"/>
        <w:ind w:hanging="442"/>
        <w:outlineLvl w:val="2"/>
        <w:rPr>
          <w:rFonts w:eastAsia="MS Mincho"/>
          <w:szCs w:val="20"/>
          <w:lang w:eastAsia="pt-BR"/>
        </w:rPr>
      </w:pPr>
      <w:r w:rsidRPr="005F78E0">
        <w:rPr>
          <w:rFonts w:eastAsia="MS Mincho"/>
          <w:szCs w:val="20"/>
          <w:lang w:eastAsia="pt-BR"/>
        </w:rPr>
        <w:t xml:space="preserve">Manter instalados e em plenas condições de operação, em local próprio da contratada, os laboratórios necessários e suficientes para manter o controle tecnológico adequado de todos os serviços executados. Quando ocorrer redução do ritmo </w:t>
      </w:r>
      <w:r w:rsidR="00EC46A8" w:rsidRPr="005F78E0">
        <w:rPr>
          <w:rFonts w:eastAsia="MS Mincho"/>
          <w:szCs w:val="20"/>
          <w:lang w:eastAsia="pt-BR"/>
        </w:rPr>
        <w:t>dos serviços</w:t>
      </w:r>
      <w:r w:rsidRPr="005F78E0">
        <w:rPr>
          <w:rFonts w:eastAsia="MS Mincho"/>
          <w:szCs w:val="20"/>
          <w:lang w:eastAsia="pt-BR"/>
        </w:rPr>
        <w:t xml:space="preserve"> ou de paralização total, a contratada deverá compatibilizar sua mão de obra e equipamentos, de forma a se manter o equilíbrio econômico-financeiro de seu contrato durante todo o período de execução d</w:t>
      </w:r>
      <w:r w:rsidR="00EC46A8" w:rsidRPr="005F78E0">
        <w:rPr>
          <w:rFonts w:eastAsia="MS Mincho"/>
          <w:szCs w:val="20"/>
          <w:lang w:eastAsia="pt-BR"/>
        </w:rPr>
        <w:t>os serviços</w:t>
      </w:r>
      <w:r w:rsidRPr="005F78E0">
        <w:rPr>
          <w:rFonts w:eastAsia="MS Mincho"/>
          <w:szCs w:val="20"/>
          <w:lang w:eastAsia="pt-BR"/>
        </w:rPr>
        <w:t>.</w:t>
      </w:r>
    </w:p>
    <w:p w14:paraId="55D4953B" w14:textId="77777777" w:rsidR="00CB71DC" w:rsidRPr="005F78E0" w:rsidRDefault="00CB71DC" w:rsidP="007A192F">
      <w:pPr>
        <w:numPr>
          <w:ilvl w:val="4"/>
          <w:numId w:val="34"/>
        </w:numPr>
        <w:suppressAutoHyphens/>
        <w:spacing w:before="120" w:after="60"/>
        <w:ind w:left="993" w:hanging="993"/>
        <w:outlineLvl w:val="2"/>
        <w:rPr>
          <w:rFonts w:eastAsia="MS Mincho"/>
          <w:szCs w:val="20"/>
          <w:lang w:eastAsia="pt-BR"/>
        </w:rPr>
      </w:pPr>
      <w:r w:rsidRPr="005F78E0">
        <w:rPr>
          <w:rFonts w:eastAsia="MS Mincho"/>
          <w:szCs w:val="20"/>
          <w:lang w:eastAsia="pt-BR"/>
        </w:rPr>
        <w:t>Cabe à Codevasf:</w:t>
      </w:r>
    </w:p>
    <w:p w14:paraId="576DE681" w14:textId="77777777" w:rsidR="00CB71DC" w:rsidRPr="005F78E0" w:rsidRDefault="00CB71DC" w:rsidP="00D8099C">
      <w:pPr>
        <w:numPr>
          <w:ilvl w:val="0"/>
          <w:numId w:val="46"/>
        </w:numPr>
        <w:suppressAutoHyphens/>
        <w:spacing w:before="120" w:after="60"/>
        <w:ind w:hanging="437"/>
        <w:outlineLvl w:val="2"/>
        <w:rPr>
          <w:rFonts w:eastAsia="MS Mincho"/>
          <w:szCs w:val="20"/>
          <w:lang w:eastAsia="pt-BR"/>
        </w:rPr>
      </w:pPr>
      <w:r w:rsidRPr="005F78E0">
        <w:rPr>
          <w:rFonts w:eastAsia="MS Mincho"/>
          <w:szCs w:val="20"/>
          <w:lang w:eastAsia="pt-BR"/>
        </w:rPr>
        <w:t>Analisar e atualizar, a cada medição da contratada, os planos de controle tecnológico. A criação e atualização serão balizadas pelo planejamento das frentes de serviço da contratada e também no cronograma físico-financeiro atualizado;</w:t>
      </w:r>
    </w:p>
    <w:p w14:paraId="2E30B62F" w14:textId="77777777" w:rsidR="00CB71DC" w:rsidRPr="005F78E0" w:rsidRDefault="00CB71DC" w:rsidP="00D8099C">
      <w:pPr>
        <w:numPr>
          <w:ilvl w:val="0"/>
          <w:numId w:val="46"/>
        </w:numPr>
        <w:suppressAutoHyphens/>
        <w:spacing w:before="120" w:after="60"/>
        <w:ind w:hanging="437"/>
        <w:outlineLvl w:val="2"/>
        <w:rPr>
          <w:rFonts w:eastAsia="MS Mincho"/>
          <w:szCs w:val="20"/>
          <w:lang w:eastAsia="pt-BR"/>
        </w:rPr>
      </w:pPr>
      <w:r w:rsidRPr="005F78E0">
        <w:rPr>
          <w:rFonts w:eastAsia="MS Mincho"/>
          <w:szCs w:val="20"/>
          <w:lang w:eastAsia="pt-BR"/>
        </w:rPr>
        <w:t>Minutar ordem de paralisação, a ser expedida pela fiscalização da Codevasf, para qualquer serviço que esteja sendo executado diferentemente das normas, manuais e especificações, comprometendo a excelência da qualidade, a economicidade, a razoabilidade, a impessoalidade e a transparência da gestão pública. Corrigida a irregularidade, minutar ordem de reinício do serviço. Em ambos os casos, deverá ser dada ciência ao Gestor de Contrato, imediatamente após a constatação e/ou solução da irregularidade constatada.</w:t>
      </w:r>
    </w:p>
    <w:p w14:paraId="69C79DB6" w14:textId="4EF219D6" w:rsidR="00425D4E" w:rsidRPr="005F78E0" w:rsidRDefault="00CB71DC" w:rsidP="00D8099C">
      <w:pPr>
        <w:pStyle w:val="Ttulo3"/>
        <w:numPr>
          <w:ilvl w:val="2"/>
          <w:numId w:val="34"/>
        </w:numPr>
        <w:spacing w:before="120" w:after="120"/>
        <w:ind w:left="1713" w:hanging="437"/>
        <w:rPr>
          <w:rFonts w:eastAsia="MS Mincho"/>
        </w:rPr>
      </w:pPr>
      <w:r w:rsidRPr="005F78E0">
        <w:rPr>
          <w:rFonts w:eastAsia="MS Mincho"/>
        </w:rPr>
        <w:lastRenderedPageBreak/>
        <w:t>Plano de Execução da Obra</w:t>
      </w:r>
    </w:p>
    <w:p w14:paraId="01E1988D" w14:textId="72CCA336" w:rsidR="00425D4E" w:rsidRPr="005F78E0" w:rsidRDefault="00CB71DC" w:rsidP="00D8099C">
      <w:pPr>
        <w:pStyle w:val="Ttulo3"/>
        <w:numPr>
          <w:ilvl w:val="2"/>
          <w:numId w:val="34"/>
        </w:numPr>
        <w:spacing w:before="120" w:after="120"/>
        <w:ind w:left="1713" w:hanging="437"/>
        <w:rPr>
          <w:rFonts w:eastAsia="MS Mincho"/>
        </w:rPr>
      </w:pPr>
      <w:r w:rsidRPr="005F78E0">
        <w:rPr>
          <w:rFonts w:eastAsia="MS Mincho"/>
        </w:rPr>
        <w:t>Os serviços serão dimensionados como PRODUTOS, definidos em CONTRATO (CT) específico, com respectiva(s) nota(s) de empenho de despesa, e com a definição e quantificação dos PRODUTOS vinculados aquele CONTRATO.</w:t>
      </w:r>
    </w:p>
    <w:p w14:paraId="6D5E6863" w14:textId="459599FE" w:rsidR="00425D4E" w:rsidRPr="005F78E0" w:rsidRDefault="00CB71DC" w:rsidP="00D8099C">
      <w:pPr>
        <w:pStyle w:val="Ttulo3"/>
        <w:numPr>
          <w:ilvl w:val="2"/>
          <w:numId w:val="34"/>
        </w:numPr>
        <w:spacing w:before="120" w:after="120"/>
        <w:ind w:left="1713" w:hanging="437"/>
        <w:rPr>
          <w:rFonts w:eastAsia="MS Mincho"/>
        </w:rPr>
      </w:pPr>
      <w:r w:rsidRPr="005F78E0">
        <w:rPr>
          <w:rFonts w:eastAsia="MS Mincho"/>
        </w:rPr>
        <w:t xml:space="preserve">O dimensionamento de execução do CONTRATO será determinado pela Codevasf via Ordem de Serviço (OS), no qual constarão os PRODUTOS a serem executados, incluindo a planilha orçamentária (com respectivos quantitativos e preços), cronograma físico-financeiro, data de início e término </w:t>
      </w:r>
      <w:r w:rsidR="00C32133" w:rsidRPr="005F78E0">
        <w:rPr>
          <w:rFonts w:eastAsia="MS Mincho"/>
        </w:rPr>
        <w:t>dos serviços</w:t>
      </w:r>
      <w:r w:rsidRPr="005F78E0">
        <w:rPr>
          <w:rFonts w:eastAsia="MS Mincho"/>
        </w:rPr>
        <w:t xml:space="preserve">, e especificações técnicas detalhadas para a execução de um ou mais PRODUTOS. </w:t>
      </w:r>
    </w:p>
    <w:p w14:paraId="3C5DB184" w14:textId="669940CD" w:rsidR="00425D4E" w:rsidRPr="005F78E0" w:rsidRDefault="00CB71DC" w:rsidP="00D8099C">
      <w:pPr>
        <w:pStyle w:val="Ttulo3"/>
        <w:numPr>
          <w:ilvl w:val="2"/>
          <w:numId w:val="34"/>
        </w:numPr>
        <w:spacing w:before="120" w:after="120"/>
        <w:ind w:left="1713" w:hanging="437"/>
        <w:rPr>
          <w:rFonts w:eastAsia="MS Mincho"/>
        </w:rPr>
      </w:pPr>
      <w:r w:rsidRPr="005F78E0">
        <w:rPr>
          <w:rFonts w:eastAsia="MS Mincho"/>
        </w:rPr>
        <w:t>Os PRODUTOS são passíveis de subdivisão ou agrupamento com anuência da Codevasf.</w:t>
      </w:r>
    </w:p>
    <w:p w14:paraId="716FD7A3" w14:textId="429927FD" w:rsidR="00CB71DC" w:rsidRPr="005F78E0" w:rsidRDefault="00CB71DC" w:rsidP="00D8099C">
      <w:pPr>
        <w:pStyle w:val="Ttulo3"/>
        <w:numPr>
          <w:ilvl w:val="2"/>
          <w:numId w:val="34"/>
        </w:numPr>
        <w:spacing w:before="120" w:after="120"/>
        <w:ind w:left="1713" w:hanging="437"/>
        <w:rPr>
          <w:rFonts w:eastAsia="MS Mincho"/>
        </w:rPr>
      </w:pPr>
      <w:r w:rsidRPr="005F78E0">
        <w:rPr>
          <w:rFonts w:eastAsia="MS Mincho"/>
        </w:rPr>
        <w:t xml:space="preserve">No </w:t>
      </w:r>
      <w:r w:rsidRPr="005F78E0">
        <w:rPr>
          <w:rFonts w:eastAsia="MS Mincho"/>
          <w:i/>
          <w:iCs/>
        </w:rPr>
        <w:t>ANEXO 4</w:t>
      </w:r>
      <w:r w:rsidRPr="005F78E0">
        <w:rPr>
          <w:rFonts w:eastAsia="MS Mincho"/>
        </w:rPr>
        <w:t xml:space="preserve"> está apresentado a </w:t>
      </w:r>
      <w:r w:rsidR="009E40FD" w:rsidRPr="005F78E0">
        <w:rPr>
          <w:rFonts w:eastAsia="MS Mincho"/>
        </w:rPr>
        <w:t xml:space="preserve">Planilha de Custos do Orçamento de Referência </w:t>
      </w:r>
      <w:r w:rsidRPr="005F78E0">
        <w:rPr>
          <w:rFonts w:eastAsia="MS Mincho"/>
        </w:rPr>
        <w:t>e Cronograma Físico-Financeiro.</w:t>
      </w:r>
    </w:p>
    <w:p w14:paraId="6AB07B61" w14:textId="77777777" w:rsidR="002A2F86" w:rsidRPr="005F78E0" w:rsidRDefault="002A2F86" w:rsidP="00425D4E">
      <w:pPr>
        <w:spacing w:before="120" w:after="120"/>
        <w:rPr>
          <w:szCs w:val="20"/>
        </w:rPr>
      </w:pPr>
    </w:p>
    <w:p w14:paraId="0F7A1920" w14:textId="77777777" w:rsidR="006E253F" w:rsidRPr="005F78E0" w:rsidRDefault="006E253F" w:rsidP="007A192F">
      <w:pPr>
        <w:pStyle w:val="Ttulo1"/>
        <w:numPr>
          <w:ilvl w:val="0"/>
          <w:numId w:val="34"/>
        </w:numPr>
        <w:ind w:left="851" w:hanging="851"/>
        <w:rPr>
          <w:szCs w:val="20"/>
        </w:rPr>
      </w:pPr>
      <w:bookmarkStart w:id="12" w:name="_Toc178670034"/>
      <w:r w:rsidRPr="005F78E0">
        <w:rPr>
          <w:szCs w:val="20"/>
        </w:rPr>
        <w:t>CONDIÇÕES DE PARTICIPAÇÃO</w:t>
      </w:r>
      <w:bookmarkEnd w:id="12"/>
    </w:p>
    <w:p w14:paraId="5A228EC8" w14:textId="77777777" w:rsidR="006E253F" w:rsidRPr="005F78E0" w:rsidRDefault="006E253F" w:rsidP="003B4053">
      <w:pPr>
        <w:rPr>
          <w:szCs w:val="20"/>
        </w:rPr>
      </w:pPr>
    </w:p>
    <w:p w14:paraId="7ACC644C" w14:textId="63F57FA3" w:rsidR="00536B93" w:rsidRPr="005F78E0" w:rsidRDefault="00536B93" w:rsidP="007A192F">
      <w:pPr>
        <w:pStyle w:val="Ttulo2"/>
        <w:numPr>
          <w:ilvl w:val="1"/>
          <w:numId w:val="34"/>
        </w:numPr>
        <w:ind w:left="851" w:hanging="851"/>
        <w:rPr>
          <w:szCs w:val="20"/>
        </w:rPr>
      </w:pPr>
      <w:bookmarkStart w:id="13" w:name="_Ref449450707"/>
      <w:r w:rsidRPr="005F78E0">
        <w:rPr>
          <w:szCs w:val="20"/>
        </w:rPr>
        <w:t>Poderão participar da presente licitação empresas do ramo pertinente e compatíve</w:t>
      </w:r>
      <w:r w:rsidR="00827C7E" w:rsidRPr="005F78E0">
        <w:rPr>
          <w:szCs w:val="20"/>
        </w:rPr>
        <w:t>l</w:t>
      </w:r>
      <w:r w:rsidRPr="005F78E0">
        <w:rPr>
          <w:szCs w:val="20"/>
        </w:rPr>
        <w:t xml:space="preserve"> com o objeto desta licitação, nacionais ou estrangeiras, </w:t>
      </w:r>
      <w:r w:rsidR="0050717D" w:rsidRPr="005F78E0">
        <w:rPr>
          <w:szCs w:val="20"/>
        </w:rPr>
        <w:t xml:space="preserve">isoladas, </w:t>
      </w:r>
      <w:r w:rsidRPr="005F78E0">
        <w:rPr>
          <w:szCs w:val="20"/>
        </w:rPr>
        <w:t xml:space="preserve">que atendam </w:t>
      </w:r>
      <w:r w:rsidR="00AE0B96" w:rsidRPr="005F78E0">
        <w:rPr>
          <w:szCs w:val="20"/>
        </w:rPr>
        <w:t>às exigências deste</w:t>
      </w:r>
      <w:r w:rsidRPr="005F78E0">
        <w:rPr>
          <w:szCs w:val="20"/>
        </w:rPr>
        <w:t xml:space="preserve"> TR e seus anexos</w:t>
      </w:r>
      <w:r w:rsidR="00C55F3A" w:rsidRPr="005F78E0">
        <w:rPr>
          <w:szCs w:val="20"/>
        </w:rPr>
        <w:t>.</w:t>
      </w:r>
    </w:p>
    <w:p w14:paraId="05038EAB" w14:textId="77777777" w:rsidR="00536B93" w:rsidRPr="005F78E0" w:rsidRDefault="00536B93" w:rsidP="00D52EFE">
      <w:pPr>
        <w:rPr>
          <w:szCs w:val="20"/>
        </w:rPr>
      </w:pPr>
    </w:p>
    <w:p w14:paraId="7484E7B9" w14:textId="77777777" w:rsidR="00536B93" w:rsidRPr="005F78E0" w:rsidRDefault="00536B93" w:rsidP="009317F5">
      <w:pPr>
        <w:pStyle w:val="Ttulo3"/>
        <w:numPr>
          <w:ilvl w:val="2"/>
          <w:numId w:val="22"/>
        </w:numPr>
        <w:tabs>
          <w:tab w:val="clear" w:pos="708"/>
          <w:tab w:val="num" w:pos="851"/>
        </w:tabs>
        <w:ind w:left="851" w:hanging="851"/>
      </w:pPr>
      <w:r w:rsidRPr="005F78E0">
        <w:t>As Empresas estrangeiras poderão participar nas mesmas condições das empresas nacionais.</w:t>
      </w:r>
    </w:p>
    <w:p w14:paraId="29BA877D" w14:textId="77777777" w:rsidR="00536B93" w:rsidRPr="005F78E0" w:rsidRDefault="00536B93" w:rsidP="00D52EFE">
      <w:pPr>
        <w:rPr>
          <w:szCs w:val="20"/>
        </w:rPr>
      </w:pPr>
    </w:p>
    <w:p w14:paraId="73EC93CF" w14:textId="77777777" w:rsidR="00503E6A" w:rsidRPr="005F78E0" w:rsidRDefault="00503E6A" w:rsidP="007A192F">
      <w:pPr>
        <w:pStyle w:val="Ttulo2"/>
        <w:numPr>
          <w:ilvl w:val="1"/>
          <w:numId w:val="34"/>
        </w:numPr>
        <w:ind w:left="851" w:hanging="851"/>
        <w:rPr>
          <w:b/>
          <w:szCs w:val="20"/>
        </w:rPr>
      </w:pPr>
      <w:bookmarkStart w:id="14" w:name="_Ref441152334"/>
      <w:bookmarkEnd w:id="13"/>
      <w:r w:rsidRPr="005F78E0">
        <w:rPr>
          <w:b/>
          <w:szCs w:val="20"/>
        </w:rPr>
        <w:t>CONSÓRCIO</w:t>
      </w:r>
    </w:p>
    <w:p w14:paraId="5A07FD02" w14:textId="77777777" w:rsidR="00776394" w:rsidRPr="005F78E0" w:rsidRDefault="00776394" w:rsidP="00776394">
      <w:pPr>
        <w:rPr>
          <w:szCs w:val="20"/>
        </w:rPr>
      </w:pPr>
    </w:p>
    <w:p w14:paraId="7F820E10" w14:textId="77777777" w:rsidR="00776394" w:rsidRPr="005F78E0" w:rsidRDefault="00776394" w:rsidP="009317F5">
      <w:pPr>
        <w:pStyle w:val="Ttulo3"/>
        <w:numPr>
          <w:ilvl w:val="2"/>
          <w:numId w:val="25"/>
        </w:numPr>
        <w:ind w:left="851" w:hanging="851"/>
      </w:pPr>
      <w:r w:rsidRPr="005F78E0">
        <w:t xml:space="preserve">Não será permitida a participação de consórcio. </w:t>
      </w:r>
    </w:p>
    <w:p w14:paraId="3B6281EF" w14:textId="77777777" w:rsidR="00776394" w:rsidRPr="005F78E0" w:rsidRDefault="00776394" w:rsidP="00776394">
      <w:pPr>
        <w:rPr>
          <w:b/>
          <w:szCs w:val="20"/>
          <w:lang w:eastAsia="pt-BR"/>
        </w:rPr>
      </w:pPr>
    </w:p>
    <w:p w14:paraId="0C2C7666" w14:textId="265FF612" w:rsidR="00DB4CFA" w:rsidRPr="005F78E0" w:rsidRDefault="00A61E80" w:rsidP="002E3C71">
      <w:pPr>
        <w:pStyle w:val="Ttulo2"/>
        <w:numPr>
          <w:ilvl w:val="1"/>
          <w:numId w:val="34"/>
        </w:numPr>
        <w:ind w:left="851" w:hanging="851"/>
        <w:rPr>
          <w:b/>
          <w:szCs w:val="20"/>
        </w:rPr>
      </w:pPr>
      <w:bookmarkStart w:id="15" w:name="_Ref455652949"/>
      <w:r w:rsidRPr="005F78E0">
        <w:rPr>
          <w:b/>
          <w:szCs w:val="20"/>
        </w:rPr>
        <w:t>SUBCONTRATAÇÃO</w:t>
      </w:r>
      <w:bookmarkEnd w:id="14"/>
      <w:bookmarkEnd w:id="15"/>
    </w:p>
    <w:p w14:paraId="174E72A7" w14:textId="77777777" w:rsidR="00D8099C" w:rsidRPr="005F78E0" w:rsidRDefault="00D8099C" w:rsidP="00D8099C">
      <w:pPr>
        <w:rPr>
          <w:lang w:eastAsia="pt-BR"/>
        </w:rPr>
      </w:pPr>
    </w:p>
    <w:p w14:paraId="560E977E" w14:textId="121667C5" w:rsidR="00556DAC" w:rsidRDefault="00556DAC" w:rsidP="00556DAC">
      <w:pPr>
        <w:pStyle w:val="Ttulo3"/>
        <w:numPr>
          <w:ilvl w:val="2"/>
          <w:numId w:val="114"/>
        </w:numPr>
        <w:ind w:left="851" w:hanging="851"/>
      </w:pPr>
      <w:r>
        <w:t>Será permitida a subcontratação parcial dos serviços objeto deste TR, com anuência prévia da Codevasf. Não poderão ser objeto de subcontratação as parcelas de maior relevância e consideradas principais do objeto, mas tão somente aquelas que possam ser entendidas como atividades auxiliares. As parcelas de maior relevância são caracterizadas pelos itens abaixo e que, portanto, não podem ser objeto de subcontratação:</w:t>
      </w:r>
    </w:p>
    <w:p w14:paraId="15508CB4" w14:textId="77777777" w:rsidR="00556DAC" w:rsidRPr="00556DAC" w:rsidRDefault="00556DAC" w:rsidP="00556DAC">
      <w:pPr>
        <w:rPr>
          <w:lang w:eastAsia="pt-BR"/>
        </w:rPr>
      </w:pPr>
    </w:p>
    <w:p w14:paraId="57D3735A" w14:textId="77777777" w:rsidR="00556DAC" w:rsidRDefault="00556DAC" w:rsidP="00556DAC">
      <w:pPr>
        <w:pStyle w:val="PargrafodaLista"/>
        <w:numPr>
          <w:ilvl w:val="0"/>
          <w:numId w:val="119"/>
        </w:numPr>
        <w:ind w:left="1276" w:hanging="425"/>
      </w:pPr>
      <w:r>
        <w:t>Para a execução de Capa Asfáltica com Concreto Betuminoso Usinado a Quente (CBUQ):</w:t>
      </w:r>
    </w:p>
    <w:p w14:paraId="0D176F33" w14:textId="77777777" w:rsidR="00556DAC" w:rsidRPr="00556DAC" w:rsidRDefault="00556DAC" w:rsidP="00556DAC">
      <w:pPr>
        <w:rPr>
          <w:lang w:eastAsia="pt-BR"/>
        </w:rPr>
      </w:pPr>
    </w:p>
    <w:p w14:paraId="0EE1A745" w14:textId="3F5FC348" w:rsidR="00556DAC" w:rsidRDefault="00556DAC" w:rsidP="00556DAC">
      <w:pPr>
        <w:ind w:left="1276"/>
      </w:pPr>
      <w:r>
        <w:t>- Concreto asfáltico - faixa C - areia e brita comerciais (SICRO 4011463);</w:t>
      </w:r>
    </w:p>
    <w:p w14:paraId="5AA684DF" w14:textId="60215662" w:rsidR="00556DAC" w:rsidRDefault="00556DAC" w:rsidP="00556DAC">
      <w:pPr>
        <w:ind w:left="1276"/>
      </w:pPr>
      <w:r w:rsidRPr="00556DAC">
        <w:t>- Pintura de ligação (SICRO 4011353).</w:t>
      </w:r>
    </w:p>
    <w:p w14:paraId="6ADC5736" w14:textId="77777777" w:rsidR="00556DAC" w:rsidRPr="00556DAC" w:rsidRDefault="00556DAC" w:rsidP="00556DAC">
      <w:pPr>
        <w:rPr>
          <w:lang w:eastAsia="pt-BR"/>
        </w:rPr>
      </w:pPr>
    </w:p>
    <w:p w14:paraId="15C84C16" w14:textId="77777777" w:rsidR="00B76A5E" w:rsidRPr="005F78E0" w:rsidRDefault="00B76A5E" w:rsidP="00927D8F">
      <w:pPr>
        <w:rPr>
          <w:szCs w:val="20"/>
        </w:rPr>
      </w:pPr>
    </w:p>
    <w:p w14:paraId="401B95C6" w14:textId="643A4851" w:rsidR="005B2B2E" w:rsidRPr="005F78E0" w:rsidRDefault="005B2B2E" w:rsidP="00B21671">
      <w:pPr>
        <w:pStyle w:val="Ttulo1"/>
        <w:numPr>
          <w:ilvl w:val="0"/>
          <w:numId w:val="34"/>
        </w:numPr>
        <w:tabs>
          <w:tab w:val="clear" w:pos="998"/>
          <w:tab w:val="num" w:pos="851"/>
        </w:tabs>
        <w:ind w:left="851" w:hanging="851"/>
        <w:rPr>
          <w:szCs w:val="20"/>
        </w:rPr>
      </w:pPr>
      <w:bookmarkStart w:id="16" w:name="_Toc178670035"/>
      <w:r w:rsidRPr="005F78E0">
        <w:rPr>
          <w:szCs w:val="20"/>
        </w:rPr>
        <w:t xml:space="preserve">VISITA AO LOCAL </w:t>
      </w:r>
      <w:r w:rsidR="005B60B7" w:rsidRPr="005F78E0">
        <w:rPr>
          <w:szCs w:val="20"/>
        </w:rPr>
        <w:t>DOS SERVIÇOS</w:t>
      </w:r>
      <w:bookmarkEnd w:id="16"/>
    </w:p>
    <w:p w14:paraId="7D4DA617" w14:textId="77777777" w:rsidR="00983C1F" w:rsidRPr="005F78E0" w:rsidRDefault="00983C1F" w:rsidP="00983C1F">
      <w:pPr>
        <w:rPr>
          <w:szCs w:val="20"/>
        </w:rPr>
      </w:pPr>
    </w:p>
    <w:p w14:paraId="26E9C667" w14:textId="77777777" w:rsidR="005B2B2E" w:rsidRPr="005F78E0" w:rsidRDefault="005B2B2E" w:rsidP="007A192F">
      <w:pPr>
        <w:pStyle w:val="Ttulo2"/>
        <w:numPr>
          <w:ilvl w:val="1"/>
          <w:numId w:val="34"/>
        </w:numPr>
        <w:ind w:left="851" w:hanging="851"/>
        <w:rPr>
          <w:szCs w:val="20"/>
        </w:rPr>
      </w:pPr>
      <w:r w:rsidRPr="005F78E0">
        <w:rPr>
          <w:szCs w:val="20"/>
        </w:rPr>
        <w:t xml:space="preserve">A visita aos locais de prestação dos serviços </w:t>
      </w:r>
      <w:r w:rsidR="00833B53" w:rsidRPr="005F78E0">
        <w:rPr>
          <w:b/>
          <w:szCs w:val="20"/>
          <w:u w:val="single"/>
        </w:rPr>
        <w:t xml:space="preserve">NÃO </w:t>
      </w:r>
      <w:r w:rsidR="004E4D90" w:rsidRPr="005F78E0">
        <w:rPr>
          <w:b/>
          <w:szCs w:val="20"/>
          <w:u w:val="single"/>
        </w:rPr>
        <w:t>será obrigatória</w:t>
      </w:r>
      <w:r w:rsidRPr="005F78E0">
        <w:rPr>
          <w:szCs w:val="20"/>
        </w:rPr>
        <w:t>, porém, recomenda-se às licitantes que seja realizada a visita aos locais onde serão executados os serviços e suas circunvizinhanças, por intermédio de pelo menos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716D359B" w14:textId="77777777" w:rsidR="008802D6" w:rsidRPr="005F78E0" w:rsidRDefault="008802D6" w:rsidP="002A2F86">
      <w:pPr>
        <w:rPr>
          <w:szCs w:val="20"/>
        </w:rPr>
      </w:pPr>
    </w:p>
    <w:p w14:paraId="05AE737F" w14:textId="77777777" w:rsidR="00782D88" w:rsidRPr="005F78E0" w:rsidRDefault="00782D88" w:rsidP="007A192F">
      <w:pPr>
        <w:pStyle w:val="Ttulo3"/>
        <w:numPr>
          <w:ilvl w:val="2"/>
          <w:numId w:val="34"/>
        </w:numPr>
        <w:ind w:left="851" w:hanging="851"/>
      </w:pPr>
      <w:r w:rsidRPr="005F78E0">
        <w:t xml:space="preserve">É de inteira responsabilidade da licitante a verificação "in loco" das dificuldades e dimensionamento dos dados necessários à apresentação da Proposta. A não verificação </w:t>
      </w:r>
      <w:r w:rsidRPr="005F78E0">
        <w:lastRenderedPageBreak/>
        <w:t>dessas dificuldades não poderá ser avocada no desenrolar dos trabalhos como fonte de alteração dos termos contratuais estabelecidos.</w:t>
      </w:r>
    </w:p>
    <w:p w14:paraId="1091901A" w14:textId="77777777" w:rsidR="00782D88" w:rsidRPr="005F78E0" w:rsidRDefault="00782D88" w:rsidP="00F23DFB">
      <w:pPr>
        <w:ind w:left="851" w:hanging="851"/>
        <w:rPr>
          <w:szCs w:val="20"/>
          <w:lang w:eastAsia="pt-BR"/>
        </w:rPr>
      </w:pPr>
    </w:p>
    <w:p w14:paraId="3B51FB6E" w14:textId="0EFDCE14" w:rsidR="00782D88" w:rsidRPr="005F78E0" w:rsidRDefault="00A83B94" w:rsidP="007A192F">
      <w:pPr>
        <w:pStyle w:val="Ttulo3"/>
        <w:numPr>
          <w:ilvl w:val="2"/>
          <w:numId w:val="34"/>
        </w:numPr>
        <w:ind w:left="851" w:hanging="851"/>
      </w:pPr>
      <w:bookmarkStart w:id="17" w:name="_Ref78987628"/>
      <w:r w:rsidRPr="005F78E0">
        <w:t xml:space="preserve">Será exigida a declaração de ciência que os serviços poderão ser executados em toda a área de atuação da Codevasf no estado do </w:t>
      </w:r>
      <w:r w:rsidR="002E3C71" w:rsidRPr="005F78E0">
        <w:t>Alagoas</w:t>
      </w:r>
      <w:r w:rsidRPr="005F78E0">
        <w:t xml:space="preserve">, que </w:t>
      </w:r>
      <w:r w:rsidR="00782D88" w:rsidRPr="005F78E0">
        <w:t>será obrigatoriamente emitida pela empresa licitante (</w:t>
      </w:r>
      <w:r w:rsidR="008D5FAE" w:rsidRPr="00E3710A">
        <w:rPr>
          <w:i/>
          <w:iCs/>
        </w:rPr>
        <w:t>ANEXO</w:t>
      </w:r>
      <w:r w:rsidR="00E3710A" w:rsidRPr="00E3710A">
        <w:rPr>
          <w:i/>
          <w:iCs/>
        </w:rPr>
        <w:t xml:space="preserve"> 2</w:t>
      </w:r>
      <w:r w:rsidR="009E40FD" w:rsidRPr="005F78E0">
        <w:t xml:space="preserve"> - </w:t>
      </w:r>
      <w:r w:rsidR="00074934" w:rsidRPr="00074934">
        <w:t>Modelo de Declaração de Conhecimento do Local de Execução dos Serviços</w:t>
      </w:r>
      <w:r w:rsidR="00782D88" w:rsidRPr="005F78E0">
        <w:t>), através dos seus preposto</w:t>
      </w:r>
      <w:r w:rsidR="008A44A5" w:rsidRPr="005F78E0">
        <w:t>s.</w:t>
      </w:r>
      <w:bookmarkEnd w:id="17"/>
    </w:p>
    <w:p w14:paraId="53277776" w14:textId="77777777" w:rsidR="003845F2" w:rsidRPr="005F78E0" w:rsidRDefault="003845F2" w:rsidP="003845F2">
      <w:pPr>
        <w:rPr>
          <w:szCs w:val="20"/>
          <w:lang w:eastAsia="pt-BR"/>
        </w:rPr>
      </w:pPr>
    </w:p>
    <w:p w14:paraId="2C1ED52B" w14:textId="77777777" w:rsidR="003845F2" w:rsidRPr="005F78E0" w:rsidRDefault="003845F2" w:rsidP="007A192F">
      <w:pPr>
        <w:pStyle w:val="Ttulo3"/>
        <w:numPr>
          <w:ilvl w:val="2"/>
          <w:numId w:val="34"/>
        </w:numPr>
        <w:ind w:left="851" w:hanging="851"/>
      </w:pPr>
      <w:r w:rsidRPr="005F78E0">
        <w:t xml:space="preserve">A </w:t>
      </w:r>
      <w:r w:rsidR="00D510E2" w:rsidRPr="005F78E0">
        <w:t>LICITANTE</w:t>
      </w:r>
      <w:r w:rsidRPr="005F78E0">
        <w:t xml:space="preserv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p>
    <w:p w14:paraId="35E48A4B" w14:textId="77777777" w:rsidR="00782D88" w:rsidRPr="005F78E0" w:rsidRDefault="00782D88" w:rsidP="00D8099C"/>
    <w:p w14:paraId="1B9A3784" w14:textId="756A084A" w:rsidR="005B2B2E" w:rsidRPr="005F78E0" w:rsidRDefault="005B2B2E" w:rsidP="007A192F">
      <w:pPr>
        <w:pStyle w:val="Ttulo2"/>
        <w:numPr>
          <w:ilvl w:val="1"/>
          <w:numId w:val="34"/>
        </w:numPr>
        <w:ind w:left="851" w:hanging="851"/>
        <w:rPr>
          <w:szCs w:val="20"/>
        </w:rPr>
      </w:pPr>
      <w:r w:rsidRPr="005F78E0">
        <w:rPr>
          <w:szCs w:val="20"/>
        </w:rPr>
        <w:t xml:space="preserve">Os custos de visita aos locais </w:t>
      </w:r>
      <w:r w:rsidR="005B60B7" w:rsidRPr="005F78E0">
        <w:rPr>
          <w:szCs w:val="20"/>
        </w:rPr>
        <w:t>dos</w:t>
      </w:r>
      <w:r w:rsidR="00FB0888" w:rsidRPr="005F78E0">
        <w:rPr>
          <w:szCs w:val="20"/>
        </w:rPr>
        <w:t xml:space="preserve"> </w:t>
      </w:r>
      <w:r w:rsidRPr="005F78E0">
        <w:rPr>
          <w:szCs w:val="20"/>
        </w:rPr>
        <w:t>serviços</w:t>
      </w:r>
      <w:r w:rsidR="00FB0888" w:rsidRPr="005F78E0">
        <w:rPr>
          <w:szCs w:val="20"/>
        </w:rPr>
        <w:t xml:space="preserve"> de engenharia</w:t>
      </w:r>
      <w:r w:rsidRPr="005F78E0">
        <w:rPr>
          <w:szCs w:val="20"/>
        </w:rPr>
        <w:t xml:space="preserve"> correrão por exclusiva conta da licitante.</w:t>
      </w:r>
    </w:p>
    <w:p w14:paraId="06507562" w14:textId="77777777" w:rsidR="005B2B2E" w:rsidRPr="005F78E0" w:rsidRDefault="005B2B2E" w:rsidP="002A725B">
      <w:pPr>
        <w:rPr>
          <w:szCs w:val="20"/>
        </w:rPr>
      </w:pPr>
    </w:p>
    <w:p w14:paraId="2CA8F4C6" w14:textId="77777777" w:rsidR="005B2B2E" w:rsidRPr="005F78E0" w:rsidRDefault="005B2B2E" w:rsidP="002A725B">
      <w:pPr>
        <w:rPr>
          <w:szCs w:val="20"/>
        </w:rPr>
      </w:pPr>
    </w:p>
    <w:p w14:paraId="68C318E8" w14:textId="77777777" w:rsidR="00E5560C" w:rsidRPr="005F78E0" w:rsidRDefault="00E5560C" w:rsidP="007A192F">
      <w:pPr>
        <w:pStyle w:val="Ttulo1"/>
        <w:numPr>
          <w:ilvl w:val="0"/>
          <w:numId w:val="34"/>
        </w:numPr>
        <w:ind w:left="851" w:hanging="851"/>
        <w:rPr>
          <w:szCs w:val="20"/>
        </w:rPr>
      </w:pPr>
      <w:bookmarkStart w:id="18" w:name="_Toc178670036"/>
      <w:r w:rsidRPr="005F78E0">
        <w:rPr>
          <w:szCs w:val="20"/>
        </w:rPr>
        <w:t>PROPOSTA FINANCEIRA</w:t>
      </w:r>
      <w:bookmarkEnd w:id="18"/>
    </w:p>
    <w:p w14:paraId="1F9F7957" w14:textId="77777777" w:rsidR="00E5560C" w:rsidRPr="005F78E0" w:rsidRDefault="00E5560C" w:rsidP="00E5560C">
      <w:pPr>
        <w:rPr>
          <w:szCs w:val="20"/>
        </w:rPr>
      </w:pPr>
    </w:p>
    <w:p w14:paraId="43FEB827" w14:textId="33827E93" w:rsidR="00E5560C" w:rsidRPr="005F78E0" w:rsidRDefault="00E5560C" w:rsidP="007A192F">
      <w:pPr>
        <w:pStyle w:val="Ttulo2"/>
        <w:numPr>
          <w:ilvl w:val="1"/>
          <w:numId w:val="34"/>
        </w:numPr>
        <w:ind w:left="851" w:hanging="851"/>
        <w:rPr>
          <w:szCs w:val="20"/>
        </w:rPr>
      </w:pPr>
      <w:r w:rsidRPr="005F78E0">
        <w:rPr>
          <w:szCs w:val="20"/>
        </w:rPr>
        <w:t xml:space="preserve">A Proposta Financeira, </w:t>
      </w:r>
      <w:r w:rsidRPr="005F78E0">
        <w:rPr>
          <w:bCs/>
          <w:szCs w:val="20"/>
        </w:rPr>
        <w:t xml:space="preserve">por </w:t>
      </w:r>
      <w:r w:rsidR="00EE5A35" w:rsidRPr="005F78E0">
        <w:rPr>
          <w:bCs/>
          <w:szCs w:val="20"/>
        </w:rPr>
        <w:t>Item</w:t>
      </w:r>
      <w:r w:rsidRPr="005F78E0">
        <w:rPr>
          <w:bCs/>
          <w:szCs w:val="20"/>
        </w:rPr>
        <w:t>,</w:t>
      </w:r>
      <w:r w:rsidRPr="005F78E0">
        <w:rPr>
          <w:szCs w:val="20"/>
        </w:rPr>
        <w:t xml:space="preserve"> deverá ser firme e precisa, </w:t>
      </w:r>
      <w:r w:rsidR="00763304" w:rsidRPr="005F78E0">
        <w:rPr>
          <w:szCs w:val="20"/>
        </w:rPr>
        <w:t xml:space="preserve">com clareza e sem rasuras, </w:t>
      </w:r>
      <w:r w:rsidRPr="005F78E0">
        <w:rPr>
          <w:szCs w:val="20"/>
        </w:rPr>
        <w:t xml:space="preserve">limitada rigorosamente ao objeto desta licitação, e não poderá conter condições ou alternativas não previstas neste TR e seus </w:t>
      </w:r>
      <w:r w:rsidR="00525FD5" w:rsidRPr="005F78E0">
        <w:rPr>
          <w:szCs w:val="20"/>
        </w:rPr>
        <w:t>a</w:t>
      </w:r>
      <w:r w:rsidRPr="005F78E0">
        <w:rPr>
          <w:szCs w:val="20"/>
        </w:rPr>
        <w:t>nexos constitutivos.</w:t>
      </w:r>
    </w:p>
    <w:p w14:paraId="1DEB76D4" w14:textId="77777777" w:rsidR="00E5560C" w:rsidRPr="005F78E0" w:rsidRDefault="00E5560C" w:rsidP="00E5560C">
      <w:pPr>
        <w:rPr>
          <w:szCs w:val="20"/>
        </w:rPr>
      </w:pPr>
    </w:p>
    <w:p w14:paraId="6D3A6181" w14:textId="77777777" w:rsidR="00E5560C" w:rsidRPr="005F78E0" w:rsidRDefault="00E5560C" w:rsidP="007A192F">
      <w:pPr>
        <w:pStyle w:val="Ttulo2"/>
        <w:numPr>
          <w:ilvl w:val="1"/>
          <w:numId w:val="34"/>
        </w:numPr>
        <w:ind w:left="851" w:hanging="851"/>
        <w:rPr>
          <w:szCs w:val="20"/>
        </w:rPr>
      </w:pPr>
      <w:r w:rsidRPr="005F78E0">
        <w:rPr>
          <w:szCs w:val="20"/>
        </w:rPr>
        <w:t>A Proposta Financeira constitui-se dos seguintes documentos:</w:t>
      </w:r>
    </w:p>
    <w:p w14:paraId="1FD494DE" w14:textId="77777777" w:rsidR="00E5560C" w:rsidRPr="005F78E0" w:rsidRDefault="00E5560C" w:rsidP="00E5560C">
      <w:pPr>
        <w:rPr>
          <w:szCs w:val="20"/>
        </w:rPr>
      </w:pPr>
    </w:p>
    <w:p w14:paraId="73F74860" w14:textId="1CE26F23" w:rsidR="00847D50" w:rsidRPr="005F78E0" w:rsidRDefault="000B7017" w:rsidP="00CD63F9">
      <w:pPr>
        <w:pStyle w:val="PargrafodaLista"/>
        <w:numPr>
          <w:ilvl w:val="0"/>
          <w:numId w:val="13"/>
        </w:numPr>
        <w:ind w:left="1276" w:hanging="425"/>
        <w:rPr>
          <w:szCs w:val="20"/>
        </w:rPr>
      </w:pPr>
      <w:r w:rsidRPr="005F78E0">
        <w:rPr>
          <w:szCs w:val="20"/>
        </w:rPr>
        <w:t xml:space="preserve">Planilha de Custos do Valor da Proposta da Licitante </w:t>
      </w:r>
      <w:r w:rsidR="004D6630">
        <w:rPr>
          <w:szCs w:val="20"/>
        </w:rPr>
        <w:t>(</w:t>
      </w:r>
      <w:r w:rsidR="004D6630" w:rsidRPr="004D6630">
        <w:rPr>
          <w:i/>
          <w:iCs/>
          <w:szCs w:val="20"/>
        </w:rPr>
        <w:t>ANEXO 5</w:t>
      </w:r>
      <w:r w:rsidR="004D6630">
        <w:rPr>
          <w:szCs w:val="20"/>
        </w:rPr>
        <w:t xml:space="preserve">) </w:t>
      </w:r>
      <w:r w:rsidR="00D94A95" w:rsidRPr="005F78E0">
        <w:rPr>
          <w:szCs w:val="20"/>
        </w:rPr>
        <w:t xml:space="preserve">com todos os seus itens, devidamente preenchida, com clareza e sem rasuras, conforme a </w:t>
      </w:r>
      <w:r w:rsidRPr="005F78E0">
        <w:rPr>
          <w:szCs w:val="20"/>
        </w:rPr>
        <w:t xml:space="preserve">Planilha de Custos do Valor do Orçamento de Referência </w:t>
      </w:r>
      <w:r w:rsidR="009E40FD" w:rsidRPr="005F78E0">
        <w:rPr>
          <w:i/>
          <w:iCs/>
          <w:szCs w:val="20"/>
        </w:rPr>
        <w:t>(</w:t>
      </w:r>
      <w:r w:rsidR="008D5FAE">
        <w:rPr>
          <w:i/>
          <w:iCs/>
          <w:szCs w:val="20"/>
        </w:rPr>
        <w:t xml:space="preserve">ANEXO </w:t>
      </w:r>
      <w:r w:rsidR="00827C7E" w:rsidRPr="005F78E0">
        <w:rPr>
          <w:i/>
          <w:iCs/>
          <w:szCs w:val="20"/>
        </w:rPr>
        <w:t>4</w:t>
      </w:r>
      <w:r w:rsidR="00AE4534" w:rsidRPr="005F78E0">
        <w:rPr>
          <w:szCs w:val="20"/>
        </w:rPr>
        <w:t>)</w:t>
      </w:r>
      <w:r w:rsidR="00D94A95" w:rsidRPr="005F78E0">
        <w:rPr>
          <w:szCs w:val="20"/>
        </w:rPr>
        <w:t xml:space="preserve">, que é parte integrante deste Termo de Referência, observando-se os preços unitários orçados pela </w:t>
      </w:r>
      <w:r w:rsidR="00CF5060" w:rsidRPr="005F78E0">
        <w:rPr>
          <w:szCs w:val="20"/>
        </w:rPr>
        <w:t>Codevasf</w:t>
      </w:r>
      <w:r w:rsidR="00D94A95" w:rsidRPr="005F78E0">
        <w:rPr>
          <w:szCs w:val="20"/>
        </w:rPr>
        <w:t>, nos quais</w:t>
      </w:r>
      <w:r w:rsidR="00CB48E8" w:rsidRPr="005F78E0">
        <w:rPr>
          <w:szCs w:val="20"/>
        </w:rPr>
        <w:t xml:space="preserve"> </w:t>
      </w:r>
      <w:r w:rsidR="00D94A95" w:rsidRPr="005F78E0">
        <w:rPr>
          <w:szCs w:val="20"/>
        </w:rPr>
        <w:t>deverá ser</w:t>
      </w:r>
      <w:r w:rsidR="00CB48E8" w:rsidRPr="005F78E0">
        <w:rPr>
          <w:szCs w:val="20"/>
        </w:rPr>
        <w:t xml:space="preserve"> </w:t>
      </w:r>
      <w:r w:rsidR="00D94A95" w:rsidRPr="005F78E0">
        <w:rPr>
          <w:szCs w:val="20"/>
        </w:rPr>
        <w:t xml:space="preserve">incidido linearmente o percentual de desconto ofertado pela licitante, conforme </w:t>
      </w:r>
      <w:r w:rsidR="00151295" w:rsidRPr="005F78E0">
        <w:rPr>
          <w:szCs w:val="20"/>
        </w:rPr>
        <w:t>inciso II, § 4º do art. 54 da Lei nº 13.</w:t>
      </w:r>
      <w:r w:rsidR="00116C09" w:rsidRPr="005F78E0">
        <w:rPr>
          <w:szCs w:val="20"/>
        </w:rPr>
        <w:t>303</w:t>
      </w:r>
      <w:r w:rsidR="00151295" w:rsidRPr="005F78E0">
        <w:rPr>
          <w:szCs w:val="20"/>
        </w:rPr>
        <w:t xml:space="preserve"> de 30/06/2016</w:t>
      </w:r>
      <w:r w:rsidR="00CD5F13" w:rsidRPr="005F78E0">
        <w:rPr>
          <w:szCs w:val="20"/>
        </w:rPr>
        <w:t>.</w:t>
      </w:r>
    </w:p>
    <w:p w14:paraId="70A07A11" w14:textId="77777777" w:rsidR="00847D50" w:rsidRPr="005F78E0" w:rsidRDefault="00847D50" w:rsidP="000D71CF">
      <w:pPr>
        <w:pStyle w:val="PargrafodaLista"/>
        <w:numPr>
          <w:ilvl w:val="0"/>
          <w:numId w:val="5"/>
        </w:numPr>
        <w:ind w:left="1813" w:hanging="397"/>
        <w:rPr>
          <w:szCs w:val="20"/>
        </w:rPr>
      </w:pPr>
      <w:r w:rsidRPr="005F78E0">
        <w:rPr>
          <w:szCs w:val="20"/>
        </w:rPr>
        <w:t>Junto com a proposta, as Planilhas de Custos da Licitante deverão ser apresentadas em meio eletrônico (Microsoft Excel ou software livre), sem proteção do arquivo, objetivando facilitar a conferência da mesma;</w:t>
      </w:r>
    </w:p>
    <w:p w14:paraId="263CF211" w14:textId="54B7E65D" w:rsidR="005A46E1" w:rsidRPr="005F78E0" w:rsidRDefault="00847D50" w:rsidP="002E3C71">
      <w:pPr>
        <w:pStyle w:val="PargrafodaLista"/>
        <w:numPr>
          <w:ilvl w:val="0"/>
          <w:numId w:val="5"/>
        </w:numPr>
        <w:ind w:left="1813" w:hanging="397"/>
        <w:rPr>
          <w:szCs w:val="20"/>
        </w:rPr>
      </w:pPr>
      <w:r w:rsidRPr="005F78E0">
        <w:rPr>
          <w:szCs w:val="20"/>
        </w:rPr>
        <w:t>As Planilhas de Custos da Licitante deverão ser preenchidas e assinadas por profissional competente, conforme os arts. 13 e 14 da Lei 5194/1966</w:t>
      </w:r>
      <w:r w:rsidRPr="005F78E0">
        <w:rPr>
          <w:b/>
          <w:szCs w:val="20"/>
        </w:rPr>
        <w:t>.</w:t>
      </w:r>
    </w:p>
    <w:p w14:paraId="4A64A59A" w14:textId="77777777" w:rsidR="00D94A95" w:rsidRPr="005F78E0" w:rsidRDefault="00D94A95" w:rsidP="000D71CF">
      <w:pPr>
        <w:pStyle w:val="PargrafodaLista"/>
        <w:numPr>
          <w:ilvl w:val="0"/>
          <w:numId w:val="5"/>
        </w:numPr>
        <w:ind w:left="1813" w:hanging="397"/>
        <w:rPr>
          <w:szCs w:val="20"/>
        </w:rPr>
      </w:pPr>
      <w:r w:rsidRPr="005F78E0">
        <w:rPr>
          <w:szCs w:val="20"/>
        </w:rPr>
        <w:t xml:space="preserve">Não poderão ser apresentados preços unitários diferenciados para um mesmo serviço num mesmo </w:t>
      </w:r>
      <w:r w:rsidR="00A07139" w:rsidRPr="005F78E0">
        <w:rPr>
          <w:szCs w:val="20"/>
        </w:rPr>
        <w:t>item (</w:t>
      </w:r>
      <w:r w:rsidRPr="005F78E0">
        <w:rPr>
          <w:szCs w:val="20"/>
        </w:rPr>
        <w:t>lote</w:t>
      </w:r>
      <w:r w:rsidR="00A07139" w:rsidRPr="005F78E0">
        <w:rPr>
          <w:szCs w:val="20"/>
        </w:rPr>
        <w:t>)</w:t>
      </w:r>
      <w:r w:rsidRPr="005F78E0">
        <w:rPr>
          <w:szCs w:val="20"/>
        </w:rPr>
        <w:t xml:space="preserve">, no entanto, poderão ser oferecidos preços diferentes em </w:t>
      </w:r>
      <w:r w:rsidR="00A07139" w:rsidRPr="005F78E0">
        <w:rPr>
          <w:szCs w:val="20"/>
        </w:rPr>
        <w:t>itens (</w:t>
      </w:r>
      <w:r w:rsidRPr="005F78E0">
        <w:rPr>
          <w:szCs w:val="20"/>
        </w:rPr>
        <w:t>lotes</w:t>
      </w:r>
      <w:r w:rsidR="00A07139" w:rsidRPr="005F78E0">
        <w:rPr>
          <w:szCs w:val="20"/>
        </w:rPr>
        <w:t>)</w:t>
      </w:r>
      <w:r w:rsidRPr="005F78E0">
        <w:rPr>
          <w:szCs w:val="20"/>
        </w:rPr>
        <w:t xml:space="preserve"> distintos.</w:t>
      </w:r>
    </w:p>
    <w:p w14:paraId="1231D2E0" w14:textId="77777777" w:rsidR="00D94A95" w:rsidRPr="005F78E0" w:rsidRDefault="00D94A95" w:rsidP="00D94A95">
      <w:pPr>
        <w:rPr>
          <w:szCs w:val="20"/>
        </w:rPr>
      </w:pPr>
    </w:p>
    <w:p w14:paraId="1C738B42" w14:textId="77777777" w:rsidR="00E5560C" w:rsidRPr="005F78E0" w:rsidRDefault="00D94A95" w:rsidP="00CD63F9">
      <w:pPr>
        <w:pStyle w:val="PargrafodaLista"/>
        <w:numPr>
          <w:ilvl w:val="0"/>
          <w:numId w:val="13"/>
        </w:numPr>
        <w:ind w:left="1276" w:hanging="425"/>
        <w:rPr>
          <w:szCs w:val="20"/>
        </w:rPr>
      </w:pPr>
      <w:r w:rsidRPr="005F78E0">
        <w:rPr>
          <w:szCs w:val="20"/>
        </w:rPr>
        <w:t xml:space="preserve">A licitante de melhor proposta classificada deverá </w:t>
      </w:r>
      <w:r w:rsidR="00AE4534" w:rsidRPr="005F78E0">
        <w:rPr>
          <w:szCs w:val="20"/>
        </w:rPr>
        <w:t xml:space="preserve">apresentar as </w:t>
      </w:r>
      <w:r w:rsidRPr="005F78E0">
        <w:rPr>
          <w:szCs w:val="20"/>
        </w:rPr>
        <w:t>composiç</w:t>
      </w:r>
      <w:r w:rsidR="00116C09" w:rsidRPr="005F78E0">
        <w:rPr>
          <w:szCs w:val="20"/>
        </w:rPr>
        <w:t>ões</w:t>
      </w:r>
      <w:r w:rsidRPr="005F78E0">
        <w:rPr>
          <w:szCs w:val="20"/>
        </w:rPr>
        <w:t xml:space="preserve"> de preços unitários, em formulário próprio, ofertados por item e subitem, com clareza e sem rasuras, vedada a utilização de unidades ge</w:t>
      </w:r>
      <w:r w:rsidR="00FE4AD7" w:rsidRPr="005F78E0">
        <w:rPr>
          <w:szCs w:val="20"/>
        </w:rPr>
        <w:t>néricas ou indicadas como verba.</w:t>
      </w:r>
    </w:p>
    <w:p w14:paraId="17B21914" w14:textId="77777777" w:rsidR="00FE4AD7" w:rsidRPr="005F78E0" w:rsidRDefault="00FE4AD7" w:rsidP="00FB4834">
      <w:pPr>
        <w:rPr>
          <w:szCs w:val="20"/>
        </w:rPr>
      </w:pPr>
    </w:p>
    <w:p w14:paraId="2678CD4A" w14:textId="77777777" w:rsidR="00D94A95" w:rsidRPr="005F78E0" w:rsidRDefault="00D94A95" w:rsidP="000D71CF">
      <w:pPr>
        <w:pStyle w:val="PargrafodaLista"/>
        <w:numPr>
          <w:ilvl w:val="0"/>
          <w:numId w:val="8"/>
        </w:numPr>
        <w:ind w:left="1843" w:hanging="425"/>
        <w:rPr>
          <w:szCs w:val="20"/>
        </w:rPr>
      </w:pPr>
      <w:r w:rsidRPr="005F78E0">
        <w:rPr>
          <w:szCs w:val="20"/>
        </w:rPr>
        <w:t>A planilha de composição de preços unitários deverá ser apresentada também em meio eletrônico (Microsoft Excel ou software livre), sem proteção do arquivo, objetivando facilitar a conferência da mesma;</w:t>
      </w:r>
    </w:p>
    <w:p w14:paraId="03684C21" w14:textId="77777777" w:rsidR="008965BB" w:rsidRPr="005F78E0" w:rsidRDefault="00D94A95" w:rsidP="000D71CF">
      <w:pPr>
        <w:pStyle w:val="PargrafodaLista"/>
        <w:numPr>
          <w:ilvl w:val="0"/>
          <w:numId w:val="8"/>
        </w:numPr>
        <w:ind w:left="1843" w:hanging="425"/>
        <w:rPr>
          <w:szCs w:val="20"/>
        </w:rPr>
      </w:pPr>
      <w:r w:rsidRPr="005F78E0">
        <w:rPr>
          <w:szCs w:val="20"/>
        </w:rPr>
        <w:t xml:space="preserve">A licitante deverá apresentar </w:t>
      </w:r>
      <w:r w:rsidR="008965BB" w:rsidRPr="005F78E0">
        <w:rPr>
          <w:szCs w:val="20"/>
        </w:rPr>
        <w:t xml:space="preserve">a </w:t>
      </w:r>
      <w:r w:rsidRPr="005F78E0">
        <w:rPr>
          <w:szCs w:val="20"/>
        </w:rPr>
        <w:t xml:space="preserve">planilha de composição de preços unitários em conformidade com a </w:t>
      </w:r>
      <w:r w:rsidR="00E74759" w:rsidRPr="005F78E0">
        <w:rPr>
          <w:szCs w:val="20"/>
        </w:rPr>
        <w:t>P</w:t>
      </w:r>
      <w:r w:rsidRPr="005F78E0">
        <w:rPr>
          <w:szCs w:val="20"/>
        </w:rPr>
        <w:t xml:space="preserve">lanilha </w:t>
      </w:r>
      <w:r w:rsidR="00E74759" w:rsidRPr="005F78E0">
        <w:rPr>
          <w:szCs w:val="20"/>
        </w:rPr>
        <w:t xml:space="preserve">de </w:t>
      </w:r>
      <w:r w:rsidR="008965BB" w:rsidRPr="005F78E0">
        <w:rPr>
          <w:szCs w:val="20"/>
        </w:rPr>
        <w:t>Custos do Valor da Proposta da Licitante;</w:t>
      </w:r>
    </w:p>
    <w:p w14:paraId="533D42F6" w14:textId="13E4D58D" w:rsidR="00D94A95" w:rsidRPr="005F78E0" w:rsidRDefault="00D94A95" w:rsidP="000D71CF">
      <w:pPr>
        <w:pStyle w:val="PargrafodaLista"/>
        <w:numPr>
          <w:ilvl w:val="0"/>
          <w:numId w:val="8"/>
        </w:numPr>
        <w:ind w:left="1843" w:hanging="425"/>
        <w:rPr>
          <w:szCs w:val="20"/>
        </w:rPr>
      </w:pPr>
      <w:r w:rsidRPr="005F78E0">
        <w:rPr>
          <w:szCs w:val="20"/>
        </w:rPr>
        <w:t>A licitante deverá, na composição de preços unitários de mão</w:t>
      </w:r>
      <w:r w:rsidR="004D0AA5" w:rsidRPr="005F78E0">
        <w:rPr>
          <w:szCs w:val="20"/>
        </w:rPr>
        <w:t xml:space="preserve"> </w:t>
      </w:r>
      <w:r w:rsidRPr="005F78E0">
        <w:rPr>
          <w:szCs w:val="20"/>
        </w:rPr>
        <w:t>de</w:t>
      </w:r>
      <w:r w:rsidR="004D0AA5" w:rsidRPr="005F78E0">
        <w:rPr>
          <w:szCs w:val="20"/>
        </w:rPr>
        <w:t xml:space="preserve"> </w:t>
      </w:r>
      <w:r w:rsidRPr="005F78E0">
        <w:rPr>
          <w:szCs w:val="20"/>
        </w:rPr>
        <w:t>obra, observar os pisos salariais normativos da categoria correspondente, fixados por lei, dissídio coletivo, acordos ou convenções coletivas de trabalho do(s) município(s) onde ocorrerá(ão) o(s) serviço(s)</w:t>
      </w:r>
      <w:r w:rsidR="00DB5F07" w:rsidRPr="005F78E0">
        <w:rPr>
          <w:szCs w:val="20"/>
        </w:rPr>
        <w:t>, ou, quando esta abranger mais de um município</w:t>
      </w:r>
      <w:r w:rsidRPr="005F78E0">
        <w:rPr>
          <w:szCs w:val="20"/>
        </w:rPr>
        <w:t>;</w:t>
      </w:r>
    </w:p>
    <w:p w14:paraId="703EC150" w14:textId="77777777" w:rsidR="00D94A95" w:rsidRPr="005F78E0" w:rsidRDefault="00D94A95" w:rsidP="000D71CF">
      <w:pPr>
        <w:pStyle w:val="PargrafodaLista"/>
        <w:numPr>
          <w:ilvl w:val="0"/>
          <w:numId w:val="8"/>
        </w:numPr>
        <w:ind w:left="1843" w:hanging="425"/>
        <w:rPr>
          <w:szCs w:val="20"/>
        </w:rPr>
      </w:pPr>
      <w:r w:rsidRPr="005F78E0">
        <w:rPr>
          <w:szCs w:val="20"/>
        </w:rPr>
        <w:t xml:space="preserve">No caso de existirem itens de serviços repetidos na Planilha de </w:t>
      </w:r>
      <w:r w:rsidR="008965BB" w:rsidRPr="005F78E0">
        <w:rPr>
          <w:szCs w:val="20"/>
        </w:rPr>
        <w:t xml:space="preserve">Custos do Valor da Proposta da Licitante </w:t>
      </w:r>
      <w:r w:rsidRPr="005F78E0">
        <w:rPr>
          <w:szCs w:val="20"/>
        </w:rPr>
        <w:t xml:space="preserve">será necessário apresentar apenas uma composição de preços unitários, referenciando os itens aos quais a composição pertence, sendo necessário entregar as referidas composições na mesma ordem e com os </w:t>
      </w:r>
      <w:r w:rsidRPr="005F78E0">
        <w:rPr>
          <w:szCs w:val="20"/>
        </w:rPr>
        <w:lastRenderedPageBreak/>
        <w:t xml:space="preserve">mesmos nomes dos serviços constantes das </w:t>
      </w:r>
      <w:r w:rsidR="00E74759" w:rsidRPr="005F78E0">
        <w:rPr>
          <w:szCs w:val="20"/>
        </w:rPr>
        <w:t>p</w:t>
      </w:r>
      <w:r w:rsidRPr="005F78E0">
        <w:rPr>
          <w:szCs w:val="20"/>
        </w:rPr>
        <w:t xml:space="preserve">lanilhas, devendo estar devidamente assinadas </w:t>
      </w:r>
      <w:r w:rsidR="00E74759" w:rsidRPr="005F78E0">
        <w:rPr>
          <w:szCs w:val="20"/>
        </w:rPr>
        <w:t>por profissional competente, conforme os arts. 13 e 14 da Lei 5194/1966</w:t>
      </w:r>
      <w:r w:rsidRPr="005F78E0">
        <w:rPr>
          <w:szCs w:val="20"/>
        </w:rPr>
        <w:t>;</w:t>
      </w:r>
    </w:p>
    <w:p w14:paraId="328B141F" w14:textId="77777777" w:rsidR="00D94A95" w:rsidRPr="005F78E0" w:rsidRDefault="00D94A95" w:rsidP="000D71CF">
      <w:pPr>
        <w:pStyle w:val="PargrafodaLista"/>
        <w:numPr>
          <w:ilvl w:val="0"/>
          <w:numId w:val="8"/>
        </w:numPr>
        <w:ind w:left="1843" w:hanging="425"/>
        <w:rPr>
          <w:szCs w:val="20"/>
        </w:rPr>
      </w:pPr>
      <w:r w:rsidRPr="005F78E0">
        <w:rPr>
          <w:szCs w:val="20"/>
        </w:rPr>
        <w:t>As composições de custos unitários poderão ser verificadas quanto à adequação ao projeto,</w:t>
      </w:r>
      <w:r w:rsidR="008965BB" w:rsidRPr="005F78E0">
        <w:rPr>
          <w:szCs w:val="20"/>
        </w:rPr>
        <w:t xml:space="preserve"> cabendo à</w:t>
      </w:r>
      <w:r w:rsidRPr="005F78E0">
        <w:rPr>
          <w:szCs w:val="20"/>
        </w:rPr>
        <w:t xml:space="preserve"> comissão solicitar a compatibilidade da composição de custo unitário </w:t>
      </w:r>
      <w:r w:rsidR="0024700D" w:rsidRPr="005F78E0">
        <w:rPr>
          <w:szCs w:val="20"/>
        </w:rPr>
        <w:t>ao</w:t>
      </w:r>
      <w:r w:rsidRPr="005F78E0">
        <w:rPr>
          <w:szCs w:val="20"/>
        </w:rPr>
        <w:t xml:space="preserve"> projeto.</w:t>
      </w:r>
    </w:p>
    <w:p w14:paraId="1C8FBF0F" w14:textId="77777777" w:rsidR="00E5560C" w:rsidRPr="005F78E0" w:rsidRDefault="00E5560C" w:rsidP="00E5560C">
      <w:pPr>
        <w:rPr>
          <w:szCs w:val="20"/>
        </w:rPr>
      </w:pPr>
    </w:p>
    <w:p w14:paraId="51A1551A" w14:textId="2F69EEA7" w:rsidR="009B0C4F" w:rsidRPr="005F78E0" w:rsidRDefault="00D94A95" w:rsidP="00CD63F9">
      <w:pPr>
        <w:pStyle w:val="PargrafodaLista"/>
        <w:numPr>
          <w:ilvl w:val="0"/>
          <w:numId w:val="13"/>
        </w:numPr>
        <w:ind w:left="1276" w:hanging="425"/>
        <w:rPr>
          <w:szCs w:val="20"/>
        </w:rPr>
      </w:pPr>
      <w:r w:rsidRPr="005F78E0">
        <w:rPr>
          <w:szCs w:val="20"/>
        </w:rPr>
        <w:t xml:space="preserve">Detalhamento dos Encargos Sociais (Quadro </w:t>
      </w:r>
      <w:r w:rsidR="00FE4AD7" w:rsidRPr="005F78E0">
        <w:rPr>
          <w:szCs w:val="20"/>
        </w:rPr>
        <w:t>DES</w:t>
      </w:r>
      <w:r w:rsidRPr="005F78E0">
        <w:rPr>
          <w:szCs w:val="20"/>
        </w:rPr>
        <w:t xml:space="preserve">) – </w:t>
      </w:r>
      <w:r w:rsidR="008D5FAE">
        <w:rPr>
          <w:i/>
          <w:iCs/>
          <w:szCs w:val="20"/>
        </w:rPr>
        <w:t>ANEXO 3.</w:t>
      </w:r>
    </w:p>
    <w:p w14:paraId="354A9831" w14:textId="77777777" w:rsidR="00FE4AD7" w:rsidRPr="005F78E0" w:rsidRDefault="00FE4AD7" w:rsidP="00FB4834">
      <w:pPr>
        <w:rPr>
          <w:szCs w:val="20"/>
        </w:rPr>
      </w:pPr>
    </w:p>
    <w:p w14:paraId="09BD702A" w14:textId="77777777" w:rsidR="00D94A95" w:rsidRPr="005F78E0" w:rsidRDefault="00D94A95" w:rsidP="000D71CF">
      <w:pPr>
        <w:pStyle w:val="PargrafodaLista"/>
        <w:numPr>
          <w:ilvl w:val="0"/>
          <w:numId w:val="6"/>
        </w:numPr>
        <w:ind w:left="1843" w:hanging="425"/>
        <w:rPr>
          <w:szCs w:val="20"/>
        </w:rPr>
      </w:pPr>
      <w:r w:rsidRPr="005F78E0">
        <w:rPr>
          <w:szCs w:val="20"/>
        </w:rPr>
        <w:t>Encargos Sociais distintos para mensalistas e outro para horista.</w:t>
      </w:r>
    </w:p>
    <w:p w14:paraId="43849F00" w14:textId="77777777" w:rsidR="00E5560C" w:rsidRPr="005F78E0" w:rsidRDefault="00E5560C" w:rsidP="00E5560C">
      <w:pPr>
        <w:rPr>
          <w:szCs w:val="20"/>
        </w:rPr>
      </w:pPr>
    </w:p>
    <w:p w14:paraId="51D48F20" w14:textId="27280980" w:rsidR="009B0C4F" w:rsidRPr="005F78E0" w:rsidRDefault="00D94A95" w:rsidP="00CD63F9">
      <w:pPr>
        <w:pStyle w:val="PargrafodaLista"/>
        <w:numPr>
          <w:ilvl w:val="0"/>
          <w:numId w:val="13"/>
        </w:numPr>
        <w:ind w:left="1276" w:hanging="425"/>
        <w:rPr>
          <w:szCs w:val="20"/>
        </w:rPr>
      </w:pPr>
      <w:r w:rsidRPr="005F78E0">
        <w:rPr>
          <w:szCs w:val="20"/>
        </w:rPr>
        <w:t>Detalhamento do BDI (Quadro</w:t>
      </w:r>
      <w:r w:rsidR="005D0CDA" w:rsidRPr="005F78E0">
        <w:rPr>
          <w:szCs w:val="20"/>
        </w:rPr>
        <w:t>s</w:t>
      </w:r>
      <w:r w:rsidRPr="005F78E0">
        <w:rPr>
          <w:szCs w:val="20"/>
        </w:rPr>
        <w:t xml:space="preserve"> </w:t>
      </w:r>
      <w:r w:rsidR="00FE4AD7" w:rsidRPr="005F78E0">
        <w:rPr>
          <w:szCs w:val="20"/>
        </w:rPr>
        <w:t>DBDI</w:t>
      </w:r>
      <w:r w:rsidRPr="005F78E0">
        <w:rPr>
          <w:szCs w:val="20"/>
        </w:rPr>
        <w:t>) –</w:t>
      </w:r>
      <w:r w:rsidR="00E3710A">
        <w:rPr>
          <w:i/>
          <w:iCs/>
          <w:szCs w:val="20"/>
        </w:rPr>
        <w:t xml:space="preserve"> ANEXO 3.</w:t>
      </w:r>
    </w:p>
    <w:p w14:paraId="6283AD71" w14:textId="77777777" w:rsidR="00FE4AD7" w:rsidRPr="005F78E0" w:rsidRDefault="00FE4AD7" w:rsidP="00FB4834">
      <w:pPr>
        <w:rPr>
          <w:szCs w:val="20"/>
        </w:rPr>
      </w:pPr>
    </w:p>
    <w:p w14:paraId="70A1BAB0" w14:textId="0A3F9A3E" w:rsidR="00D94A95" w:rsidRPr="005F78E0" w:rsidRDefault="00D94A95" w:rsidP="000D71CF">
      <w:pPr>
        <w:pStyle w:val="PargrafodaLista"/>
        <w:numPr>
          <w:ilvl w:val="0"/>
          <w:numId w:val="7"/>
        </w:numPr>
        <w:ind w:left="1843" w:hanging="425"/>
        <w:rPr>
          <w:szCs w:val="20"/>
        </w:rPr>
      </w:pPr>
      <w:r w:rsidRPr="005F78E0">
        <w:rPr>
          <w:szCs w:val="20"/>
        </w:rPr>
        <w:t xml:space="preserve">Um quadro para o fornecimento de materiais e equipamentos (Quadro </w:t>
      </w:r>
      <w:r w:rsidR="00FE4AD7" w:rsidRPr="005F78E0">
        <w:rPr>
          <w:szCs w:val="20"/>
        </w:rPr>
        <w:t>DBDI-</w:t>
      </w:r>
      <w:r w:rsidR="00FD7DED" w:rsidRPr="005F78E0">
        <w:rPr>
          <w:szCs w:val="20"/>
        </w:rPr>
        <w:t>F</w:t>
      </w:r>
      <w:r w:rsidRPr="005F78E0">
        <w:rPr>
          <w:szCs w:val="20"/>
        </w:rPr>
        <w:t xml:space="preserve">) e outro para os serviços (Quadro </w:t>
      </w:r>
      <w:r w:rsidR="00FE4AD7" w:rsidRPr="005F78E0">
        <w:rPr>
          <w:szCs w:val="20"/>
        </w:rPr>
        <w:t>DBDI-S</w:t>
      </w:r>
      <w:r w:rsidRPr="005F78E0">
        <w:rPr>
          <w:szCs w:val="20"/>
        </w:rPr>
        <w:t>), sob pena de desclassificação da proposta;</w:t>
      </w:r>
      <w:r w:rsidR="005A46E1" w:rsidRPr="005F78E0">
        <w:rPr>
          <w:szCs w:val="20"/>
        </w:rPr>
        <w:t xml:space="preserve"> </w:t>
      </w:r>
    </w:p>
    <w:p w14:paraId="0783EEB2" w14:textId="77777777" w:rsidR="00D94A95" w:rsidRPr="005F78E0" w:rsidRDefault="00D94A95" w:rsidP="000D71CF">
      <w:pPr>
        <w:pStyle w:val="PargrafodaLista"/>
        <w:numPr>
          <w:ilvl w:val="0"/>
          <w:numId w:val="7"/>
        </w:numPr>
        <w:ind w:left="1843" w:hanging="425"/>
        <w:rPr>
          <w:szCs w:val="20"/>
        </w:rPr>
      </w:pPr>
      <w:r w:rsidRPr="005F78E0">
        <w:rPr>
          <w:szCs w:val="20"/>
        </w:rPr>
        <w:t>No preenchimento dos Quadros – Detalhamento do BDI, a licitante deverá considerar todos os impostos, taxas e tributos, conforme previsto na legislação vigente, ou seja, aplicado sobre o preço de venda da obra;</w:t>
      </w:r>
    </w:p>
    <w:p w14:paraId="6B68E6C6" w14:textId="4CE13433" w:rsidR="00D94A95" w:rsidRPr="005F78E0" w:rsidRDefault="00D94A95" w:rsidP="000D71CF">
      <w:pPr>
        <w:pStyle w:val="PargrafodaLista"/>
        <w:numPr>
          <w:ilvl w:val="0"/>
          <w:numId w:val="7"/>
        </w:numPr>
        <w:ind w:left="1843" w:hanging="425"/>
        <w:rPr>
          <w:szCs w:val="20"/>
        </w:rPr>
      </w:pPr>
      <w:r w:rsidRPr="005F78E0">
        <w:rPr>
          <w:szCs w:val="20"/>
        </w:rPr>
        <w:t>Deverá ser considerado no BDI, o ISS do município onde se</w:t>
      </w:r>
      <w:r w:rsidR="004D0AA5" w:rsidRPr="005F78E0">
        <w:rPr>
          <w:szCs w:val="20"/>
        </w:rPr>
        <w:t xml:space="preserve">rão </w:t>
      </w:r>
      <w:r w:rsidRPr="005F78E0">
        <w:rPr>
          <w:szCs w:val="20"/>
        </w:rPr>
        <w:t>executad</w:t>
      </w:r>
      <w:r w:rsidR="004D0AA5" w:rsidRPr="005F78E0">
        <w:rPr>
          <w:szCs w:val="20"/>
        </w:rPr>
        <w:t>os</w:t>
      </w:r>
      <w:r w:rsidRPr="005F78E0">
        <w:rPr>
          <w:szCs w:val="20"/>
        </w:rPr>
        <w:t xml:space="preserve"> </w:t>
      </w:r>
      <w:r w:rsidR="004D0AA5" w:rsidRPr="005F78E0">
        <w:rPr>
          <w:szCs w:val="20"/>
        </w:rPr>
        <w:t>os</w:t>
      </w:r>
      <w:r w:rsidRPr="005F78E0">
        <w:rPr>
          <w:szCs w:val="20"/>
        </w:rPr>
        <w:t xml:space="preserve"> </w:t>
      </w:r>
      <w:r w:rsidR="004D0AA5" w:rsidRPr="005F78E0">
        <w:rPr>
          <w:szCs w:val="20"/>
        </w:rPr>
        <w:t>serviços</w:t>
      </w:r>
      <w:r w:rsidRPr="005F78E0">
        <w:rPr>
          <w:szCs w:val="20"/>
        </w:rPr>
        <w:t>. No caso de serviços que abran</w:t>
      </w:r>
      <w:r w:rsidR="00BF7FF2" w:rsidRPr="005F78E0">
        <w:rPr>
          <w:szCs w:val="20"/>
        </w:rPr>
        <w:t>jam</w:t>
      </w:r>
      <w:r w:rsidRPr="005F78E0">
        <w:rPr>
          <w:szCs w:val="20"/>
        </w:rPr>
        <w:t xml:space="preserve"> municípios distintos, para definição do ISS médio, deverá ser calculado com base na legislação de cada município e verificação de seu respectivo peso no volume dos serviços;</w:t>
      </w:r>
    </w:p>
    <w:p w14:paraId="326A180A" w14:textId="77777777" w:rsidR="00D94A95" w:rsidRPr="005F78E0" w:rsidRDefault="00D94A95" w:rsidP="000D71CF">
      <w:pPr>
        <w:pStyle w:val="PargrafodaLista"/>
        <w:numPr>
          <w:ilvl w:val="0"/>
          <w:numId w:val="7"/>
        </w:numPr>
        <w:ind w:left="1843" w:hanging="425"/>
        <w:rPr>
          <w:szCs w:val="20"/>
        </w:rPr>
      </w:pPr>
      <w:r w:rsidRPr="005F78E0">
        <w:rPr>
          <w:szCs w:val="20"/>
        </w:rPr>
        <w:t xml:space="preserve">Não poderão ser considerados no Detalhamento do BDI, bem como na Planilha de </w:t>
      </w:r>
      <w:r w:rsidR="008965BB" w:rsidRPr="005F78E0">
        <w:rPr>
          <w:szCs w:val="20"/>
        </w:rPr>
        <w:t>Custos do Valor da Proposta da Licitante</w:t>
      </w:r>
      <w:r w:rsidRPr="005F78E0">
        <w:rPr>
          <w:szCs w:val="20"/>
        </w:rPr>
        <w:t>, os tributos: Imposto de Renda Pessoa Jurídica – IRPJ e a Contribuição Social Sobre o Lucro Líquido – CSLL;</w:t>
      </w:r>
    </w:p>
    <w:p w14:paraId="2B2916DE" w14:textId="77777777" w:rsidR="00524C0E" w:rsidRPr="005F78E0" w:rsidRDefault="00D94A95" w:rsidP="000D71CF">
      <w:pPr>
        <w:pStyle w:val="PargrafodaLista"/>
        <w:numPr>
          <w:ilvl w:val="0"/>
          <w:numId w:val="7"/>
        </w:numPr>
        <w:ind w:left="1843" w:hanging="425"/>
        <w:rPr>
          <w:szCs w:val="20"/>
        </w:rPr>
      </w:pPr>
      <w:r w:rsidRPr="005F78E0">
        <w:rPr>
          <w:szCs w:val="20"/>
        </w:rPr>
        <w:t xml:space="preserve">No detalhamento do BDI – Quadros </w:t>
      </w:r>
      <w:r w:rsidR="005D0CDA" w:rsidRPr="005F78E0">
        <w:rPr>
          <w:szCs w:val="20"/>
        </w:rPr>
        <w:t>DBDI</w:t>
      </w:r>
      <w:r w:rsidRPr="005F78E0">
        <w:rPr>
          <w:szCs w:val="20"/>
        </w:rPr>
        <w:t>, não deverá constar do item “Despesas Financeiras” a previsão de despesas relativas aos dissídios;</w:t>
      </w:r>
    </w:p>
    <w:p w14:paraId="625F1751" w14:textId="6959979A" w:rsidR="00D94A95" w:rsidRPr="005F78E0" w:rsidRDefault="00D94A95" w:rsidP="000D71CF">
      <w:pPr>
        <w:pStyle w:val="PargrafodaLista"/>
        <w:numPr>
          <w:ilvl w:val="0"/>
          <w:numId w:val="7"/>
        </w:numPr>
        <w:ind w:left="1843" w:hanging="425"/>
        <w:rPr>
          <w:szCs w:val="20"/>
        </w:rPr>
      </w:pPr>
      <w:r w:rsidRPr="005F78E0">
        <w:rPr>
          <w:szCs w:val="20"/>
        </w:rPr>
        <w:t xml:space="preserve">Os custos referentes aos serviços de Administração Local </w:t>
      </w:r>
      <w:r w:rsidR="00713A43" w:rsidRPr="005F78E0">
        <w:rPr>
          <w:szCs w:val="20"/>
        </w:rPr>
        <w:t xml:space="preserve">e Manutenção do Canteiro (AM) </w:t>
      </w:r>
      <w:r w:rsidRPr="005F78E0">
        <w:rPr>
          <w:szCs w:val="20"/>
        </w:rPr>
        <w:t xml:space="preserve">não poderão ser considerados como despesas indiretas e, portanto, não deverão constar do BDI. A licitante deverá apresentar um montante global especifico </w:t>
      </w:r>
      <w:r w:rsidR="00713A43" w:rsidRPr="005F78E0">
        <w:rPr>
          <w:szCs w:val="20"/>
        </w:rPr>
        <w:t xml:space="preserve">para os serviços de “AM” </w:t>
      </w:r>
      <w:r w:rsidRPr="005F78E0">
        <w:rPr>
          <w:szCs w:val="20"/>
        </w:rPr>
        <w:t xml:space="preserve">na Planilha de </w:t>
      </w:r>
      <w:r w:rsidR="008965BB" w:rsidRPr="005F78E0">
        <w:rPr>
          <w:szCs w:val="20"/>
        </w:rPr>
        <w:t>Custos do Valor da Proposta</w:t>
      </w:r>
      <w:r w:rsidRPr="005F78E0">
        <w:rPr>
          <w:szCs w:val="20"/>
        </w:rPr>
        <w:t>, onde deverão estar contemplados os itens transporte de pessoal, mão</w:t>
      </w:r>
      <w:r w:rsidR="004D0AA5" w:rsidRPr="005F78E0">
        <w:rPr>
          <w:szCs w:val="20"/>
        </w:rPr>
        <w:t xml:space="preserve"> </w:t>
      </w:r>
      <w:r w:rsidRPr="005F78E0">
        <w:rPr>
          <w:szCs w:val="20"/>
        </w:rPr>
        <w:t>de</w:t>
      </w:r>
      <w:r w:rsidR="004D0AA5" w:rsidRPr="005F78E0">
        <w:rPr>
          <w:szCs w:val="20"/>
        </w:rPr>
        <w:t xml:space="preserve"> </w:t>
      </w:r>
      <w:r w:rsidRPr="005F78E0">
        <w:rPr>
          <w:szCs w:val="20"/>
        </w:rPr>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750E6201" w14:textId="77777777" w:rsidR="00E5560C" w:rsidRPr="005F78E0" w:rsidRDefault="00E5560C" w:rsidP="000A56BB">
      <w:pPr>
        <w:ind w:left="567"/>
        <w:rPr>
          <w:szCs w:val="20"/>
        </w:rPr>
      </w:pPr>
    </w:p>
    <w:p w14:paraId="43D2A990" w14:textId="5BC7726A" w:rsidR="00E5560C" w:rsidRPr="005F78E0" w:rsidRDefault="00D94A95" w:rsidP="00CD63F9">
      <w:pPr>
        <w:pStyle w:val="PargrafodaLista"/>
        <w:numPr>
          <w:ilvl w:val="0"/>
          <w:numId w:val="13"/>
        </w:numPr>
        <w:ind w:left="1276" w:hanging="425"/>
        <w:rPr>
          <w:szCs w:val="20"/>
        </w:rPr>
      </w:pPr>
      <w:r w:rsidRPr="005F78E0">
        <w:rPr>
          <w:szCs w:val="20"/>
        </w:rPr>
        <w:t xml:space="preserve">Cronograma Físico-Financeiro dos itens da </w:t>
      </w:r>
      <w:r w:rsidR="008965BB" w:rsidRPr="005F78E0">
        <w:rPr>
          <w:szCs w:val="20"/>
        </w:rPr>
        <w:t xml:space="preserve">Planilha de Custos do Valor da Proposta da </w:t>
      </w:r>
      <w:r w:rsidR="007F56AB" w:rsidRPr="005F78E0">
        <w:rPr>
          <w:szCs w:val="20"/>
        </w:rPr>
        <w:t>Licitante</w:t>
      </w:r>
      <w:r w:rsidRPr="005F78E0">
        <w:rPr>
          <w:szCs w:val="20"/>
        </w:rPr>
        <w:t>, obedecendo às atividades e prazos, com quantitativos previstos</w:t>
      </w:r>
      <w:r w:rsidR="009E4980" w:rsidRPr="005F78E0">
        <w:rPr>
          <w:szCs w:val="20"/>
        </w:rPr>
        <w:t xml:space="preserve"> </w:t>
      </w:r>
      <w:r w:rsidRPr="005F78E0">
        <w:rPr>
          <w:szCs w:val="20"/>
        </w:rPr>
        <w:t xml:space="preserve">mês a mês, observando o prazo estabelecido para a execução dos serviços, conforme </w:t>
      </w:r>
      <w:r w:rsidR="009E4980" w:rsidRPr="005F78E0">
        <w:rPr>
          <w:szCs w:val="20"/>
        </w:rPr>
        <w:t>estabelecido neste</w:t>
      </w:r>
      <w:r w:rsidRPr="005F78E0">
        <w:rPr>
          <w:szCs w:val="20"/>
        </w:rPr>
        <w:t xml:space="preserve"> TR.</w:t>
      </w:r>
    </w:p>
    <w:p w14:paraId="03BFD40E" w14:textId="77777777" w:rsidR="00E5560C" w:rsidRPr="005F78E0" w:rsidRDefault="00E5560C" w:rsidP="00E5560C">
      <w:pPr>
        <w:rPr>
          <w:szCs w:val="20"/>
        </w:rPr>
      </w:pPr>
    </w:p>
    <w:p w14:paraId="7136CF49" w14:textId="77777777" w:rsidR="00E5560C" w:rsidRPr="005F78E0" w:rsidRDefault="00E5560C" w:rsidP="007A192F">
      <w:pPr>
        <w:pStyle w:val="Ttulo2"/>
        <w:numPr>
          <w:ilvl w:val="1"/>
          <w:numId w:val="34"/>
        </w:numPr>
        <w:ind w:left="851" w:hanging="851"/>
        <w:rPr>
          <w:szCs w:val="20"/>
        </w:rPr>
      </w:pPr>
      <w:r w:rsidRPr="005F78E0">
        <w:rPr>
          <w:szCs w:val="20"/>
        </w:rPr>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w:t>
      </w:r>
      <w:r w:rsidR="007F56AB" w:rsidRPr="005F78E0">
        <w:rPr>
          <w:szCs w:val="20"/>
        </w:rPr>
        <w:t>Custos do Valor da Proposta da Licitante</w:t>
      </w:r>
      <w:r w:rsidRPr="005F78E0">
        <w:rPr>
          <w:szCs w:val="20"/>
        </w:rPr>
        <w:t xml:space="preserve">, </w:t>
      </w:r>
      <w:r w:rsidR="0080575C" w:rsidRPr="005F78E0">
        <w:rPr>
          <w:szCs w:val="20"/>
        </w:rPr>
        <w:t>nela incluídos todos os impostos e taxas, emolumentos e tributos, leis, encargos sociais e previdenciários, lucro, despesas indiretas, custos relativos à mão de obra, ao transporte de ferramentas e equipamentos necessários à sua execução até o local da execução dos serviços de engenharia</w:t>
      </w:r>
      <w:r w:rsidRPr="005F78E0">
        <w:rPr>
          <w:szCs w:val="20"/>
        </w:rPr>
        <w:t>.</w:t>
      </w:r>
    </w:p>
    <w:p w14:paraId="2F1C31A8" w14:textId="77777777" w:rsidR="006278CF" w:rsidRPr="005F78E0" w:rsidRDefault="006278CF" w:rsidP="006278CF">
      <w:pPr>
        <w:rPr>
          <w:bCs/>
          <w:szCs w:val="20"/>
        </w:rPr>
      </w:pPr>
    </w:p>
    <w:p w14:paraId="765204CA" w14:textId="193A33BA" w:rsidR="006278CF" w:rsidRPr="005F78E0" w:rsidRDefault="006278CF" w:rsidP="000A2870">
      <w:pPr>
        <w:numPr>
          <w:ilvl w:val="1"/>
          <w:numId w:val="34"/>
        </w:numPr>
        <w:tabs>
          <w:tab w:val="clear" w:pos="1015"/>
          <w:tab w:val="num" w:pos="851"/>
        </w:tabs>
        <w:ind w:left="851" w:hanging="851"/>
        <w:rPr>
          <w:bCs/>
          <w:szCs w:val="20"/>
        </w:rPr>
      </w:pPr>
      <w:r w:rsidRPr="005F78E0">
        <w:rPr>
          <w:bCs/>
          <w:szCs w:val="20"/>
        </w:rPr>
        <w:t xml:space="preserve">Os custos máximos da mobilização e desmobilização de pessoal, máquinas e equipamentos e da instalação do canteiro de apoio </w:t>
      </w:r>
      <w:r w:rsidR="005E3B63" w:rsidRPr="005F78E0">
        <w:rPr>
          <w:bCs/>
          <w:szCs w:val="20"/>
        </w:rPr>
        <w:t>dos</w:t>
      </w:r>
      <w:r w:rsidRPr="005F78E0">
        <w:rPr>
          <w:bCs/>
          <w:szCs w:val="20"/>
        </w:rPr>
        <w:t xml:space="preserve"> serviços de engenharia, bem como da construção de instalações permanentes e/ou provisórias, </w:t>
      </w:r>
      <w:r w:rsidRPr="005F78E0">
        <w:rPr>
          <w:bCs/>
          <w:szCs w:val="20"/>
          <w:u w:val="single"/>
        </w:rPr>
        <w:t>por item</w:t>
      </w:r>
      <w:r w:rsidRPr="005F78E0">
        <w:rPr>
          <w:bCs/>
          <w:szCs w:val="20"/>
        </w:rPr>
        <w:t xml:space="preserve">, serão aqueles constantes da </w:t>
      </w:r>
      <w:r w:rsidR="009E40FD" w:rsidRPr="005F78E0">
        <w:rPr>
          <w:bCs/>
          <w:szCs w:val="20"/>
        </w:rPr>
        <w:t xml:space="preserve">Planilha de Custos do Orçamento de Referência </w:t>
      </w:r>
      <w:r w:rsidRPr="005F78E0">
        <w:rPr>
          <w:bCs/>
          <w:szCs w:val="20"/>
        </w:rPr>
        <w:t xml:space="preserve">– </w:t>
      </w:r>
      <w:r w:rsidR="009E40FD" w:rsidRPr="005F78E0">
        <w:rPr>
          <w:bCs/>
          <w:i/>
          <w:iCs/>
          <w:szCs w:val="20"/>
        </w:rPr>
        <w:t>ANEXO 4</w:t>
      </w:r>
      <w:r w:rsidRPr="005F78E0">
        <w:rPr>
          <w:bCs/>
          <w:szCs w:val="20"/>
        </w:rPr>
        <w:t>, e que integram o presente edital.</w:t>
      </w:r>
    </w:p>
    <w:p w14:paraId="28198189" w14:textId="77777777" w:rsidR="00E5560C" w:rsidRPr="005F78E0" w:rsidRDefault="00E5560C" w:rsidP="00E5560C">
      <w:pPr>
        <w:rPr>
          <w:szCs w:val="20"/>
        </w:rPr>
      </w:pPr>
    </w:p>
    <w:p w14:paraId="758B2B6D" w14:textId="59BFA8EF" w:rsidR="00E5560C" w:rsidRPr="00C03740" w:rsidRDefault="00E5560C" w:rsidP="007A192F">
      <w:pPr>
        <w:pStyle w:val="Ttulo2"/>
        <w:numPr>
          <w:ilvl w:val="1"/>
          <w:numId w:val="34"/>
        </w:numPr>
        <w:ind w:left="851" w:hanging="851"/>
        <w:rPr>
          <w:szCs w:val="20"/>
        </w:rPr>
      </w:pPr>
      <w:r w:rsidRPr="005F78E0">
        <w:rPr>
          <w:szCs w:val="20"/>
        </w:rPr>
        <w:lastRenderedPageBreak/>
        <w:t xml:space="preserve">A licitante deverá prever todos os acessos necessários para permitir a chegada dos equipamentos e materiais no local de execução </w:t>
      </w:r>
      <w:r w:rsidR="005E3B63">
        <w:rPr>
          <w:szCs w:val="20"/>
        </w:rPr>
        <w:t xml:space="preserve">dos </w:t>
      </w:r>
      <w:r w:rsidRPr="00C03740">
        <w:rPr>
          <w:szCs w:val="20"/>
        </w:rPr>
        <w:t>serviços</w:t>
      </w:r>
      <w:r w:rsidR="00FB0888" w:rsidRPr="00C03740">
        <w:rPr>
          <w:szCs w:val="20"/>
        </w:rPr>
        <w:t xml:space="preserve"> de engenharia</w:t>
      </w:r>
      <w:r w:rsidRPr="00C03740">
        <w:rPr>
          <w:szCs w:val="20"/>
        </w:rPr>
        <w:t xml:space="preserve">, avaliando-se todas as suas dificuldades, pois os eventuais custos decorrentes de qualquer serviço para melhoria destes acessos correrão por conta da </w:t>
      </w:r>
      <w:r w:rsidR="00E80740" w:rsidRPr="00C03740">
        <w:rPr>
          <w:szCs w:val="20"/>
        </w:rPr>
        <w:t>CONTRATADA</w:t>
      </w:r>
      <w:r w:rsidRPr="00C03740">
        <w:rPr>
          <w:szCs w:val="20"/>
        </w:rPr>
        <w:t>.</w:t>
      </w:r>
    </w:p>
    <w:p w14:paraId="770DD973" w14:textId="77777777" w:rsidR="00E5560C" w:rsidRPr="00C03740" w:rsidRDefault="00E5560C" w:rsidP="00E5560C">
      <w:pPr>
        <w:rPr>
          <w:szCs w:val="20"/>
        </w:rPr>
      </w:pPr>
    </w:p>
    <w:p w14:paraId="695BFD7F" w14:textId="28C0C0FA" w:rsidR="00CD783C" w:rsidRPr="00C03740" w:rsidRDefault="00E5560C" w:rsidP="007A192F">
      <w:pPr>
        <w:pStyle w:val="Ttulo2"/>
        <w:numPr>
          <w:ilvl w:val="1"/>
          <w:numId w:val="34"/>
        </w:numPr>
        <w:ind w:left="851" w:hanging="851"/>
        <w:rPr>
          <w:szCs w:val="20"/>
        </w:rPr>
      </w:pPr>
      <w:r w:rsidRPr="00C03740">
        <w:rPr>
          <w:szCs w:val="20"/>
        </w:rPr>
        <w:t xml:space="preserve">A licitante deverá utilizar, sempre que possível, nos valores propostos, mão de obra, materiais, tecnologias e matérias primas existentes no local da execução </w:t>
      </w:r>
      <w:r w:rsidR="00DD6BA8">
        <w:rPr>
          <w:szCs w:val="20"/>
        </w:rPr>
        <w:t>dos</w:t>
      </w:r>
      <w:r w:rsidR="00FF36C1" w:rsidRPr="00C03740">
        <w:rPr>
          <w:szCs w:val="20"/>
        </w:rPr>
        <w:t xml:space="preserve"> </w:t>
      </w:r>
      <w:r w:rsidRPr="00C03740">
        <w:rPr>
          <w:szCs w:val="20"/>
        </w:rPr>
        <w:t>serviços</w:t>
      </w:r>
      <w:r w:rsidR="00FF36C1" w:rsidRPr="00C03740">
        <w:rPr>
          <w:szCs w:val="20"/>
        </w:rPr>
        <w:t xml:space="preserve"> de engenharia</w:t>
      </w:r>
      <w:r w:rsidRPr="00C03740">
        <w:rPr>
          <w:szCs w:val="20"/>
        </w:rPr>
        <w:t>, desde que não se produzam prejuízos à eficiência na execução do objeto e que seja respeitado o limite do orçamento estimado para a contratação.</w:t>
      </w:r>
    </w:p>
    <w:p w14:paraId="0918E08F" w14:textId="77777777" w:rsidR="0080575C" w:rsidRPr="00C03740" w:rsidRDefault="0080575C" w:rsidP="0080575C">
      <w:pPr>
        <w:rPr>
          <w:szCs w:val="20"/>
          <w:lang w:eastAsia="pt-BR"/>
        </w:rPr>
      </w:pPr>
    </w:p>
    <w:p w14:paraId="1A6B8540" w14:textId="4B32EC52" w:rsidR="0080575C" w:rsidRPr="005F78E0" w:rsidRDefault="0080575C" w:rsidP="007A192F">
      <w:pPr>
        <w:pStyle w:val="Ttulo2"/>
        <w:numPr>
          <w:ilvl w:val="1"/>
          <w:numId w:val="34"/>
        </w:numPr>
        <w:ind w:left="851" w:hanging="851"/>
        <w:rPr>
          <w:szCs w:val="20"/>
        </w:rPr>
      </w:pPr>
      <w:r w:rsidRPr="00C03740">
        <w:rPr>
          <w:szCs w:val="20"/>
        </w:rPr>
        <w:t xml:space="preserve">A Codevasf se </w:t>
      </w:r>
      <w:r w:rsidR="00556DAC">
        <w:rPr>
          <w:szCs w:val="20"/>
        </w:rPr>
        <w:t>des</w:t>
      </w:r>
      <w:r w:rsidRPr="00C03740">
        <w:rPr>
          <w:szCs w:val="20"/>
        </w:rPr>
        <w:t xml:space="preserve">obriga do fornecimento de água, energia elétrica ou quaisquer outros serviços </w:t>
      </w:r>
      <w:r w:rsidRPr="005F78E0">
        <w:rPr>
          <w:szCs w:val="20"/>
        </w:rPr>
        <w:t>necessários à execução dos serviços</w:t>
      </w:r>
      <w:r w:rsidR="000A2870" w:rsidRPr="005F78E0">
        <w:rPr>
          <w:szCs w:val="20"/>
        </w:rPr>
        <w:t>.</w:t>
      </w:r>
    </w:p>
    <w:p w14:paraId="29E39DAD" w14:textId="77777777" w:rsidR="0080575C" w:rsidRPr="005F78E0" w:rsidRDefault="0080575C" w:rsidP="0080575C">
      <w:pPr>
        <w:rPr>
          <w:szCs w:val="20"/>
          <w:lang w:eastAsia="pt-BR"/>
        </w:rPr>
      </w:pPr>
    </w:p>
    <w:p w14:paraId="1C24BCE2" w14:textId="77777777" w:rsidR="005B2B2E" w:rsidRPr="005F78E0" w:rsidRDefault="005B2B2E" w:rsidP="007A192F">
      <w:pPr>
        <w:pStyle w:val="Ttulo1"/>
        <w:numPr>
          <w:ilvl w:val="0"/>
          <w:numId w:val="34"/>
        </w:numPr>
        <w:ind w:left="851" w:hanging="851"/>
        <w:rPr>
          <w:szCs w:val="20"/>
        </w:rPr>
      </w:pPr>
      <w:bookmarkStart w:id="19" w:name="_Toc178670037"/>
      <w:r w:rsidRPr="005F78E0">
        <w:rPr>
          <w:szCs w:val="20"/>
        </w:rPr>
        <w:t>DOCUMENTAÇÃO DE HABILITAÇÃO</w:t>
      </w:r>
      <w:bookmarkEnd w:id="19"/>
    </w:p>
    <w:p w14:paraId="486EE512" w14:textId="77777777" w:rsidR="005B2B2E" w:rsidRPr="005F78E0" w:rsidRDefault="005B2B2E" w:rsidP="005B2B2E">
      <w:pPr>
        <w:rPr>
          <w:szCs w:val="20"/>
        </w:rPr>
      </w:pPr>
    </w:p>
    <w:p w14:paraId="6156BB81" w14:textId="77777777" w:rsidR="005B2B2E" w:rsidRPr="005F78E0" w:rsidRDefault="005B2B2E" w:rsidP="007A192F">
      <w:pPr>
        <w:pStyle w:val="Ttulo2"/>
        <w:numPr>
          <w:ilvl w:val="1"/>
          <w:numId w:val="34"/>
        </w:numPr>
        <w:ind w:left="851" w:hanging="851"/>
        <w:rPr>
          <w:b/>
          <w:szCs w:val="20"/>
        </w:rPr>
      </w:pPr>
      <w:r w:rsidRPr="005F78E0">
        <w:rPr>
          <w:b/>
          <w:szCs w:val="20"/>
        </w:rPr>
        <w:t>QUALIFICAÇÃO TÉCNICA</w:t>
      </w:r>
    </w:p>
    <w:p w14:paraId="57642724" w14:textId="77777777" w:rsidR="005B2B2E" w:rsidRPr="005F78E0" w:rsidRDefault="005B2B2E" w:rsidP="005B2B2E">
      <w:pPr>
        <w:rPr>
          <w:szCs w:val="20"/>
        </w:rPr>
      </w:pPr>
    </w:p>
    <w:p w14:paraId="383E83C5" w14:textId="02465728" w:rsidR="008D4020" w:rsidRPr="005F78E0" w:rsidRDefault="00910FA0" w:rsidP="007A192F">
      <w:pPr>
        <w:pStyle w:val="Ttulo3"/>
        <w:numPr>
          <w:ilvl w:val="0"/>
          <w:numId w:val="0"/>
        </w:numPr>
        <w:ind w:left="1224" w:hanging="504"/>
      </w:pPr>
      <w:r w:rsidRPr="005F78E0">
        <w:t xml:space="preserve">- </w:t>
      </w:r>
      <w:r w:rsidR="008D4020" w:rsidRPr="005F78E0">
        <w:t>A Licitante deverá apresentar os seguintes documentos:</w:t>
      </w:r>
    </w:p>
    <w:p w14:paraId="74ADFB24" w14:textId="77777777" w:rsidR="005B2B2E" w:rsidRPr="005F78E0" w:rsidRDefault="005B2B2E" w:rsidP="00CD63F9">
      <w:pPr>
        <w:ind w:left="1276" w:hanging="425"/>
        <w:rPr>
          <w:szCs w:val="20"/>
        </w:rPr>
      </w:pPr>
    </w:p>
    <w:p w14:paraId="518892DB" w14:textId="77777777" w:rsidR="008D4020" w:rsidRPr="005F78E0" w:rsidRDefault="00C6162E" w:rsidP="00CD63F9">
      <w:pPr>
        <w:pStyle w:val="PargrafodaLista"/>
        <w:numPr>
          <w:ilvl w:val="0"/>
          <w:numId w:val="15"/>
        </w:numPr>
        <w:ind w:left="1276" w:hanging="425"/>
        <w:rPr>
          <w:szCs w:val="20"/>
        </w:rPr>
      </w:pPr>
      <w:r w:rsidRPr="005F78E0">
        <w:rPr>
          <w:szCs w:val="20"/>
        </w:rPr>
        <w:t>Registro ou inscrição da empresa no Conselho Regional de Engenharia e Agronomia (Crea) ou Conselho de Arquitetura e Urbanismo (CAU), demonstrando o ramo de atividade pertinente e compatível com o objeto deste Termo de Referência, conforme legislação vigente</w:t>
      </w:r>
      <w:r w:rsidR="008D4020" w:rsidRPr="005F78E0">
        <w:rPr>
          <w:szCs w:val="20"/>
        </w:rPr>
        <w:t>;</w:t>
      </w:r>
    </w:p>
    <w:p w14:paraId="7F76C248" w14:textId="77777777" w:rsidR="00711653" w:rsidRPr="005F78E0" w:rsidRDefault="00711653" w:rsidP="00CD63F9">
      <w:pPr>
        <w:pStyle w:val="PargrafodaLista"/>
        <w:numPr>
          <w:ilvl w:val="0"/>
          <w:numId w:val="0"/>
        </w:numPr>
        <w:ind w:left="1276" w:hanging="425"/>
        <w:rPr>
          <w:szCs w:val="20"/>
        </w:rPr>
      </w:pPr>
    </w:p>
    <w:p w14:paraId="13941936" w14:textId="213668ED" w:rsidR="005B2B2E" w:rsidRPr="005F78E0" w:rsidRDefault="008D5FAE" w:rsidP="00CD63F9">
      <w:pPr>
        <w:pStyle w:val="PargrafodaLista"/>
        <w:numPr>
          <w:ilvl w:val="0"/>
          <w:numId w:val="15"/>
        </w:numPr>
        <w:ind w:left="1276" w:hanging="425"/>
        <w:rPr>
          <w:szCs w:val="20"/>
        </w:rPr>
      </w:pPr>
      <w:r w:rsidRPr="00074934">
        <w:rPr>
          <w:szCs w:val="20"/>
        </w:rPr>
        <w:t>MODELO DE DECLARAÇÃO DE CONHECIMENTO DO LOCAL DE EXECUÇÃO DOS SERVIÇOS</w:t>
      </w:r>
      <w:r w:rsidRPr="005F78E0">
        <w:rPr>
          <w:szCs w:val="20"/>
        </w:rPr>
        <w:t xml:space="preserve"> </w:t>
      </w:r>
      <w:r w:rsidR="005B2B2E" w:rsidRPr="005F78E0">
        <w:rPr>
          <w:szCs w:val="20"/>
        </w:rPr>
        <w:t xml:space="preserve">(conforme subitem </w:t>
      </w:r>
      <w:r w:rsidR="009B0C4F" w:rsidRPr="005F78E0">
        <w:rPr>
          <w:szCs w:val="20"/>
        </w:rPr>
        <w:fldChar w:fldCharType="begin"/>
      </w:r>
      <w:r w:rsidR="009B0C4F" w:rsidRPr="005F78E0">
        <w:rPr>
          <w:szCs w:val="20"/>
        </w:rPr>
        <w:instrText xml:space="preserve"> REF _Ref78987628 \r \h </w:instrText>
      </w:r>
      <w:r w:rsidR="00C03740" w:rsidRPr="005F78E0">
        <w:rPr>
          <w:szCs w:val="20"/>
        </w:rPr>
        <w:instrText xml:space="preserve"> \* MERGEFORMAT </w:instrText>
      </w:r>
      <w:r w:rsidR="009B0C4F" w:rsidRPr="005F78E0">
        <w:rPr>
          <w:szCs w:val="20"/>
        </w:rPr>
      </w:r>
      <w:r w:rsidR="009B0C4F" w:rsidRPr="005F78E0">
        <w:rPr>
          <w:szCs w:val="20"/>
        </w:rPr>
        <w:fldChar w:fldCharType="separate"/>
      </w:r>
      <w:r w:rsidR="004F5914">
        <w:rPr>
          <w:szCs w:val="20"/>
        </w:rPr>
        <w:t>7.1.b)</w:t>
      </w:r>
      <w:r w:rsidR="009B0C4F" w:rsidRPr="005F78E0">
        <w:rPr>
          <w:szCs w:val="20"/>
        </w:rPr>
        <w:fldChar w:fldCharType="end"/>
      </w:r>
      <w:r w:rsidR="009B0C4F" w:rsidRPr="005F78E0">
        <w:rPr>
          <w:szCs w:val="20"/>
        </w:rPr>
        <w:t xml:space="preserve"> </w:t>
      </w:r>
      <w:r w:rsidR="005B2B2E" w:rsidRPr="005F78E0">
        <w:rPr>
          <w:szCs w:val="20"/>
        </w:rPr>
        <w:t>e</w:t>
      </w:r>
      <w:r>
        <w:rPr>
          <w:szCs w:val="20"/>
        </w:rPr>
        <w:t xml:space="preserve"> </w:t>
      </w:r>
      <w:r w:rsidRPr="008D5FAE">
        <w:rPr>
          <w:i/>
          <w:iCs/>
          <w:szCs w:val="20"/>
        </w:rPr>
        <w:t>ANEXO 2</w:t>
      </w:r>
      <w:r>
        <w:rPr>
          <w:i/>
          <w:iCs/>
          <w:szCs w:val="20"/>
        </w:rPr>
        <w:t>)</w:t>
      </w:r>
      <w:r w:rsidR="00C6162E" w:rsidRPr="005F78E0">
        <w:rPr>
          <w:szCs w:val="20"/>
        </w:rPr>
        <w:t>,</w:t>
      </w:r>
      <w:r w:rsidR="00847538" w:rsidRPr="005F78E0">
        <w:rPr>
          <w:szCs w:val="20"/>
        </w:rPr>
        <w:t xml:space="preserve"> informando que tem </w:t>
      </w:r>
      <w:r w:rsidR="00C6162E" w:rsidRPr="005F78E0">
        <w:rPr>
          <w:szCs w:val="20"/>
        </w:rPr>
        <w:t>conhecimento da abrangência dos locais onde serão</w:t>
      </w:r>
      <w:r w:rsidR="005B2B2E" w:rsidRPr="005F78E0">
        <w:rPr>
          <w:szCs w:val="20"/>
        </w:rPr>
        <w:t xml:space="preserve"> executadas </w:t>
      </w:r>
      <w:r w:rsidR="00DD6BA8" w:rsidRPr="005F78E0">
        <w:rPr>
          <w:szCs w:val="20"/>
        </w:rPr>
        <w:t>os</w:t>
      </w:r>
      <w:r w:rsidR="00FF36C1" w:rsidRPr="005F78E0">
        <w:rPr>
          <w:szCs w:val="20"/>
        </w:rPr>
        <w:t xml:space="preserve"> </w:t>
      </w:r>
      <w:r w:rsidR="005B2B2E" w:rsidRPr="005F78E0">
        <w:rPr>
          <w:szCs w:val="20"/>
        </w:rPr>
        <w:t xml:space="preserve">serviços </w:t>
      </w:r>
      <w:r w:rsidR="00FF36C1" w:rsidRPr="005F78E0">
        <w:rPr>
          <w:szCs w:val="20"/>
        </w:rPr>
        <w:t>de engenharia</w:t>
      </w:r>
      <w:r w:rsidR="005B2B2E" w:rsidRPr="005F78E0">
        <w:rPr>
          <w:szCs w:val="20"/>
        </w:rPr>
        <w:t>, emitida pela própria licitante, assinada pelo(s) o(s) Responsável(</w:t>
      </w:r>
      <w:r w:rsidR="00B324C2" w:rsidRPr="005F78E0">
        <w:rPr>
          <w:szCs w:val="20"/>
        </w:rPr>
        <w:t>e</w:t>
      </w:r>
      <w:r w:rsidR="005B2B2E" w:rsidRPr="005F78E0">
        <w:rPr>
          <w:szCs w:val="20"/>
        </w:rPr>
        <w:t>is) Técnico(s) ou Representante Legal.</w:t>
      </w:r>
    </w:p>
    <w:p w14:paraId="3397F85F" w14:textId="77777777" w:rsidR="00711653" w:rsidRPr="005F78E0" w:rsidRDefault="00711653" w:rsidP="00CD63F9">
      <w:pPr>
        <w:pStyle w:val="PargrafodaLista"/>
        <w:numPr>
          <w:ilvl w:val="0"/>
          <w:numId w:val="0"/>
        </w:numPr>
        <w:ind w:left="1276" w:hanging="425"/>
        <w:rPr>
          <w:szCs w:val="20"/>
        </w:rPr>
      </w:pPr>
    </w:p>
    <w:p w14:paraId="6820207D" w14:textId="0974093F" w:rsidR="008D0916" w:rsidRPr="005F78E0" w:rsidRDefault="00233FF3" w:rsidP="00CD63F9">
      <w:pPr>
        <w:pStyle w:val="PargrafodaLista"/>
        <w:numPr>
          <w:ilvl w:val="0"/>
          <w:numId w:val="15"/>
        </w:numPr>
        <w:ind w:left="1276" w:hanging="425"/>
        <w:rPr>
          <w:szCs w:val="20"/>
        </w:rPr>
      </w:pPr>
      <w:r w:rsidRPr="005F78E0">
        <w:rPr>
          <w:b/>
          <w:szCs w:val="20"/>
        </w:rPr>
        <w:t>Capacidade Técnico Operacional</w:t>
      </w:r>
      <w:r w:rsidRPr="005F78E0">
        <w:rPr>
          <w:szCs w:val="20"/>
        </w:rPr>
        <w:t xml:space="preserve">: </w:t>
      </w:r>
      <w:r w:rsidR="008F5DD4" w:rsidRPr="005F78E0">
        <w:rPr>
          <w:szCs w:val="20"/>
        </w:rPr>
        <w:t xml:space="preserve">Certidão(ões) ou </w:t>
      </w:r>
      <w:r w:rsidR="005B2B2E" w:rsidRPr="005F78E0">
        <w:rPr>
          <w:szCs w:val="20"/>
        </w:rPr>
        <w:t xml:space="preserve">Atestado(s) de capacidade técnica, em nome da empresa, </w:t>
      </w:r>
      <w:r w:rsidR="00130490" w:rsidRPr="005F78E0">
        <w:rPr>
          <w:szCs w:val="20"/>
        </w:rPr>
        <w:t xml:space="preserve">exclusivamente como contratada, </w:t>
      </w:r>
      <w:r w:rsidR="005B2B2E" w:rsidRPr="005F78E0">
        <w:rPr>
          <w:szCs w:val="20"/>
        </w:rPr>
        <w:t>expedido por pessoa jurídica de direito público ou privado, acompanhado(s) d</w:t>
      </w:r>
      <w:r w:rsidR="00230679" w:rsidRPr="005F78E0">
        <w:rPr>
          <w:szCs w:val="20"/>
        </w:rPr>
        <w:t>o</w:t>
      </w:r>
      <w:r w:rsidR="005B2B2E" w:rsidRPr="005F78E0">
        <w:rPr>
          <w:szCs w:val="20"/>
        </w:rPr>
        <w:t xml:space="preserve">(s) </w:t>
      </w:r>
      <w:r w:rsidR="00230679" w:rsidRPr="005F78E0">
        <w:rPr>
          <w:szCs w:val="20"/>
        </w:rPr>
        <w:t>documento(s) listado(s) na</w:t>
      </w:r>
      <w:r w:rsidR="000A2870" w:rsidRPr="005F78E0">
        <w:rPr>
          <w:szCs w:val="20"/>
        </w:rPr>
        <w:t>s</w:t>
      </w:r>
      <w:r w:rsidR="00230679" w:rsidRPr="005F78E0">
        <w:rPr>
          <w:szCs w:val="20"/>
        </w:rPr>
        <w:t xml:space="preserve"> alínea</w:t>
      </w:r>
      <w:r w:rsidR="000A2870" w:rsidRPr="005F78E0">
        <w:rPr>
          <w:szCs w:val="20"/>
        </w:rPr>
        <w:t>s</w:t>
      </w:r>
      <w:r w:rsidR="00230679" w:rsidRPr="005F78E0">
        <w:rPr>
          <w:szCs w:val="20"/>
        </w:rPr>
        <w:t xml:space="preserve"> deste subitem,</w:t>
      </w:r>
      <w:r w:rsidR="00791DFA" w:rsidRPr="005F78E0">
        <w:rPr>
          <w:szCs w:val="20"/>
        </w:rPr>
        <w:t xml:space="preserve">  </w:t>
      </w:r>
      <w:r w:rsidR="00230679" w:rsidRPr="005F78E0">
        <w:rPr>
          <w:b/>
          <w:szCs w:val="20"/>
        </w:rPr>
        <w:t xml:space="preserve">comprovando a execução </w:t>
      </w:r>
      <w:r w:rsidR="00230679" w:rsidRPr="005F78E0">
        <w:rPr>
          <w:szCs w:val="20"/>
        </w:rPr>
        <w:t xml:space="preserve">de </w:t>
      </w:r>
      <w:r w:rsidR="00B744F5" w:rsidRPr="005F78E0">
        <w:rPr>
          <w:szCs w:val="20"/>
        </w:rPr>
        <w:t>serviços</w:t>
      </w:r>
      <w:r w:rsidR="000A2870" w:rsidRPr="005F78E0">
        <w:rPr>
          <w:szCs w:val="20"/>
        </w:rPr>
        <w:t xml:space="preserve"> </w:t>
      </w:r>
      <w:r w:rsidR="00230679" w:rsidRPr="005F78E0">
        <w:rPr>
          <w:szCs w:val="20"/>
        </w:rPr>
        <w:t>de pavimentação de porte</w:t>
      </w:r>
      <w:r w:rsidR="003E3A4C" w:rsidRPr="005F78E0">
        <w:rPr>
          <w:szCs w:val="20"/>
        </w:rPr>
        <w:t xml:space="preserve"> </w:t>
      </w:r>
      <w:r w:rsidR="00230679" w:rsidRPr="005F78E0">
        <w:rPr>
          <w:szCs w:val="20"/>
        </w:rPr>
        <w:t>semelhante ao objeto dessa licitação, executadas com técnicas construtivas semelhantes ou superiores às requeridas para execução dos itens relacionados abaixo, caracterizados pelas parcelas de maior relevância técnica e de valor significativo, com os seguintes quantitativos mínimos, conforme discriminado abaixo</w:t>
      </w:r>
      <w:r w:rsidR="008D0916" w:rsidRPr="005F78E0">
        <w:rPr>
          <w:szCs w:val="20"/>
        </w:rPr>
        <w:t xml:space="preserve">, por </w:t>
      </w:r>
      <w:r w:rsidR="007C2BA3" w:rsidRPr="005F78E0">
        <w:rPr>
          <w:szCs w:val="20"/>
        </w:rPr>
        <w:t>item</w:t>
      </w:r>
      <w:r w:rsidR="008D0916" w:rsidRPr="005F78E0">
        <w:rPr>
          <w:szCs w:val="20"/>
        </w:rPr>
        <w:t>:</w:t>
      </w:r>
    </w:p>
    <w:p w14:paraId="338B3C4B" w14:textId="77777777" w:rsidR="008802D6" w:rsidRPr="005F78E0" w:rsidRDefault="008802D6" w:rsidP="00713A43">
      <w:pPr>
        <w:rPr>
          <w:szCs w:val="20"/>
        </w:rPr>
      </w:pPr>
    </w:p>
    <w:tbl>
      <w:tblPr>
        <w:tblW w:w="77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5528"/>
        <w:gridCol w:w="1567"/>
      </w:tblGrid>
      <w:tr w:rsidR="005F78E0" w:rsidRPr="005F78E0" w14:paraId="0D0C7DD9" w14:textId="77777777" w:rsidTr="00F67720">
        <w:trPr>
          <w:trHeight w:val="113"/>
          <w:jc w:val="right"/>
        </w:trPr>
        <w:tc>
          <w:tcPr>
            <w:tcW w:w="7799"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F94DDC3" w14:textId="34D38C0D" w:rsidR="007229F2" w:rsidRPr="005F78E0" w:rsidRDefault="00FD3CF9" w:rsidP="00EA6BF8">
            <w:pPr>
              <w:rPr>
                <w:b/>
                <w:bCs/>
                <w:szCs w:val="20"/>
              </w:rPr>
            </w:pPr>
            <w:r w:rsidRPr="005F78E0">
              <w:rPr>
                <w:b/>
                <w:bCs/>
                <w:szCs w:val="20"/>
              </w:rPr>
              <w:t>ITEM</w:t>
            </w:r>
            <w:r w:rsidR="004B120C" w:rsidRPr="005F78E0">
              <w:rPr>
                <w:b/>
                <w:bCs/>
                <w:szCs w:val="20"/>
              </w:rPr>
              <w:t xml:space="preserve"> </w:t>
            </w:r>
            <w:r w:rsidR="00EA6BF8" w:rsidRPr="005F78E0">
              <w:rPr>
                <w:b/>
                <w:bCs/>
                <w:szCs w:val="20"/>
              </w:rPr>
              <w:t xml:space="preserve">1 </w:t>
            </w:r>
            <w:r w:rsidR="001B5690" w:rsidRPr="005F78E0">
              <w:rPr>
                <w:bCs/>
                <w:szCs w:val="20"/>
              </w:rPr>
              <w:t xml:space="preserve">- </w:t>
            </w:r>
            <w:r w:rsidR="001B5690" w:rsidRPr="005F78E0">
              <w:rPr>
                <w:b/>
                <w:szCs w:val="20"/>
              </w:rPr>
              <w:t>Execução de Capa Asfáltica com CBUQ - Região 1</w:t>
            </w:r>
            <w:r w:rsidR="009A252B">
              <w:rPr>
                <w:b/>
                <w:szCs w:val="20"/>
              </w:rPr>
              <w:t xml:space="preserve"> – Oeste Alagoano</w:t>
            </w:r>
          </w:p>
        </w:tc>
      </w:tr>
      <w:tr w:rsidR="005F78E0" w:rsidRPr="005F78E0" w14:paraId="2EDA1A4B" w14:textId="77777777" w:rsidTr="00F67720">
        <w:trPr>
          <w:trHeight w:val="113"/>
          <w:jc w:val="right"/>
        </w:trPr>
        <w:tc>
          <w:tcPr>
            <w:tcW w:w="704" w:type="dxa"/>
            <w:tcBorders>
              <w:top w:val="single" w:sz="4" w:space="0" w:color="auto"/>
            </w:tcBorders>
            <w:shd w:val="clear" w:color="000000" w:fill="D8D8D8"/>
            <w:noWrap/>
            <w:vAlign w:val="center"/>
            <w:hideMark/>
          </w:tcPr>
          <w:p w14:paraId="3344B8FC" w14:textId="77777777" w:rsidR="007229F2" w:rsidRPr="005F78E0" w:rsidRDefault="007229F2" w:rsidP="008053A5">
            <w:pPr>
              <w:jc w:val="center"/>
              <w:rPr>
                <w:b/>
                <w:bCs/>
                <w:szCs w:val="20"/>
                <w:lang w:eastAsia="pt-BR"/>
              </w:rPr>
            </w:pPr>
          </w:p>
        </w:tc>
        <w:tc>
          <w:tcPr>
            <w:tcW w:w="5528" w:type="dxa"/>
            <w:tcBorders>
              <w:top w:val="single" w:sz="4" w:space="0" w:color="auto"/>
            </w:tcBorders>
            <w:shd w:val="clear" w:color="000000" w:fill="D8D8D8"/>
            <w:vAlign w:val="center"/>
            <w:hideMark/>
          </w:tcPr>
          <w:p w14:paraId="6E797C80" w14:textId="40908AB0" w:rsidR="007229F2" w:rsidRPr="005F78E0" w:rsidRDefault="007229F2" w:rsidP="00230679">
            <w:pPr>
              <w:rPr>
                <w:b/>
                <w:bCs/>
                <w:szCs w:val="20"/>
                <w:lang w:eastAsia="pt-BR"/>
              </w:rPr>
            </w:pPr>
            <w:r w:rsidRPr="005F78E0">
              <w:rPr>
                <w:b/>
                <w:bCs/>
                <w:szCs w:val="20"/>
                <w:lang w:eastAsia="pt-BR"/>
              </w:rPr>
              <w:t>SERVIÇO</w:t>
            </w:r>
            <w:r w:rsidR="00230679" w:rsidRPr="005F78E0">
              <w:rPr>
                <w:b/>
                <w:bCs/>
                <w:szCs w:val="20"/>
                <w:lang w:eastAsia="pt-BR"/>
              </w:rPr>
              <w:t>:</w:t>
            </w:r>
            <w:r w:rsidR="004F183E" w:rsidRPr="005F78E0">
              <w:rPr>
                <w:b/>
                <w:bCs/>
                <w:szCs w:val="20"/>
                <w:lang w:eastAsia="pt-BR"/>
              </w:rPr>
              <w:t xml:space="preserve"> </w:t>
            </w:r>
            <w:r w:rsidR="00230679" w:rsidRPr="005F78E0">
              <w:rPr>
                <w:b/>
                <w:szCs w:val="20"/>
              </w:rPr>
              <w:t>Execução de capa asfáltica com CBUQ</w:t>
            </w:r>
          </w:p>
        </w:tc>
        <w:tc>
          <w:tcPr>
            <w:tcW w:w="1558" w:type="dxa"/>
            <w:tcBorders>
              <w:top w:val="single" w:sz="4" w:space="0" w:color="auto"/>
            </w:tcBorders>
            <w:shd w:val="clear" w:color="000000" w:fill="D8D8D8"/>
            <w:noWrap/>
            <w:vAlign w:val="center"/>
            <w:hideMark/>
          </w:tcPr>
          <w:p w14:paraId="45AA3C5A" w14:textId="77777777" w:rsidR="007229F2" w:rsidRPr="005F78E0" w:rsidRDefault="007229F2" w:rsidP="008053A5">
            <w:pPr>
              <w:jc w:val="center"/>
              <w:rPr>
                <w:b/>
                <w:bCs/>
                <w:szCs w:val="20"/>
                <w:lang w:eastAsia="pt-BR"/>
              </w:rPr>
            </w:pPr>
            <w:r w:rsidRPr="005F78E0">
              <w:rPr>
                <w:b/>
                <w:bCs/>
                <w:szCs w:val="20"/>
                <w:lang w:eastAsia="pt-BR"/>
              </w:rPr>
              <w:t>QUANTIDADE</w:t>
            </w:r>
          </w:p>
        </w:tc>
      </w:tr>
      <w:tr w:rsidR="00CB3401" w:rsidRPr="005F78E0" w14:paraId="38D32358" w14:textId="77777777" w:rsidTr="00F67720">
        <w:trPr>
          <w:trHeight w:val="113"/>
          <w:jc w:val="right"/>
        </w:trPr>
        <w:tc>
          <w:tcPr>
            <w:tcW w:w="704" w:type="dxa"/>
            <w:noWrap/>
            <w:vAlign w:val="center"/>
            <w:hideMark/>
          </w:tcPr>
          <w:p w14:paraId="002F81AC" w14:textId="77777777" w:rsidR="007229F2" w:rsidRPr="005F78E0" w:rsidRDefault="00230679" w:rsidP="008053A5">
            <w:pPr>
              <w:jc w:val="center"/>
              <w:rPr>
                <w:szCs w:val="20"/>
                <w:lang w:eastAsia="pt-BR"/>
              </w:rPr>
            </w:pPr>
            <w:r w:rsidRPr="005F78E0">
              <w:rPr>
                <w:szCs w:val="20"/>
                <w:lang w:eastAsia="pt-BR"/>
              </w:rPr>
              <w:t>I</w:t>
            </w:r>
          </w:p>
        </w:tc>
        <w:tc>
          <w:tcPr>
            <w:tcW w:w="5528" w:type="dxa"/>
            <w:vAlign w:val="center"/>
            <w:hideMark/>
          </w:tcPr>
          <w:p w14:paraId="398E4F78" w14:textId="27067E26" w:rsidR="007229F2" w:rsidRPr="005F78E0" w:rsidRDefault="00230679" w:rsidP="008053A5">
            <w:pPr>
              <w:rPr>
                <w:szCs w:val="20"/>
              </w:rPr>
            </w:pPr>
            <w:r w:rsidRPr="005F78E0">
              <w:rPr>
                <w:szCs w:val="20"/>
              </w:rPr>
              <w:t>Execução de pavimento asfáltico</w:t>
            </w:r>
          </w:p>
        </w:tc>
        <w:tc>
          <w:tcPr>
            <w:tcW w:w="1558" w:type="dxa"/>
            <w:noWrap/>
            <w:vAlign w:val="center"/>
            <w:hideMark/>
          </w:tcPr>
          <w:p w14:paraId="3BEA258B" w14:textId="1AD0A7DC" w:rsidR="008D5FAE" w:rsidRDefault="008D5FAE" w:rsidP="008053A5">
            <w:pPr>
              <w:jc w:val="center"/>
              <w:rPr>
                <w:szCs w:val="20"/>
              </w:rPr>
            </w:pPr>
            <w:r w:rsidRPr="008D5FAE">
              <w:rPr>
                <w:szCs w:val="20"/>
              </w:rPr>
              <w:t>19</w:t>
            </w:r>
            <w:r>
              <w:rPr>
                <w:szCs w:val="20"/>
              </w:rPr>
              <w:t>.</w:t>
            </w:r>
            <w:r w:rsidRPr="008D5FAE">
              <w:rPr>
                <w:szCs w:val="20"/>
              </w:rPr>
              <w:t>530</w:t>
            </w:r>
            <w:r>
              <w:rPr>
                <w:szCs w:val="20"/>
              </w:rPr>
              <w:t>,00</w:t>
            </w:r>
          </w:p>
          <w:p w14:paraId="238B79FA" w14:textId="3BEE3168" w:rsidR="007229F2" w:rsidRPr="005F78E0" w:rsidRDefault="00230679" w:rsidP="008053A5">
            <w:pPr>
              <w:jc w:val="center"/>
              <w:rPr>
                <w:szCs w:val="20"/>
              </w:rPr>
            </w:pPr>
            <w:r w:rsidRPr="005F78E0">
              <w:rPr>
                <w:szCs w:val="20"/>
              </w:rPr>
              <w:t>toneladas</w:t>
            </w:r>
          </w:p>
        </w:tc>
      </w:tr>
    </w:tbl>
    <w:p w14:paraId="16FFB14D" w14:textId="77777777" w:rsidR="007229F2" w:rsidRPr="005F78E0" w:rsidRDefault="007229F2" w:rsidP="00713A43">
      <w:pPr>
        <w:rPr>
          <w:szCs w:val="20"/>
        </w:rPr>
      </w:pPr>
    </w:p>
    <w:tbl>
      <w:tblPr>
        <w:tblW w:w="77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5528"/>
        <w:gridCol w:w="1567"/>
      </w:tblGrid>
      <w:tr w:rsidR="005F78E0" w:rsidRPr="005F78E0" w14:paraId="26E94458" w14:textId="77777777" w:rsidTr="0082176A">
        <w:trPr>
          <w:trHeight w:val="113"/>
          <w:jc w:val="right"/>
        </w:trPr>
        <w:tc>
          <w:tcPr>
            <w:tcW w:w="7799"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DBC2BCE" w14:textId="58DB7878" w:rsidR="00F67720" w:rsidRPr="005F78E0" w:rsidRDefault="00F67720" w:rsidP="0082176A">
            <w:pPr>
              <w:rPr>
                <w:b/>
                <w:bCs/>
                <w:szCs w:val="20"/>
              </w:rPr>
            </w:pPr>
            <w:r w:rsidRPr="005F78E0">
              <w:rPr>
                <w:b/>
                <w:bCs/>
                <w:szCs w:val="20"/>
              </w:rPr>
              <w:t xml:space="preserve">ITEM 2 </w:t>
            </w:r>
            <w:r w:rsidRPr="005F78E0">
              <w:rPr>
                <w:bCs/>
                <w:szCs w:val="20"/>
              </w:rPr>
              <w:t xml:space="preserve">- </w:t>
            </w:r>
            <w:r w:rsidRPr="005F78E0">
              <w:rPr>
                <w:b/>
                <w:szCs w:val="20"/>
              </w:rPr>
              <w:t>Execução de Capa Asfáltica com CBUQ - Região 2</w:t>
            </w:r>
            <w:r w:rsidR="009A252B">
              <w:rPr>
                <w:b/>
                <w:szCs w:val="20"/>
              </w:rPr>
              <w:t xml:space="preserve"> – Leste Alagoano</w:t>
            </w:r>
          </w:p>
        </w:tc>
      </w:tr>
      <w:tr w:rsidR="005F78E0" w:rsidRPr="005F78E0" w14:paraId="1D2270BD" w14:textId="77777777" w:rsidTr="0082176A">
        <w:trPr>
          <w:trHeight w:val="113"/>
          <w:jc w:val="right"/>
        </w:trPr>
        <w:tc>
          <w:tcPr>
            <w:tcW w:w="704" w:type="dxa"/>
            <w:tcBorders>
              <w:top w:val="single" w:sz="4" w:space="0" w:color="auto"/>
            </w:tcBorders>
            <w:shd w:val="clear" w:color="000000" w:fill="D8D8D8"/>
            <w:noWrap/>
            <w:vAlign w:val="center"/>
            <w:hideMark/>
          </w:tcPr>
          <w:p w14:paraId="5DEFBAE2" w14:textId="77777777" w:rsidR="00F67720" w:rsidRPr="005F78E0" w:rsidRDefault="00F67720" w:rsidP="0082176A">
            <w:pPr>
              <w:jc w:val="center"/>
              <w:rPr>
                <w:b/>
                <w:bCs/>
                <w:szCs w:val="20"/>
                <w:lang w:eastAsia="pt-BR"/>
              </w:rPr>
            </w:pPr>
          </w:p>
        </w:tc>
        <w:tc>
          <w:tcPr>
            <w:tcW w:w="5528" w:type="dxa"/>
            <w:tcBorders>
              <w:top w:val="single" w:sz="4" w:space="0" w:color="auto"/>
            </w:tcBorders>
            <w:shd w:val="clear" w:color="000000" w:fill="D8D8D8"/>
            <w:vAlign w:val="center"/>
            <w:hideMark/>
          </w:tcPr>
          <w:p w14:paraId="50E164EA" w14:textId="77777777" w:rsidR="00F67720" w:rsidRPr="005F78E0" w:rsidRDefault="00F67720" w:rsidP="0082176A">
            <w:pPr>
              <w:rPr>
                <w:b/>
                <w:bCs/>
                <w:szCs w:val="20"/>
                <w:lang w:eastAsia="pt-BR"/>
              </w:rPr>
            </w:pPr>
            <w:r w:rsidRPr="005F78E0">
              <w:rPr>
                <w:b/>
                <w:bCs/>
                <w:szCs w:val="20"/>
                <w:lang w:eastAsia="pt-BR"/>
              </w:rPr>
              <w:t xml:space="preserve">SERVIÇO: </w:t>
            </w:r>
            <w:r w:rsidRPr="005F78E0">
              <w:rPr>
                <w:b/>
                <w:szCs w:val="20"/>
              </w:rPr>
              <w:t>Execução de capa asfáltica com CBUQ</w:t>
            </w:r>
          </w:p>
        </w:tc>
        <w:tc>
          <w:tcPr>
            <w:tcW w:w="1558" w:type="dxa"/>
            <w:tcBorders>
              <w:top w:val="single" w:sz="4" w:space="0" w:color="auto"/>
            </w:tcBorders>
            <w:shd w:val="clear" w:color="000000" w:fill="D8D8D8"/>
            <w:noWrap/>
            <w:vAlign w:val="center"/>
            <w:hideMark/>
          </w:tcPr>
          <w:p w14:paraId="71E945AA" w14:textId="77777777" w:rsidR="00F67720" w:rsidRPr="005F78E0" w:rsidRDefault="00F67720" w:rsidP="0082176A">
            <w:pPr>
              <w:jc w:val="center"/>
              <w:rPr>
                <w:b/>
                <w:bCs/>
                <w:szCs w:val="20"/>
                <w:lang w:eastAsia="pt-BR"/>
              </w:rPr>
            </w:pPr>
            <w:r w:rsidRPr="005F78E0">
              <w:rPr>
                <w:b/>
                <w:bCs/>
                <w:szCs w:val="20"/>
                <w:lang w:eastAsia="pt-BR"/>
              </w:rPr>
              <w:t>QUANTIDADE</w:t>
            </w:r>
          </w:p>
        </w:tc>
      </w:tr>
      <w:tr w:rsidR="00CB3401" w:rsidRPr="005F78E0" w14:paraId="2C9698AA" w14:textId="77777777" w:rsidTr="0082176A">
        <w:trPr>
          <w:trHeight w:val="113"/>
          <w:jc w:val="right"/>
        </w:trPr>
        <w:tc>
          <w:tcPr>
            <w:tcW w:w="704" w:type="dxa"/>
            <w:noWrap/>
            <w:vAlign w:val="center"/>
            <w:hideMark/>
          </w:tcPr>
          <w:p w14:paraId="4D4BBE61" w14:textId="77777777" w:rsidR="00F67720" w:rsidRPr="005F78E0" w:rsidRDefault="00F67720" w:rsidP="0082176A">
            <w:pPr>
              <w:jc w:val="center"/>
              <w:rPr>
                <w:szCs w:val="20"/>
                <w:lang w:eastAsia="pt-BR"/>
              </w:rPr>
            </w:pPr>
            <w:r w:rsidRPr="005F78E0">
              <w:rPr>
                <w:szCs w:val="20"/>
                <w:lang w:eastAsia="pt-BR"/>
              </w:rPr>
              <w:t>I</w:t>
            </w:r>
          </w:p>
        </w:tc>
        <w:tc>
          <w:tcPr>
            <w:tcW w:w="5528" w:type="dxa"/>
            <w:vAlign w:val="center"/>
            <w:hideMark/>
          </w:tcPr>
          <w:p w14:paraId="6DD36029" w14:textId="77777777" w:rsidR="00F67720" w:rsidRPr="005F78E0" w:rsidRDefault="00F67720" w:rsidP="0082176A">
            <w:pPr>
              <w:rPr>
                <w:szCs w:val="20"/>
              </w:rPr>
            </w:pPr>
            <w:r w:rsidRPr="005F78E0">
              <w:rPr>
                <w:szCs w:val="20"/>
              </w:rPr>
              <w:t>Execução de pavimento asfáltico</w:t>
            </w:r>
          </w:p>
        </w:tc>
        <w:tc>
          <w:tcPr>
            <w:tcW w:w="1558" w:type="dxa"/>
            <w:noWrap/>
            <w:vAlign w:val="center"/>
            <w:hideMark/>
          </w:tcPr>
          <w:p w14:paraId="72C69505" w14:textId="77777777" w:rsidR="008D5FAE" w:rsidRDefault="008D5FAE" w:rsidP="008D5FAE">
            <w:pPr>
              <w:jc w:val="center"/>
              <w:rPr>
                <w:szCs w:val="20"/>
              </w:rPr>
            </w:pPr>
            <w:r w:rsidRPr="008D5FAE">
              <w:rPr>
                <w:szCs w:val="20"/>
              </w:rPr>
              <w:t>19</w:t>
            </w:r>
            <w:r>
              <w:rPr>
                <w:szCs w:val="20"/>
              </w:rPr>
              <w:t>.</w:t>
            </w:r>
            <w:r w:rsidRPr="008D5FAE">
              <w:rPr>
                <w:szCs w:val="20"/>
              </w:rPr>
              <w:t>530</w:t>
            </w:r>
            <w:r>
              <w:rPr>
                <w:szCs w:val="20"/>
              </w:rPr>
              <w:t>,00</w:t>
            </w:r>
          </w:p>
          <w:p w14:paraId="611CE553" w14:textId="749AD411" w:rsidR="00F67720" w:rsidRPr="005F78E0" w:rsidRDefault="00CB3401" w:rsidP="0082176A">
            <w:pPr>
              <w:jc w:val="center"/>
              <w:rPr>
                <w:szCs w:val="20"/>
              </w:rPr>
            </w:pPr>
            <w:r w:rsidRPr="005F78E0">
              <w:rPr>
                <w:szCs w:val="20"/>
              </w:rPr>
              <w:t>toneladas</w:t>
            </w:r>
          </w:p>
        </w:tc>
      </w:tr>
    </w:tbl>
    <w:p w14:paraId="4A6FC838" w14:textId="77777777" w:rsidR="00D7459C" w:rsidRPr="005F78E0" w:rsidRDefault="00D7459C" w:rsidP="00713A43">
      <w:pPr>
        <w:rPr>
          <w:szCs w:val="20"/>
        </w:rPr>
      </w:pPr>
    </w:p>
    <w:p w14:paraId="1FBCF02A" w14:textId="77777777" w:rsidR="005B2B2E" w:rsidRPr="005F78E0" w:rsidRDefault="000438AC" w:rsidP="00CD63F9">
      <w:pPr>
        <w:pStyle w:val="PargrafodaLista"/>
        <w:numPr>
          <w:ilvl w:val="0"/>
          <w:numId w:val="12"/>
        </w:numPr>
        <w:ind w:left="1843" w:hanging="425"/>
        <w:rPr>
          <w:szCs w:val="20"/>
        </w:rPr>
      </w:pPr>
      <w:r w:rsidRPr="005F78E0">
        <w:rPr>
          <w:szCs w:val="20"/>
        </w:rPr>
        <w:t>É permitido o somatório dos quantitativos estipulados na alínea “c”, mediante comprovação em mais de um atestado</w:t>
      </w:r>
      <w:r w:rsidR="00A84AC7" w:rsidRPr="005F78E0">
        <w:rPr>
          <w:szCs w:val="20"/>
        </w:rPr>
        <w:t>;</w:t>
      </w:r>
    </w:p>
    <w:p w14:paraId="2E5646B6" w14:textId="77777777" w:rsidR="0028591C" w:rsidRPr="005F78E0" w:rsidRDefault="0028591C" w:rsidP="00CD63F9">
      <w:pPr>
        <w:pStyle w:val="PargrafodaLista"/>
        <w:numPr>
          <w:ilvl w:val="0"/>
          <w:numId w:val="0"/>
        </w:numPr>
        <w:ind w:left="1843" w:hanging="425"/>
        <w:rPr>
          <w:szCs w:val="20"/>
        </w:rPr>
      </w:pPr>
    </w:p>
    <w:p w14:paraId="3EE38A96" w14:textId="3D20BF9C" w:rsidR="0028591C" w:rsidRPr="005F78E0" w:rsidRDefault="0028591C" w:rsidP="00CD63F9">
      <w:pPr>
        <w:pStyle w:val="PargrafodaLista"/>
        <w:numPr>
          <w:ilvl w:val="0"/>
          <w:numId w:val="12"/>
        </w:numPr>
        <w:ind w:left="1843" w:hanging="425"/>
        <w:rPr>
          <w:szCs w:val="20"/>
        </w:rPr>
      </w:pPr>
      <w:r w:rsidRPr="005F78E0">
        <w:rPr>
          <w:szCs w:val="20"/>
        </w:rPr>
        <w:t xml:space="preserve">Os quantitativos das parcelas de maior relevância e de valor significativo foram estabelecidos como sendo 30% </w:t>
      </w:r>
      <w:r w:rsidR="00F67720" w:rsidRPr="005F78E0">
        <w:rPr>
          <w:szCs w:val="20"/>
        </w:rPr>
        <w:t>do quantitativo previsto para o revestimento asfáltico</w:t>
      </w:r>
      <w:r w:rsidRPr="005F78E0">
        <w:rPr>
          <w:szCs w:val="20"/>
        </w:rPr>
        <w:t>;</w:t>
      </w:r>
    </w:p>
    <w:p w14:paraId="3A48677F" w14:textId="77777777" w:rsidR="0060375C" w:rsidRPr="005F78E0" w:rsidRDefault="0060375C" w:rsidP="00CD63F9">
      <w:pPr>
        <w:ind w:left="1843" w:hanging="425"/>
        <w:rPr>
          <w:szCs w:val="20"/>
        </w:rPr>
      </w:pPr>
    </w:p>
    <w:p w14:paraId="06B74629" w14:textId="3DE523DD" w:rsidR="001C2B29" w:rsidRPr="005F78E0" w:rsidRDefault="0028591C" w:rsidP="00CD63F9">
      <w:pPr>
        <w:pStyle w:val="PargrafodaLista"/>
        <w:numPr>
          <w:ilvl w:val="0"/>
          <w:numId w:val="12"/>
        </w:numPr>
        <w:ind w:left="1843" w:hanging="425"/>
        <w:rPr>
          <w:bCs/>
          <w:szCs w:val="20"/>
        </w:rPr>
      </w:pPr>
      <w:r w:rsidRPr="005F78E0">
        <w:rPr>
          <w:szCs w:val="20"/>
        </w:rPr>
        <w:t xml:space="preserve">O(s) Atestado(s) devem ser </w:t>
      </w:r>
      <w:proofErr w:type="gramStart"/>
      <w:r w:rsidRPr="005F78E0">
        <w:rPr>
          <w:szCs w:val="20"/>
        </w:rPr>
        <w:t>acompanhado</w:t>
      </w:r>
      <w:proofErr w:type="gramEnd"/>
      <w:r w:rsidRPr="005F78E0">
        <w:rPr>
          <w:szCs w:val="20"/>
        </w:rPr>
        <w:t>(s) da(s) respectiva(s):):</w:t>
      </w:r>
    </w:p>
    <w:p w14:paraId="400B5043" w14:textId="1A9DA742" w:rsidR="0028591C" w:rsidRPr="005F78E0" w:rsidRDefault="0028591C" w:rsidP="00402987">
      <w:pPr>
        <w:pStyle w:val="PargrafodaLista"/>
        <w:numPr>
          <w:ilvl w:val="0"/>
          <w:numId w:val="113"/>
        </w:numPr>
        <w:ind w:left="2127"/>
        <w:rPr>
          <w:szCs w:val="20"/>
        </w:rPr>
      </w:pPr>
      <w:r w:rsidRPr="005F78E0">
        <w:rPr>
          <w:szCs w:val="20"/>
        </w:rPr>
        <w:lastRenderedPageBreak/>
        <w:t>Certidão(ões) de Acervo Técnico (CAT) do(s) profissional(</w:t>
      </w:r>
      <w:proofErr w:type="spellStart"/>
      <w:r w:rsidRPr="005F78E0">
        <w:rPr>
          <w:szCs w:val="20"/>
        </w:rPr>
        <w:t>is</w:t>
      </w:r>
      <w:proofErr w:type="spellEnd"/>
      <w:r w:rsidRPr="005F78E0">
        <w:rPr>
          <w:szCs w:val="20"/>
        </w:rPr>
        <w:t>) responsável(</w:t>
      </w:r>
      <w:proofErr w:type="spellStart"/>
      <w:r w:rsidRPr="005F78E0">
        <w:rPr>
          <w:szCs w:val="20"/>
        </w:rPr>
        <w:t>is</w:t>
      </w:r>
      <w:proofErr w:type="spellEnd"/>
      <w:r w:rsidRPr="005F78E0">
        <w:rPr>
          <w:szCs w:val="20"/>
        </w:rPr>
        <w:t xml:space="preserve">) à época expedida(s) pelo Crea ou CAU da região onde os serviços foram executados; </w:t>
      </w:r>
      <w:r w:rsidRPr="005F78E0">
        <w:rPr>
          <w:b/>
          <w:szCs w:val="20"/>
        </w:rPr>
        <w:t>ou</w:t>
      </w:r>
      <w:r w:rsidRPr="005F78E0">
        <w:rPr>
          <w:szCs w:val="20"/>
        </w:rPr>
        <w:t xml:space="preserve"> </w:t>
      </w:r>
    </w:p>
    <w:p w14:paraId="0D12EB1E" w14:textId="2D265DE1" w:rsidR="0028591C" w:rsidRPr="005F78E0" w:rsidRDefault="0028591C" w:rsidP="00402987">
      <w:pPr>
        <w:pStyle w:val="PargrafodaLista"/>
        <w:numPr>
          <w:ilvl w:val="0"/>
          <w:numId w:val="113"/>
        </w:numPr>
        <w:ind w:left="2127"/>
        <w:rPr>
          <w:szCs w:val="20"/>
        </w:rPr>
      </w:pPr>
      <w:r w:rsidRPr="005F78E0">
        <w:rPr>
          <w:szCs w:val="20"/>
        </w:rPr>
        <w:t>Certidão(ões) de Acervo Operacional (CAO);</w:t>
      </w:r>
      <w:r w:rsidR="00C34047" w:rsidRPr="005F78E0">
        <w:rPr>
          <w:szCs w:val="20"/>
        </w:rPr>
        <w:t xml:space="preserve"> </w:t>
      </w:r>
      <w:r w:rsidR="00F16625" w:rsidRPr="005F78E0">
        <w:rPr>
          <w:b/>
        </w:rPr>
        <w:t>ou</w:t>
      </w:r>
    </w:p>
    <w:p w14:paraId="29D28A08" w14:textId="0925C1F0" w:rsidR="0028591C" w:rsidRPr="005F78E0" w:rsidRDefault="00FE113A" w:rsidP="00402987">
      <w:pPr>
        <w:pStyle w:val="PargrafodaLista"/>
        <w:numPr>
          <w:ilvl w:val="0"/>
          <w:numId w:val="113"/>
        </w:numPr>
        <w:ind w:left="2127"/>
        <w:rPr>
          <w:szCs w:val="20"/>
        </w:rPr>
      </w:pPr>
      <w:r w:rsidRPr="005F78E0">
        <w:t>Anotação(ões) de Responsabilidade(s) Técnica(s) do(s) profissional(</w:t>
      </w:r>
      <w:proofErr w:type="spellStart"/>
      <w:r w:rsidRPr="005F78E0">
        <w:t>is</w:t>
      </w:r>
      <w:proofErr w:type="spellEnd"/>
      <w:r w:rsidRPr="005F78E0">
        <w:t>) responsável(</w:t>
      </w:r>
      <w:proofErr w:type="spellStart"/>
      <w:r w:rsidRPr="005F78E0">
        <w:t>is</w:t>
      </w:r>
      <w:proofErr w:type="spellEnd"/>
      <w:r w:rsidRPr="005F78E0">
        <w:t>) pela obra vinculado(s) no(s) referido(s) atestado(s) e contrato de serviços entre a empresa licitante e a pessoa jurídica de direito público ou privado que emitiu o atestado.</w:t>
      </w:r>
    </w:p>
    <w:p w14:paraId="0D062E39" w14:textId="77777777" w:rsidR="0028591C" w:rsidRPr="005F78E0" w:rsidRDefault="0028591C" w:rsidP="000A56BB">
      <w:pPr>
        <w:rPr>
          <w:szCs w:val="20"/>
        </w:rPr>
      </w:pPr>
    </w:p>
    <w:p w14:paraId="412807F7" w14:textId="0F80F13A" w:rsidR="00794273" w:rsidRPr="005F78E0" w:rsidRDefault="00794273" w:rsidP="009317F5">
      <w:pPr>
        <w:pStyle w:val="PargrafodaLista"/>
        <w:numPr>
          <w:ilvl w:val="0"/>
          <w:numId w:val="12"/>
        </w:numPr>
        <w:ind w:left="1843" w:hanging="425"/>
        <w:rPr>
          <w:szCs w:val="20"/>
        </w:rPr>
      </w:pPr>
      <w:r w:rsidRPr="005F78E0">
        <w:rPr>
          <w:szCs w:val="20"/>
        </w:rPr>
        <w:t xml:space="preserve">Definem-se como </w:t>
      </w:r>
      <w:r w:rsidR="00B744F5" w:rsidRPr="005F78E0">
        <w:rPr>
          <w:szCs w:val="20"/>
        </w:rPr>
        <w:t>serviços</w:t>
      </w:r>
      <w:r w:rsidRPr="005F78E0">
        <w:rPr>
          <w:szCs w:val="20"/>
        </w:rPr>
        <w:t xml:space="preserve"> de porte </w:t>
      </w:r>
      <w:r w:rsidR="00B703E0" w:rsidRPr="005F78E0">
        <w:rPr>
          <w:szCs w:val="20"/>
        </w:rPr>
        <w:t>semelhantes</w:t>
      </w:r>
      <w:r w:rsidRPr="005F78E0">
        <w:rPr>
          <w:szCs w:val="20"/>
        </w:rPr>
        <w:t xml:space="preserve"> àquelas que apresentam grandezas e características técnicas semelhantes às descritas no </w:t>
      </w:r>
      <w:r w:rsidR="009E40FD" w:rsidRPr="005F78E0">
        <w:rPr>
          <w:szCs w:val="20"/>
        </w:rPr>
        <w:t xml:space="preserve">neste </w:t>
      </w:r>
      <w:r w:rsidR="00CF64A2" w:rsidRPr="005F78E0">
        <w:rPr>
          <w:szCs w:val="20"/>
        </w:rPr>
        <w:t>Termo de Referência</w:t>
      </w:r>
      <w:r w:rsidRPr="005F78E0">
        <w:rPr>
          <w:szCs w:val="20"/>
        </w:rPr>
        <w:t>;</w:t>
      </w:r>
    </w:p>
    <w:p w14:paraId="37C65E9B" w14:textId="3BD1D91B" w:rsidR="003E532D" w:rsidRPr="005F78E0" w:rsidRDefault="00C82C0F" w:rsidP="009317F5">
      <w:pPr>
        <w:pStyle w:val="PargrafodaLista"/>
        <w:numPr>
          <w:ilvl w:val="0"/>
          <w:numId w:val="12"/>
        </w:numPr>
        <w:ind w:left="1843" w:hanging="425"/>
        <w:rPr>
          <w:szCs w:val="20"/>
        </w:rPr>
      </w:pPr>
      <w:r w:rsidRPr="005F78E0">
        <w:rPr>
          <w:szCs w:val="20"/>
        </w:rPr>
        <w:t xml:space="preserve">Define-se como </w:t>
      </w:r>
      <w:r w:rsidR="00AF061D" w:rsidRPr="005F78E0">
        <w:rPr>
          <w:szCs w:val="20"/>
        </w:rPr>
        <w:t xml:space="preserve">similares </w:t>
      </w:r>
      <w:r w:rsidR="00B744F5" w:rsidRPr="005F78E0">
        <w:t>serviços</w:t>
      </w:r>
      <w:r w:rsidR="00AF061D" w:rsidRPr="005F78E0">
        <w:t xml:space="preserve"> de pavimentação flexível (CBUQ ou AAUQ) ou </w:t>
      </w:r>
      <w:r w:rsidR="00EF6590" w:rsidRPr="005F78E0">
        <w:t>semirrígido</w:t>
      </w:r>
      <w:r w:rsidR="00AF061D" w:rsidRPr="005F78E0">
        <w:t xml:space="preserve"> ou rígido</w:t>
      </w:r>
      <w:r w:rsidR="00F67720" w:rsidRPr="005F78E0">
        <w:t>;</w:t>
      </w:r>
    </w:p>
    <w:p w14:paraId="50282BE9" w14:textId="77258B14" w:rsidR="002D07DA" w:rsidRPr="005F78E0" w:rsidRDefault="00FE534F" w:rsidP="009317F5">
      <w:pPr>
        <w:pStyle w:val="PargrafodaLista"/>
        <w:numPr>
          <w:ilvl w:val="0"/>
          <w:numId w:val="12"/>
        </w:numPr>
        <w:ind w:left="1843" w:hanging="425"/>
        <w:rPr>
          <w:szCs w:val="20"/>
        </w:rPr>
      </w:pPr>
      <w:r w:rsidRPr="005F78E0">
        <w:rPr>
          <w:szCs w:val="20"/>
        </w:rPr>
        <w:t>Deverá(ão) constar do(s) atestado(s) ou da(s) certidão(ões) expedida(s) pelo CREA, em destaque, os seguintes dados</w:t>
      </w:r>
      <w:r w:rsidR="005B2B2E" w:rsidRPr="005F78E0">
        <w:rPr>
          <w:szCs w:val="20"/>
        </w:rPr>
        <w:t>:</w:t>
      </w:r>
    </w:p>
    <w:p w14:paraId="30296E0D" w14:textId="77777777" w:rsidR="002D07DA" w:rsidRPr="005F78E0" w:rsidRDefault="002D07DA" w:rsidP="00402987">
      <w:pPr>
        <w:pStyle w:val="PargrafodaLista"/>
        <w:numPr>
          <w:ilvl w:val="0"/>
          <w:numId w:val="112"/>
        </w:numPr>
        <w:rPr>
          <w:szCs w:val="20"/>
        </w:rPr>
      </w:pPr>
      <w:r w:rsidRPr="005F78E0">
        <w:rPr>
          <w:szCs w:val="20"/>
        </w:rPr>
        <w:t>l</w:t>
      </w:r>
      <w:r w:rsidR="005B2B2E" w:rsidRPr="005F78E0">
        <w:rPr>
          <w:szCs w:val="20"/>
        </w:rPr>
        <w:t>ocal de execução</w:t>
      </w:r>
      <w:r w:rsidRPr="005F78E0">
        <w:rPr>
          <w:szCs w:val="20"/>
        </w:rPr>
        <w:t>;</w:t>
      </w:r>
    </w:p>
    <w:p w14:paraId="406FAB7C" w14:textId="77777777" w:rsidR="002D07DA" w:rsidRPr="005F78E0" w:rsidRDefault="005B2B2E" w:rsidP="00402987">
      <w:pPr>
        <w:pStyle w:val="PargrafodaLista"/>
        <w:numPr>
          <w:ilvl w:val="0"/>
          <w:numId w:val="112"/>
        </w:numPr>
        <w:rPr>
          <w:szCs w:val="20"/>
        </w:rPr>
      </w:pPr>
      <w:r w:rsidRPr="005F78E0">
        <w:rPr>
          <w:szCs w:val="20"/>
        </w:rPr>
        <w:t>nome do contratante e da pessoa jurídica contratada</w:t>
      </w:r>
      <w:r w:rsidR="002D07DA" w:rsidRPr="005F78E0">
        <w:rPr>
          <w:szCs w:val="20"/>
        </w:rPr>
        <w:t>;</w:t>
      </w:r>
    </w:p>
    <w:p w14:paraId="171287D2" w14:textId="505C3560" w:rsidR="002D07DA" w:rsidRPr="005F78E0" w:rsidRDefault="00FE534F" w:rsidP="00402987">
      <w:pPr>
        <w:pStyle w:val="PargrafodaLista"/>
        <w:numPr>
          <w:ilvl w:val="0"/>
          <w:numId w:val="112"/>
        </w:numPr>
        <w:rPr>
          <w:szCs w:val="20"/>
        </w:rPr>
      </w:pPr>
      <w:r w:rsidRPr="005F78E0">
        <w:rPr>
          <w:szCs w:val="20"/>
        </w:rPr>
        <w:t>nome(s) do(s) responsável(</w:t>
      </w:r>
      <w:proofErr w:type="spellStart"/>
      <w:r w:rsidRPr="005F78E0">
        <w:rPr>
          <w:szCs w:val="20"/>
        </w:rPr>
        <w:t>is</w:t>
      </w:r>
      <w:proofErr w:type="spellEnd"/>
      <w:r w:rsidRPr="005F78E0">
        <w:rPr>
          <w:szCs w:val="20"/>
        </w:rPr>
        <w:t>) técnico(s), seu(s) título(s) profissional(</w:t>
      </w:r>
      <w:proofErr w:type="spellStart"/>
      <w:r w:rsidRPr="005F78E0">
        <w:rPr>
          <w:szCs w:val="20"/>
        </w:rPr>
        <w:t>is</w:t>
      </w:r>
      <w:proofErr w:type="spellEnd"/>
      <w:r w:rsidRPr="005F78E0">
        <w:rPr>
          <w:szCs w:val="20"/>
        </w:rPr>
        <w:t>) e número(s) de registro(s) no CREA</w:t>
      </w:r>
      <w:r w:rsidR="005B2B2E" w:rsidRPr="005F78E0">
        <w:rPr>
          <w:szCs w:val="20"/>
        </w:rPr>
        <w:t>;</w:t>
      </w:r>
    </w:p>
    <w:p w14:paraId="3CF1399D" w14:textId="77777777" w:rsidR="002D07DA" w:rsidRPr="005F78E0" w:rsidRDefault="005B2B2E" w:rsidP="00402987">
      <w:pPr>
        <w:pStyle w:val="PargrafodaLista"/>
        <w:numPr>
          <w:ilvl w:val="0"/>
          <w:numId w:val="112"/>
        </w:numPr>
        <w:rPr>
          <w:szCs w:val="20"/>
        </w:rPr>
      </w:pPr>
      <w:r w:rsidRPr="005F78E0">
        <w:rPr>
          <w:szCs w:val="20"/>
        </w:rPr>
        <w:t>descrição técnicas sucinta indicando os serviços e quantitativos executados</w:t>
      </w:r>
      <w:r w:rsidR="002D07DA" w:rsidRPr="005F78E0">
        <w:rPr>
          <w:szCs w:val="20"/>
        </w:rPr>
        <w:t>; e</w:t>
      </w:r>
    </w:p>
    <w:p w14:paraId="5356F89C" w14:textId="77777777" w:rsidR="00711653" w:rsidRPr="005F78E0" w:rsidRDefault="00711653" w:rsidP="00711653">
      <w:pPr>
        <w:ind w:left="810" w:hanging="360"/>
        <w:rPr>
          <w:szCs w:val="20"/>
        </w:rPr>
      </w:pPr>
    </w:p>
    <w:p w14:paraId="04C92742" w14:textId="77777777" w:rsidR="001336EF" w:rsidRPr="005F78E0" w:rsidRDefault="001336EF" w:rsidP="009317F5">
      <w:pPr>
        <w:pStyle w:val="PargrafodaLista"/>
        <w:numPr>
          <w:ilvl w:val="0"/>
          <w:numId w:val="12"/>
        </w:numPr>
        <w:ind w:left="1843" w:hanging="425"/>
        <w:rPr>
          <w:szCs w:val="20"/>
        </w:rPr>
      </w:pPr>
      <w:r w:rsidRPr="005F78E0">
        <w:rPr>
          <w:szCs w:val="20"/>
        </w:rPr>
        <w:t>Caso a licitante participe de mais de um</w:t>
      </w:r>
      <w:r w:rsidR="00AF71AE" w:rsidRPr="005F78E0">
        <w:rPr>
          <w:szCs w:val="20"/>
        </w:rPr>
        <w:t xml:space="preserve"> item</w:t>
      </w:r>
      <w:r w:rsidR="008A1D9F" w:rsidRPr="005F78E0">
        <w:rPr>
          <w:szCs w:val="20"/>
        </w:rPr>
        <w:t>,</w:t>
      </w:r>
      <w:r w:rsidRPr="005F78E0">
        <w:rPr>
          <w:szCs w:val="20"/>
        </w:rPr>
        <w:t xml:space="preserve"> não será necessário a repetição da apresentação do mesmo atestado por </w:t>
      </w:r>
      <w:r w:rsidR="00D14780" w:rsidRPr="005F78E0">
        <w:rPr>
          <w:szCs w:val="20"/>
        </w:rPr>
        <w:t>item</w:t>
      </w:r>
      <w:r w:rsidRPr="005F78E0">
        <w:rPr>
          <w:szCs w:val="20"/>
        </w:rPr>
        <w:t xml:space="preserve">, devendo a licitante apenas fazer referência para quais </w:t>
      </w:r>
      <w:r w:rsidR="00D14780" w:rsidRPr="005F78E0">
        <w:rPr>
          <w:szCs w:val="20"/>
        </w:rPr>
        <w:t>itens</w:t>
      </w:r>
      <w:r w:rsidRPr="005F78E0">
        <w:rPr>
          <w:szCs w:val="20"/>
        </w:rPr>
        <w:t xml:space="preserve"> destinar-</w:t>
      </w:r>
      <w:r w:rsidR="00587369" w:rsidRPr="005F78E0">
        <w:rPr>
          <w:szCs w:val="20"/>
        </w:rPr>
        <w:t>se-ão os atestados apresentados;</w:t>
      </w:r>
    </w:p>
    <w:p w14:paraId="33F3D290" w14:textId="77777777" w:rsidR="00587369" w:rsidRPr="005F78E0" w:rsidRDefault="00587369" w:rsidP="00587369">
      <w:pPr>
        <w:pStyle w:val="PargrafodaLista"/>
        <w:numPr>
          <w:ilvl w:val="0"/>
          <w:numId w:val="0"/>
        </w:numPr>
        <w:ind w:left="1843"/>
        <w:rPr>
          <w:szCs w:val="20"/>
        </w:rPr>
      </w:pPr>
    </w:p>
    <w:p w14:paraId="2BE1B202" w14:textId="77777777" w:rsidR="00587369" w:rsidRPr="005F78E0" w:rsidRDefault="00587369" w:rsidP="009317F5">
      <w:pPr>
        <w:pStyle w:val="PargrafodaLista"/>
        <w:numPr>
          <w:ilvl w:val="0"/>
          <w:numId w:val="12"/>
        </w:numPr>
        <w:ind w:left="1843" w:hanging="425"/>
        <w:rPr>
          <w:szCs w:val="20"/>
        </w:rPr>
      </w:pPr>
      <w:r w:rsidRPr="005F78E0">
        <w:rPr>
          <w:szCs w:val="20"/>
        </w:rPr>
        <w:t>Em caso de apresentação de Atestado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0C76CC73" w14:textId="63A05227" w:rsidR="00587369" w:rsidRPr="005F78E0" w:rsidRDefault="00587369" w:rsidP="00402987">
      <w:pPr>
        <w:pStyle w:val="PargrafodaLista"/>
        <w:numPr>
          <w:ilvl w:val="0"/>
          <w:numId w:val="111"/>
        </w:numPr>
        <w:rPr>
          <w:szCs w:val="20"/>
        </w:rPr>
      </w:pPr>
      <w:r w:rsidRPr="005F78E0">
        <w:rPr>
          <w:szCs w:val="20"/>
        </w:rPr>
        <w:t>Caso o atestado tenha sido emitido em favor de consórcio homogêneo, todas as experiências atestadas serão reconhecidas para cada uma das licitantes consorciadas, na proporção quantitativa de sua participação no consórcio;</w:t>
      </w:r>
    </w:p>
    <w:p w14:paraId="448E0376" w14:textId="187C7E1C" w:rsidR="00587369" w:rsidRPr="005F78E0" w:rsidRDefault="00587369" w:rsidP="00402987">
      <w:pPr>
        <w:pStyle w:val="PargrafodaLista"/>
        <w:numPr>
          <w:ilvl w:val="0"/>
          <w:numId w:val="111"/>
        </w:numPr>
        <w:rPr>
          <w:szCs w:val="20"/>
        </w:rPr>
      </w:pPr>
      <w:r w:rsidRPr="005F78E0">
        <w:rPr>
          <w:szCs w:val="20"/>
        </w:rPr>
        <w:t>Caso o atestado tenha sido emitido em favor de consórcio heterogêneo, as experiências atestadas deverão ser reconhecidas para cada consorciado de acordo com os respectivos campos de atuação.</w:t>
      </w:r>
      <w:bookmarkStart w:id="20" w:name="_Ref1141741"/>
      <w:bookmarkEnd w:id="20"/>
    </w:p>
    <w:p w14:paraId="17279BBD" w14:textId="77777777" w:rsidR="00AB5AEA" w:rsidRPr="005F78E0" w:rsidRDefault="00AB5AEA" w:rsidP="001C2B29">
      <w:pPr>
        <w:rPr>
          <w:szCs w:val="20"/>
        </w:rPr>
      </w:pPr>
    </w:p>
    <w:p w14:paraId="658E5B47" w14:textId="1FA427B3" w:rsidR="00CB01BD" w:rsidRPr="005F78E0" w:rsidRDefault="00233FF3" w:rsidP="00CD63F9">
      <w:pPr>
        <w:pStyle w:val="PargrafodaLista"/>
        <w:numPr>
          <w:ilvl w:val="0"/>
          <w:numId w:val="15"/>
        </w:numPr>
        <w:ind w:left="1276" w:hanging="425"/>
        <w:rPr>
          <w:szCs w:val="20"/>
        </w:rPr>
      </w:pPr>
      <w:r w:rsidRPr="005F78E0">
        <w:rPr>
          <w:b/>
          <w:szCs w:val="20"/>
        </w:rPr>
        <w:t>Capacidade Técnico-Profissional</w:t>
      </w:r>
      <w:r w:rsidRPr="005F78E0">
        <w:rPr>
          <w:szCs w:val="20"/>
        </w:rPr>
        <w:t xml:space="preserve">: </w:t>
      </w:r>
      <w:r w:rsidR="005B2B2E" w:rsidRPr="005F78E0">
        <w:rPr>
          <w:szCs w:val="20"/>
        </w:rPr>
        <w:t xml:space="preserve">Comprovação de que a licitante possui em seu quadro permanente, na data da entrega da proposta, profissional </w:t>
      </w:r>
      <w:r w:rsidR="001806E3" w:rsidRPr="005F78E0">
        <w:rPr>
          <w:szCs w:val="20"/>
        </w:rPr>
        <w:t>de nível superior ou outro devidamente reconhecido pela entidade competente,</w:t>
      </w:r>
      <w:r w:rsidR="0087720C" w:rsidRPr="005F78E0">
        <w:rPr>
          <w:szCs w:val="20"/>
        </w:rPr>
        <w:t xml:space="preserve"> </w:t>
      </w:r>
      <w:r w:rsidR="005B2B2E" w:rsidRPr="005F78E0">
        <w:rPr>
          <w:szCs w:val="20"/>
        </w:rPr>
        <w:t>detentor de atestado de responsabilidade técnica, e devidamente registrado no CREA</w:t>
      </w:r>
      <w:r w:rsidR="00D278AA" w:rsidRPr="005F78E0">
        <w:rPr>
          <w:szCs w:val="20"/>
        </w:rPr>
        <w:t xml:space="preserve"> ou no CAU</w:t>
      </w:r>
      <w:r w:rsidR="005B2B2E" w:rsidRPr="005F78E0">
        <w:rPr>
          <w:szCs w:val="20"/>
        </w:rPr>
        <w:t>, acompanhado da respectiva Certidão de Acervo Técnico – CAT, expedida por este</w:t>
      </w:r>
      <w:r w:rsidR="00D278AA" w:rsidRPr="005F78E0">
        <w:rPr>
          <w:szCs w:val="20"/>
        </w:rPr>
        <w:t>s</w:t>
      </w:r>
      <w:r w:rsidR="005B2B2E" w:rsidRPr="005F78E0">
        <w:rPr>
          <w:szCs w:val="20"/>
        </w:rPr>
        <w:t xml:space="preserve"> Conselho</w:t>
      </w:r>
      <w:r w:rsidR="00D278AA" w:rsidRPr="005F78E0">
        <w:rPr>
          <w:szCs w:val="20"/>
        </w:rPr>
        <w:t>s</w:t>
      </w:r>
      <w:r w:rsidR="005B2B2E" w:rsidRPr="005F78E0">
        <w:rPr>
          <w:szCs w:val="20"/>
        </w:rPr>
        <w:t xml:space="preserve">, que comprove ter o profissional executado </w:t>
      </w:r>
      <w:r w:rsidR="001806E3" w:rsidRPr="005F78E0">
        <w:rPr>
          <w:szCs w:val="20"/>
        </w:rPr>
        <w:t xml:space="preserve">serviço relativo à </w:t>
      </w:r>
      <w:r w:rsidR="008D368B" w:rsidRPr="005F78E0">
        <w:rPr>
          <w:szCs w:val="20"/>
        </w:rPr>
        <w:t xml:space="preserve">pavimentação asfáltica </w:t>
      </w:r>
      <w:r w:rsidR="00CB01BD" w:rsidRPr="005F78E0">
        <w:rPr>
          <w:szCs w:val="20"/>
        </w:rPr>
        <w:t xml:space="preserve">ou </w:t>
      </w:r>
      <w:r w:rsidR="00C4798E" w:rsidRPr="005F78E0">
        <w:rPr>
          <w:szCs w:val="20"/>
        </w:rPr>
        <w:t>serviços</w:t>
      </w:r>
      <w:r w:rsidR="001B5690" w:rsidRPr="005F78E0">
        <w:rPr>
          <w:szCs w:val="20"/>
        </w:rPr>
        <w:t xml:space="preserve"> </w:t>
      </w:r>
      <w:r w:rsidR="00CB01BD" w:rsidRPr="005F78E0">
        <w:rPr>
          <w:szCs w:val="20"/>
        </w:rPr>
        <w:t>similares, conforme alínea “c</w:t>
      </w:r>
      <w:r w:rsidR="00AF061D" w:rsidRPr="005F78E0">
        <w:rPr>
          <w:szCs w:val="20"/>
        </w:rPr>
        <w:t>5</w:t>
      </w:r>
      <w:r w:rsidR="00CB01BD" w:rsidRPr="005F78E0">
        <w:rPr>
          <w:szCs w:val="20"/>
        </w:rPr>
        <w:t>” deste subitem</w:t>
      </w:r>
      <w:r w:rsidR="001C2B29" w:rsidRPr="005F78E0">
        <w:rPr>
          <w:szCs w:val="20"/>
        </w:rPr>
        <w:t>.</w:t>
      </w:r>
    </w:p>
    <w:p w14:paraId="47BA5554" w14:textId="77777777" w:rsidR="00566459" w:rsidRPr="005F78E0" w:rsidRDefault="00566459" w:rsidP="001C2B29">
      <w:pPr>
        <w:rPr>
          <w:szCs w:val="20"/>
        </w:rPr>
      </w:pPr>
    </w:p>
    <w:p w14:paraId="526859F8" w14:textId="77777777" w:rsidR="00DF2DAA" w:rsidRPr="005F78E0" w:rsidRDefault="00DF2DAA" w:rsidP="009317F5">
      <w:pPr>
        <w:pStyle w:val="PargrafodaLista"/>
        <w:numPr>
          <w:ilvl w:val="0"/>
          <w:numId w:val="16"/>
        </w:numPr>
        <w:tabs>
          <w:tab w:val="left" w:pos="2127"/>
        </w:tabs>
        <w:ind w:left="2127" w:hanging="567"/>
        <w:rPr>
          <w:szCs w:val="20"/>
        </w:rPr>
      </w:pPr>
      <w:r w:rsidRPr="005F78E0">
        <w:rPr>
          <w:szCs w:val="20"/>
        </w:rPr>
        <w:t xml:space="preserve">Entende-se, para fins deste Edital, como pertencente ao quadro permanente: </w:t>
      </w:r>
    </w:p>
    <w:p w14:paraId="085072DD" w14:textId="77777777" w:rsidR="00DF2DAA" w:rsidRPr="005F78E0" w:rsidRDefault="003B493D" w:rsidP="009317F5">
      <w:pPr>
        <w:pStyle w:val="PargrafodaLista"/>
        <w:numPr>
          <w:ilvl w:val="0"/>
          <w:numId w:val="19"/>
        </w:numPr>
        <w:ind w:left="2552" w:hanging="425"/>
        <w:rPr>
          <w:szCs w:val="20"/>
        </w:rPr>
      </w:pPr>
      <w:r w:rsidRPr="005F78E0">
        <w:rPr>
          <w:szCs w:val="20"/>
        </w:rPr>
        <w:t>O</w:t>
      </w:r>
      <w:r w:rsidR="00DF2DAA" w:rsidRPr="005F78E0">
        <w:rPr>
          <w:szCs w:val="20"/>
        </w:rPr>
        <w:t xml:space="preserve"> empregado;</w:t>
      </w:r>
    </w:p>
    <w:p w14:paraId="11532DC1" w14:textId="77777777" w:rsidR="00DF2DAA" w:rsidRPr="005F78E0" w:rsidRDefault="003B493D" w:rsidP="009317F5">
      <w:pPr>
        <w:pStyle w:val="PargrafodaLista"/>
        <w:numPr>
          <w:ilvl w:val="0"/>
          <w:numId w:val="19"/>
        </w:numPr>
        <w:ind w:left="2552" w:hanging="425"/>
        <w:rPr>
          <w:szCs w:val="20"/>
        </w:rPr>
      </w:pPr>
      <w:r w:rsidRPr="005F78E0">
        <w:rPr>
          <w:szCs w:val="20"/>
        </w:rPr>
        <w:t>O</w:t>
      </w:r>
      <w:r w:rsidR="00DF2DAA" w:rsidRPr="005F78E0">
        <w:rPr>
          <w:szCs w:val="20"/>
        </w:rPr>
        <w:t xml:space="preserve"> sócio; </w:t>
      </w:r>
    </w:p>
    <w:p w14:paraId="3F0EF1B2" w14:textId="77777777" w:rsidR="00DF2DAA" w:rsidRPr="005F78E0" w:rsidRDefault="003B493D" w:rsidP="009317F5">
      <w:pPr>
        <w:pStyle w:val="PargrafodaLista"/>
        <w:numPr>
          <w:ilvl w:val="0"/>
          <w:numId w:val="19"/>
        </w:numPr>
        <w:ind w:left="2552" w:hanging="425"/>
        <w:rPr>
          <w:szCs w:val="20"/>
        </w:rPr>
      </w:pPr>
      <w:r w:rsidRPr="005F78E0">
        <w:rPr>
          <w:szCs w:val="20"/>
        </w:rPr>
        <w:t>O</w:t>
      </w:r>
      <w:r w:rsidR="00DF2DAA" w:rsidRPr="005F78E0">
        <w:rPr>
          <w:szCs w:val="20"/>
        </w:rPr>
        <w:t xml:space="preserve"> detentor de contrato de prestação de serviço.</w:t>
      </w:r>
    </w:p>
    <w:p w14:paraId="3B5B166D" w14:textId="77777777" w:rsidR="003B493D" w:rsidRPr="005F78E0" w:rsidRDefault="003B493D" w:rsidP="002C1E14">
      <w:pPr>
        <w:tabs>
          <w:tab w:val="left" w:pos="1560"/>
          <w:tab w:val="left" w:pos="2127"/>
        </w:tabs>
        <w:suppressAutoHyphens/>
        <w:spacing w:before="120"/>
        <w:ind w:left="2127" w:hanging="567"/>
        <w:rPr>
          <w:szCs w:val="20"/>
        </w:rPr>
      </w:pPr>
    </w:p>
    <w:p w14:paraId="3078287E" w14:textId="77777777" w:rsidR="00305F4C" w:rsidRPr="005F78E0" w:rsidRDefault="00DF2DAA" w:rsidP="009317F5">
      <w:pPr>
        <w:pStyle w:val="PargrafodaLista"/>
        <w:numPr>
          <w:ilvl w:val="0"/>
          <w:numId w:val="16"/>
        </w:numPr>
        <w:tabs>
          <w:tab w:val="left" w:pos="2127"/>
        </w:tabs>
        <w:ind w:left="2127" w:hanging="567"/>
        <w:rPr>
          <w:szCs w:val="20"/>
        </w:rPr>
      </w:pPr>
      <w:r w:rsidRPr="005F78E0">
        <w:rPr>
          <w:szCs w:val="20"/>
        </w:rPr>
        <w:t>A licitante deverá comprovar através da juntada de cópia de:</w:t>
      </w:r>
    </w:p>
    <w:p w14:paraId="0CB63BE6" w14:textId="77777777" w:rsidR="00305F4C" w:rsidRPr="005F78E0" w:rsidRDefault="00305F4C" w:rsidP="00402987">
      <w:pPr>
        <w:pStyle w:val="PargrafodaLista"/>
        <w:numPr>
          <w:ilvl w:val="0"/>
          <w:numId w:val="110"/>
        </w:numPr>
        <w:tabs>
          <w:tab w:val="left" w:pos="2127"/>
        </w:tabs>
        <w:rPr>
          <w:szCs w:val="20"/>
        </w:rPr>
      </w:pPr>
      <w:r w:rsidRPr="005F78E0">
        <w:rPr>
          <w:szCs w:val="20"/>
        </w:rPr>
        <w:lastRenderedPageBreak/>
        <w:t>Empregado: F</w:t>
      </w:r>
      <w:r w:rsidR="00DF2DAA" w:rsidRPr="005F78E0">
        <w:rPr>
          <w:szCs w:val="20"/>
        </w:rPr>
        <w:t>icha ou livro de registro de empregado ou carteira de trabalho do profissional, que comprove a condição de pertencente ao quadro da licitante</w:t>
      </w:r>
      <w:r w:rsidRPr="005F78E0">
        <w:rPr>
          <w:szCs w:val="20"/>
        </w:rPr>
        <w:t>;</w:t>
      </w:r>
    </w:p>
    <w:p w14:paraId="46249D07" w14:textId="77777777" w:rsidR="00305F4C" w:rsidRPr="005F78E0" w:rsidRDefault="00305F4C" w:rsidP="00402987">
      <w:pPr>
        <w:pStyle w:val="PargrafodaLista"/>
        <w:numPr>
          <w:ilvl w:val="0"/>
          <w:numId w:val="110"/>
        </w:numPr>
        <w:tabs>
          <w:tab w:val="left" w:pos="2127"/>
        </w:tabs>
        <w:rPr>
          <w:szCs w:val="20"/>
        </w:rPr>
      </w:pPr>
      <w:r w:rsidRPr="005F78E0">
        <w:rPr>
          <w:szCs w:val="20"/>
        </w:rPr>
        <w:t>Dirigente ou sócio: C</w:t>
      </w:r>
      <w:r w:rsidR="00DF2DAA" w:rsidRPr="005F78E0">
        <w:rPr>
          <w:szCs w:val="20"/>
        </w:rPr>
        <w:t>ontrato social, que demonstre a condição de sócio do profissional ou</w:t>
      </w:r>
      <w:r w:rsidRPr="005F78E0">
        <w:rPr>
          <w:szCs w:val="20"/>
        </w:rPr>
        <w:t xml:space="preserve"> ato constitutivo da empresa; ou</w:t>
      </w:r>
    </w:p>
    <w:p w14:paraId="05A8F169" w14:textId="77777777" w:rsidR="00DF2DAA" w:rsidRPr="005F78E0" w:rsidRDefault="00305F4C" w:rsidP="00402987">
      <w:pPr>
        <w:pStyle w:val="PargrafodaLista"/>
        <w:numPr>
          <w:ilvl w:val="0"/>
          <w:numId w:val="110"/>
        </w:numPr>
        <w:tabs>
          <w:tab w:val="left" w:pos="2127"/>
        </w:tabs>
        <w:rPr>
          <w:szCs w:val="20"/>
        </w:rPr>
      </w:pPr>
      <w:r w:rsidRPr="005F78E0">
        <w:rPr>
          <w:szCs w:val="20"/>
        </w:rPr>
        <w:t>Autônomo: C</w:t>
      </w:r>
      <w:r w:rsidR="00DF2DAA" w:rsidRPr="005F78E0">
        <w:rPr>
          <w:szCs w:val="20"/>
        </w:rPr>
        <w:t>ontrato de prestação de serviço, celebrado de acordo com a legislação civil comum ou declaração de contratação futura do profissional detentor do atestado apresentado, desde que acompanhado da anuência deste.</w:t>
      </w:r>
    </w:p>
    <w:p w14:paraId="3D41F0C8" w14:textId="77777777" w:rsidR="003B493D" w:rsidRPr="005F78E0" w:rsidRDefault="003B493D" w:rsidP="002C1E14">
      <w:pPr>
        <w:tabs>
          <w:tab w:val="left" w:pos="2127"/>
        </w:tabs>
        <w:ind w:left="2127" w:hanging="567"/>
        <w:rPr>
          <w:szCs w:val="20"/>
        </w:rPr>
      </w:pPr>
    </w:p>
    <w:p w14:paraId="25BF05DE" w14:textId="77777777" w:rsidR="00DF2DAA" w:rsidRPr="005F78E0" w:rsidRDefault="00DF2DAA" w:rsidP="009317F5">
      <w:pPr>
        <w:pStyle w:val="PargrafodaLista"/>
        <w:numPr>
          <w:ilvl w:val="0"/>
          <w:numId w:val="16"/>
        </w:numPr>
        <w:tabs>
          <w:tab w:val="left" w:pos="2127"/>
        </w:tabs>
        <w:ind w:left="2127" w:hanging="567"/>
        <w:rPr>
          <w:szCs w:val="20"/>
        </w:rPr>
      </w:pPr>
      <w:r w:rsidRPr="005F78E0">
        <w:rPr>
          <w:szCs w:val="20"/>
        </w:rPr>
        <w:t>No caso de duas ou mais licitantes apresentarem atestados de um mesmo profissional como responsável técnico, como comprovação de qualificação técnica, ambas serão inabilitadas.</w:t>
      </w:r>
    </w:p>
    <w:p w14:paraId="2C50EDFE" w14:textId="77777777" w:rsidR="003E532D" w:rsidRPr="005F78E0" w:rsidRDefault="003E532D" w:rsidP="005B2B2E">
      <w:pPr>
        <w:rPr>
          <w:szCs w:val="20"/>
        </w:rPr>
      </w:pPr>
    </w:p>
    <w:p w14:paraId="37C6E2AB" w14:textId="77777777" w:rsidR="007731F2" w:rsidRPr="005F78E0" w:rsidRDefault="007731F2" w:rsidP="007A192F">
      <w:pPr>
        <w:pStyle w:val="Ttulo2"/>
        <w:numPr>
          <w:ilvl w:val="1"/>
          <w:numId w:val="34"/>
        </w:numPr>
        <w:ind w:left="851" w:hanging="851"/>
        <w:rPr>
          <w:b/>
          <w:szCs w:val="20"/>
        </w:rPr>
      </w:pPr>
      <w:r w:rsidRPr="005F78E0">
        <w:rPr>
          <w:b/>
          <w:szCs w:val="20"/>
        </w:rPr>
        <w:t>QUALIFICAÇÃO ECONÔMICO-FINANCEIRA</w:t>
      </w:r>
    </w:p>
    <w:p w14:paraId="63F29934" w14:textId="77777777" w:rsidR="00161C4A" w:rsidRPr="005F78E0" w:rsidRDefault="00161C4A" w:rsidP="005B2B2E">
      <w:pPr>
        <w:rPr>
          <w:szCs w:val="20"/>
        </w:rPr>
      </w:pPr>
    </w:p>
    <w:p w14:paraId="6CEC4CFC" w14:textId="0FA797B4" w:rsidR="007731F2" w:rsidRPr="005F78E0" w:rsidRDefault="00665731" w:rsidP="007A192F">
      <w:pPr>
        <w:pStyle w:val="Ttulo3"/>
        <w:numPr>
          <w:ilvl w:val="0"/>
          <w:numId w:val="0"/>
        </w:numPr>
        <w:ind w:left="851"/>
      </w:pPr>
      <w:r w:rsidRPr="005F78E0">
        <w:t xml:space="preserve">- </w:t>
      </w:r>
      <w:r w:rsidR="007731F2" w:rsidRPr="005F78E0">
        <w:t>A Licitante deverá apresentar os seguintes documentos:</w:t>
      </w:r>
    </w:p>
    <w:p w14:paraId="40524B5E" w14:textId="5871E53C" w:rsidR="007731F2" w:rsidRPr="005F78E0" w:rsidRDefault="0006657E" w:rsidP="00402987">
      <w:pPr>
        <w:pStyle w:val="Ttulo3"/>
        <w:numPr>
          <w:ilvl w:val="0"/>
          <w:numId w:val="97"/>
        </w:numPr>
        <w:suppressAutoHyphens/>
        <w:spacing w:before="120" w:after="60"/>
        <w:contextualSpacing w:val="0"/>
      </w:pPr>
      <w:r>
        <w:t>Registro de patrimônio líquido mínimo no valor de 10% (dez por cento) do valor orçado pela Codevasf, por item</w:t>
      </w:r>
      <w:r w:rsidR="007731F2" w:rsidRPr="005F78E0">
        <w:t>.</w:t>
      </w:r>
    </w:p>
    <w:p w14:paraId="30223DAD" w14:textId="77777777" w:rsidR="0087720C" w:rsidRPr="005F78E0" w:rsidRDefault="0087720C" w:rsidP="005B2B2E">
      <w:pPr>
        <w:rPr>
          <w:szCs w:val="20"/>
        </w:rPr>
      </w:pPr>
    </w:p>
    <w:p w14:paraId="2CA4D83C" w14:textId="77777777" w:rsidR="005B2B2E" w:rsidRPr="005F78E0" w:rsidRDefault="0069094E" w:rsidP="007A192F">
      <w:pPr>
        <w:pStyle w:val="Ttulo1"/>
        <w:numPr>
          <w:ilvl w:val="0"/>
          <w:numId w:val="34"/>
        </w:numPr>
        <w:ind w:left="851" w:hanging="851"/>
        <w:rPr>
          <w:szCs w:val="20"/>
        </w:rPr>
      </w:pPr>
      <w:bookmarkStart w:id="21" w:name="_Toc178670038"/>
      <w:r w:rsidRPr="005F78E0">
        <w:rPr>
          <w:szCs w:val="20"/>
        </w:rPr>
        <w:t>ORÇAMENTO DE REFERÊNCIA</w:t>
      </w:r>
      <w:r w:rsidR="003247AE" w:rsidRPr="005F78E0">
        <w:rPr>
          <w:szCs w:val="20"/>
        </w:rPr>
        <w:t xml:space="preserve">, REFERÊNCIA DE PREÇOS E </w:t>
      </w:r>
      <w:r w:rsidR="005B2B2E" w:rsidRPr="005F78E0">
        <w:rPr>
          <w:szCs w:val="20"/>
        </w:rPr>
        <w:t>DOTAÇÃO ORÇAMENTÁRIA</w:t>
      </w:r>
      <w:bookmarkEnd w:id="21"/>
    </w:p>
    <w:p w14:paraId="576C8F28" w14:textId="77777777" w:rsidR="00BB23E2" w:rsidRPr="005F78E0" w:rsidRDefault="00BB23E2" w:rsidP="005B2B2E">
      <w:pPr>
        <w:rPr>
          <w:szCs w:val="20"/>
        </w:rPr>
      </w:pPr>
    </w:p>
    <w:p w14:paraId="32FFE189" w14:textId="5EF779F5" w:rsidR="003233E4" w:rsidRPr="005F78E0" w:rsidRDefault="003233E4" w:rsidP="007A192F">
      <w:pPr>
        <w:pStyle w:val="Ttulo2"/>
        <w:numPr>
          <w:ilvl w:val="1"/>
          <w:numId w:val="34"/>
        </w:numPr>
        <w:ind w:left="851" w:hanging="851"/>
        <w:rPr>
          <w:szCs w:val="20"/>
        </w:rPr>
      </w:pPr>
      <w:bookmarkStart w:id="22" w:name="_Ref449450747"/>
      <w:r w:rsidRPr="005F78E0">
        <w:rPr>
          <w:szCs w:val="20"/>
        </w:rPr>
        <w:t xml:space="preserve">O valor estimado global para a contratação </w:t>
      </w:r>
      <w:r w:rsidR="00C4798E" w:rsidRPr="005F78E0">
        <w:rPr>
          <w:szCs w:val="20"/>
        </w:rPr>
        <w:t>dos</w:t>
      </w:r>
      <w:r w:rsidRPr="005F78E0">
        <w:rPr>
          <w:szCs w:val="20"/>
        </w:rPr>
        <w:t xml:space="preserve"> serviços de engenharia objeto deste Termo de Referência encontra-se detalhado abaixo,</w:t>
      </w:r>
      <w:r w:rsidR="00A71ED1" w:rsidRPr="005F78E0">
        <w:rPr>
          <w:szCs w:val="20"/>
        </w:rPr>
        <w:t xml:space="preserve"> referente ao quantitativo total estimado em </w:t>
      </w:r>
      <w:r w:rsidR="00084822" w:rsidRPr="00084822">
        <w:rPr>
          <w:szCs w:val="20"/>
        </w:rPr>
        <w:t>1.085.000,00</w:t>
      </w:r>
      <w:r w:rsidR="00084822">
        <w:rPr>
          <w:szCs w:val="20"/>
        </w:rPr>
        <w:t xml:space="preserve"> </w:t>
      </w:r>
      <w:r w:rsidR="00A71ED1" w:rsidRPr="005F78E0">
        <w:rPr>
          <w:szCs w:val="20"/>
        </w:rPr>
        <w:t xml:space="preserve">m² (com dimensões de </w:t>
      </w:r>
      <w:r w:rsidR="00C1318A" w:rsidRPr="005F78E0">
        <w:rPr>
          <w:szCs w:val="20"/>
        </w:rPr>
        <w:t>1</w:t>
      </w:r>
      <w:r w:rsidR="00084822">
        <w:rPr>
          <w:szCs w:val="20"/>
        </w:rPr>
        <w:t>55</w:t>
      </w:r>
      <w:r w:rsidR="00A71ED1" w:rsidRPr="005F78E0">
        <w:rPr>
          <w:szCs w:val="20"/>
        </w:rPr>
        <w:t xml:space="preserve"> km de extensão por 7 m de largura), com data-base de </w:t>
      </w:r>
      <w:r w:rsidR="00960E24" w:rsidRPr="005F78E0">
        <w:rPr>
          <w:szCs w:val="20"/>
        </w:rPr>
        <w:t>AGOSTO</w:t>
      </w:r>
      <w:r w:rsidR="00A71ED1" w:rsidRPr="005F78E0">
        <w:rPr>
          <w:szCs w:val="20"/>
        </w:rPr>
        <w:t>/</w:t>
      </w:r>
      <w:r w:rsidR="00C1318A" w:rsidRPr="005F78E0">
        <w:rPr>
          <w:szCs w:val="20"/>
        </w:rPr>
        <w:t>2024</w:t>
      </w:r>
      <w:r w:rsidR="00A71ED1" w:rsidRPr="005F78E0">
        <w:rPr>
          <w:szCs w:val="20"/>
        </w:rPr>
        <w:t>. Dividido nos seguintes itens</w:t>
      </w:r>
      <w:r w:rsidR="009A4B4F" w:rsidRPr="005F78E0">
        <w:rPr>
          <w:szCs w:val="20"/>
        </w:rPr>
        <w:t>:</w:t>
      </w:r>
    </w:p>
    <w:bookmarkEnd w:id="22"/>
    <w:p w14:paraId="1D7C1804" w14:textId="77777777" w:rsidR="008802D6" w:rsidRPr="005F78E0" w:rsidRDefault="008802D6" w:rsidP="00CB01BD">
      <w:pPr>
        <w:rPr>
          <w:szCs w:val="20"/>
        </w:rPr>
      </w:pPr>
    </w:p>
    <w:p w14:paraId="3CB223BA" w14:textId="53F032CE" w:rsidR="00A71ED1" w:rsidRPr="005F78E0" w:rsidRDefault="008256ED" w:rsidP="00402987">
      <w:pPr>
        <w:pStyle w:val="PargrafodaLista"/>
        <w:numPr>
          <w:ilvl w:val="0"/>
          <w:numId w:val="99"/>
        </w:numPr>
        <w:suppressAutoHyphens/>
        <w:spacing w:line="300" w:lineRule="auto"/>
        <w:ind w:left="1843" w:hanging="425"/>
        <w:contextualSpacing w:val="0"/>
        <w:rPr>
          <w:szCs w:val="20"/>
        </w:rPr>
      </w:pPr>
      <w:r w:rsidRPr="005F78E0">
        <w:rPr>
          <w:szCs w:val="20"/>
          <w:u w:val="single"/>
        </w:rPr>
        <w:t xml:space="preserve">Item </w:t>
      </w:r>
      <w:r w:rsidR="00A71ED1" w:rsidRPr="005F78E0">
        <w:rPr>
          <w:szCs w:val="20"/>
          <w:u w:val="single"/>
        </w:rPr>
        <w:t>1:</w:t>
      </w:r>
      <w:r w:rsidR="00A71ED1" w:rsidRPr="005F78E0">
        <w:rPr>
          <w:szCs w:val="20"/>
        </w:rPr>
        <w:t xml:space="preserve"> </w:t>
      </w:r>
      <w:r w:rsidR="001B5690" w:rsidRPr="005F78E0">
        <w:rPr>
          <w:b/>
          <w:szCs w:val="20"/>
        </w:rPr>
        <w:t>Execução de Capa Asfáltica com CBUQ - Região 1</w:t>
      </w:r>
      <w:r w:rsidR="009A252B">
        <w:rPr>
          <w:b/>
          <w:szCs w:val="20"/>
        </w:rPr>
        <w:t xml:space="preserve"> – Oeste Alagoano</w:t>
      </w:r>
      <w:r w:rsidR="00A71ED1" w:rsidRPr="005F78E0">
        <w:rPr>
          <w:b/>
          <w:szCs w:val="20"/>
        </w:rPr>
        <w:t>:</w:t>
      </w:r>
    </w:p>
    <w:p w14:paraId="19115AFC" w14:textId="27798FED" w:rsidR="00A71ED1" w:rsidRPr="005F78E0" w:rsidRDefault="00A71ED1" w:rsidP="00A71ED1">
      <w:pPr>
        <w:pStyle w:val="PargrafodaLista"/>
        <w:numPr>
          <w:ilvl w:val="0"/>
          <w:numId w:val="0"/>
        </w:numPr>
        <w:ind w:left="1843"/>
        <w:rPr>
          <w:szCs w:val="20"/>
        </w:rPr>
      </w:pPr>
      <w:r w:rsidRPr="005F78E0">
        <w:rPr>
          <w:szCs w:val="20"/>
        </w:rPr>
        <w:t xml:space="preserve">Valor total de </w:t>
      </w:r>
      <w:r w:rsidR="00084822" w:rsidRPr="00084822">
        <w:rPr>
          <w:szCs w:val="20"/>
        </w:rPr>
        <w:t>R$</w:t>
      </w:r>
      <w:r w:rsidR="00084822">
        <w:rPr>
          <w:szCs w:val="20"/>
        </w:rPr>
        <w:t xml:space="preserve"> </w:t>
      </w:r>
      <w:r w:rsidR="00084822" w:rsidRPr="00084822">
        <w:rPr>
          <w:szCs w:val="20"/>
        </w:rPr>
        <w:t xml:space="preserve">48.615.611,75 </w:t>
      </w:r>
      <w:r w:rsidRPr="005F78E0">
        <w:rPr>
          <w:szCs w:val="20"/>
        </w:rPr>
        <w:t>(</w:t>
      </w:r>
      <w:r w:rsidR="00084822" w:rsidRPr="00084822">
        <w:rPr>
          <w:szCs w:val="20"/>
        </w:rPr>
        <w:t>quarenta e oito milhões e seiscentos e quinze mil e seiscentos e onze reais e setenta e cinco centavos</w:t>
      </w:r>
      <w:r w:rsidRPr="005F78E0">
        <w:rPr>
          <w:szCs w:val="20"/>
        </w:rPr>
        <w:t xml:space="preserve">), referente ao quantitativo estimado de </w:t>
      </w:r>
      <w:r w:rsidR="00084822" w:rsidRPr="00084822">
        <w:rPr>
          <w:szCs w:val="20"/>
        </w:rPr>
        <w:t>542.500,00</w:t>
      </w:r>
      <w:r w:rsidR="00084822">
        <w:rPr>
          <w:szCs w:val="20"/>
        </w:rPr>
        <w:t xml:space="preserve"> </w:t>
      </w:r>
      <w:r w:rsidRPr="005F78E0">
        <w:rPr>
          <w:szCs w:val="20"/>
        </w:rPr>
        <w:t xml:space="preserve">m² (com dimensões de </w:t>
      </w:r>
      <w:r w:rsidR="00084822">
        <w:rPr>
          <w:szCs w:val="20"/>
        </w:rPr>
        <w:t>77,5</w:t>
      </w:r>
      <w:r w:rsidRPr="005F78E0">
        <w:rPr>
          <w:szCs w:val="20"/>
        </w:rPr>
        <w:t xml:space="preserve"> km de extensão por 7m de largura) e valor unitário de </w:t>
      </w:r>
      <w:r w:rsidR="00084822" w:rsidRPr="00084822">
        <w:rPr>
          <w:szCs w:val="20"/>
        </w:rPr>
        <w:t>R$</w:t>
      </w:r>
      <w:r w:rsidR="00084822">
        <w:rPr>
          <w:szCs w:val="20"/>
        </w:rPr>
        <w:t xml:space="preserve"> </w:t>
      </w:r>
      <w:r w:rsidR="00084822" w:rsidRPr="00084822">
        <w:rPr>
          <w:szCs w:val="20"/>
        </w:rPr>
        <w:t>89,61</w:t>
      </w:r>
      <w:r w:rsidRPr="005F78E0">
        <w:rPr>
          <w:szCs w:val="20"/>
        </w:rPr>
        <w:t>/m²;</w:t>
      </w:r>
    </w:p>
    <w:p w14:paraId="49DC22CE" w14:textId="77777777" w:rsidR="00A71ED1" w:rsidRPr="005F78E0" w:rsidRDefault="00A71ED1" w:rsidP="00A71ED1">
      <w:pPr>
        <w:pStyle w:val="PargrafodaLista"/>
        <w:numPr>
          <w:ilvl w:val="0"/>
          <w:numId w:val="0"/>
        </w:numPr>
        <w:ind w:left="1843"/>
        <w:rPr>
          <w:szCs w:val="20"/>
        </w:rPr>
      </w:pPr>
    </w:p>
    <w:p w14:paraId="1D300797" w14:textId="065DE2D5" w:rsidR="00A71ED1" w:rsidRPr="005F78E0" w:rsidRDefault="008256ED" w:rsidP="00402987">
      <w:pPr>
        <w:pStyle w:val="PargrafodaLista"/>
        <w:numPr>
          <w:ilvl w:val="0"/>
          <w:numId w:val="98"/>
        </w:numPr>
        <w:suppressAutoHyphens/>
        <w:spacing w:line="300" w:lineRule="auto"/>
        <w:ind w:left="1843" w:hanging="425"/>
        <w:contextualSpacing w:val="0"/>
        <w:rPr>
          <w:szCs w:val="20"/>
        </w:rPr>
      </w:pPr>
      <w:r w:rsidRPr="005F78E0">
        <w:rPr>
          <w:szCs w:val="20"/>
          <w:u w:val="single"/>
        </w:rPr>
        <w:t xml:space="preserve">Item </w:t>
      </w:r>
      <w:r w:rsidR="00A71ED1" w:rsidRPr="005F78E0">
        <w:rPr>
          <w:szCs w:val="20"/>
          <w:u w:val="single"/>
        </w:rPr>
        <w:t>2:</w:t>
      </w:r>
      <w:r w:rsidR="00A71ED1" w:rsidRPr="005F78E0">
        <w:rPr>
          <w:szCs w:val="20"/>
        </w:rPr>
        <w:t xml:space="preserve"> </w:t>
      </w:r>
      <w:r w:rsidR="001B5690" w:rsidRPr="005F78E0">
        <w:rPr>
          <w:b/>
          <w:szCs w:val="20"/>
        </w:rPr>
        <w:t>Execução de Capa Asfáltica com CBUQ - Região 2</w:t>
      </w:r>
      <w:r w:rsidR="009A252B">
        <w:rPr>
          <w:b/>
          <w:szCs w:val="20"/>
        </w:rPr>
        <w:t xml:space="preserve"> – Leste Alagoano</w:t>
      </w:r>
      <w:r w:rsidR="00A71ED1" w:rsidRPr="005F78E0">
        <w:rPr>
          <w:b/>
          <w:szCs w:val="20"/>
        </w:rPr>
        <w:t>:</w:t>
      </w:r>
    </w:p>
    <w:p w14:paraId="569FDBA9" w14:textId="41829518" w:rsidR="00A71ED1" w:rsidRPr="005F78E0" w:rsidRDefault="00A71ED1" w:rsidP="00A71ED1">
      <w:pPr>
        <w:pStyle w:val="PargrafodaLista"/>
        <w:numPr>
          <w:ilvl w:val="0"/>
          <w:numId w:val="0"/>
        </w:numPr>
        <w:ind w:left="1843"/>
        <w:rPr>
          <w:szCs w:val="20"/>
        </w:rPr>
      </w:pPr>
      <w:r w:rsidRPr="005F78E0">
        <w:rPr>
          <w:szCs w:val="20"/>
        </w:rPr>
        <w:t>Valor total de R$</w:t>
      </w:r>
      <w:r w:rsidR="00084822">
        <w:rPr>
          <w:szCs w:val="20"/>
        </w:rPr>
        <w:t xml:space="preserve"> </w:t>
      </w:r>
      <w:r w:rsidR="00084822" w:rsidRPr="00084822">
        <w:rPr>
          <w:szCs w:val="20"/>
        </w:rPr>
        <w:t xml:space="preserve">48.741.346,65 </w:t>
      </w:r>
      <w:r w:rsidRPr="005F78E0">
        <w:rPr>
          <w:szCs w:val="20"/>
        </w:rPr>
        <w:t>(</w:t>
      </w:r>
      <w:r w:rsidR="00084822" w:rsidRPr="00084822">
        <w:rPr>
          <w:szCs w:val="20"/>
        </w:rPr>
        <w:t>quarenta e oito milhões e setecentos e quarenta e um mil e trezentos e quarenta e seis reais e sessenta e cinco centavos</w:t>
      </w:r>
      <w:r w:rsidRPr="005F78E0">
        <w:rPr>
          <w:szCs w:val="20"/>
        </w:rPr>
        <w:t xml:space="preserve">), referente ao quantitativo estimado de </w:t>
      </w:r>
      <w:r w:rsidR="00084822" w:rsidRPr="00084822">
        <w:rPr>
          <w:szCs w:val="20"/>
        </w:rPr>
        <w:t>542.500,00</w:t>
      </w:r>
      <w:r w:rsidR="00084822">
        <w:rPr>
          <w:szCs w:val="20"/>
        </w:rPr>
        <w:t xml:space="preserve"> </w:t>
      </w:r>
      <w:r w:rsidR="00084822" w:rsidRPr="005F78E0">
        <w:rPr>
          <w:szCs w:val="20"/>
        </w:rPr>
        <w:t xml:space="preserve">m² (com dimensões de </w:t>
      </w:r>
      <w:r w:rsidR="00084822">
        <w:rPr>
          <w:szCs w:val="20"/>
        </w:rPr>
        <w:t>77,5</w:t>
      </w:r>
      <w:r w:rsidR="00084822" w:rsidRPr="005F78E0">
        <w:rPr>
          <w:szCs w:val="20"/>
        </w:rPr>
        <w:t xml:space="preserve"> km de extensão por 7m de largura)</w:t>
      </w:r>
      <w:r w:rsidR="00084822">
        <w:rPr>
          <w:szCs w:val="20"/>
        </w:rPr>
        <w:t xml:space="preserve"> </w:t>
      </w:r>
      <w:r w:rsidRPr="005F78E0">
        <w:rPr>
          <w:szCs w:val="20"/>
        </w:rPr>
        <w:t>e valor unitário de</w:t>
      </w:r>
      <w:r w:rsidR="00084822" w:rsidRPr="00084822">
        <w:rPr>
          <w:szCs w:val="20"/>
        </w:rPr>
        <w:t xml:space="preserve"> R$</w:t>
      </w:r>
      <w:r w:rsidR="00084822">
        <w:rPr>
          <w:szCs w:val="20"/>
        </w:rPr>
        <w:t xml:space="preserve"> </w:t>
      </w:r>
      <w:r w:rsidR="00084822" w:rsidRPr="00084822">
        <w:rPr>
          <w:szCs w:val="20"/>
        </w:rPr>
        <w:t>89,85</w:t>
      </w:r>
      <w:r w:rsidRPr="005F78E0">
        <w:rPr>
          <w:szCs w:val="20"/>
        </w:rPr>
        <w:t>/m²;</w:t>
      </w:r>
    </w:p>
    <w:p w14:paraId="347B8118" w14:textId="77777777" w:rsidR="00332418" w:rsidRPr="005F78E0" w:rsidRDefault="00332418" w:rsidP="001B5690">
      <w:pPr>
        <w:rPr>
          <w:szCs w:val="20"/>
          <w:u w:val="single"/>
        </w:rPr>
      </w:pPr>
    </w:p>
    <w:p w14:paraId="01143E8E" w14:textId="4076D9FD" w:rsidR="00F207BE" w:rsidRPr="005F78E0" w:rsidRDefault="00F207BE" w:rsidP="00474792">
      <w:pPr>
        <w:pStyle w:val="Ttulo2"/>
        <w:numPr>
          <w:ilvl w:val="0"/>
          <w:numId w:val="0"/>
        </w:numPr>
        <w:ind w:left="993"/>
        <w:rPr>
          <w:szCs w:val="20"/>
        </w:rPr>
      </w:pPr>
      <w:r w:rsidRPr="005F78E0">
        <w:rPr>
          <w:szCs w:val="20"/>
          <w:u w:val="single"/>
        </w:rPr>
        <w:t>VALOR GLOBAL</w:t>
      </w:r>
      <w:r w:rsidRPr="005F78E0">
        <w:rPr>
          <w:szCs w:val="20"/>
        </w:rPr>
        <w:t xml:space="preserve">: </w:t>
      </w:r>
      <w:r w:rsidR="00084822" w:rsidRPr="00084822">
        <w:rPr>
          <w:b/>
          <w:bCs/>
          <w:szCs w:val="20"/>
        </w:rPr>
        <w:t>R$ 97.356.958,40</w:t>
      </w:r>
      <w:r w:rsidR="00084822" w:rsidRPr="00084822">
        <w:rPr>
          <w:szCs w:val="20"/>
        </w:rPr>
        <w:t xml:space="preserve"> </w:t>
      </w:r>
      <w:r w:rsidRPr="005F78E0">
        <w:rPr>
          <w:szCs w:val="20"/>
        </w:rPr>
        <w:t>(</w:t>
      </w:r>
      <w:r w:rsidR="00084822" w:rsidRPr="00084822">
        <w:rPr>
          <w:szCs w:val="20"/>
        </w:rPr>
        <w:t>noventa e sete milhões e trezentos e cinquenta e seis mil e novecentos e cinquenta e oito reais e quarenta centavos</w:t>
      </w:r>
      <w:r w:rsidRPr="005F78E0">
        <w:rPr>
          <w:szCs w:val="20"/>
        </w:rPr>
        <w:t>).</w:t>
      </w:r>
    </w:p>
    <w:p w14:paraId="00B06FFB" w14:textId="77777777" w:rsidR="00F207BE" w:rsidRPr="005F78E0" w:rsidRDefault="00F207BE" w:rsidP="00F207BE">
      <w:pPr>
        <w:rPr>
          <w:szCs w:val="20"/>
          <w:u w:val="single"/>
        </w:rPr>
      </w:pPr>
    </w:p>
    <w:p w14:paraId="0BC4B1FA" w14:textId="1A87FD36" w:rsidR="005B2B2E" w:rsidRPr="005F78E0" w:rsidRDefault="005B2B2E" w:rsidP="007A192F">
      <w:pPr>
        <w:pStyle w:val="Ttulo2"/>
        <w:numPr>
          <w:ilvl w:val="1"/>
          <w:numId w:val="34"/>
        </w:numPr>
        <w:ind w:left="851" w:hanging="851"/>
        <w:rPr>
          <w:szCs w:val="20"/>
        </w:rPr>
      </w:pPr>
      <w:r w:rsidRPr="005F78E0">
        <w:rPr>
          <w:szCs w:val="20"/>
        </w:rPr>
        <w:t xml:space="preserve">Estão inclusos no valor acima, o BDI, os encargos sociais, as taxas, os impostos e os emolumentos. Os quantitativos e </w:t>
      </w:r>
      <w:r w:rsidR="00831FB8" w:rsidRPr="005F78E0">
        <w:rPr>
          <w:szCs w:val="20"/>
        </w:rPr>
        <w:t xml:space="preserve">os preços de referência da Codevasf para os itens </w:t>
      </w:r>
      <w:r w:rsidR="00D83EA6" w:rsidRPr="005F78E0">
        <w:rPr>
          <w:szCs w:val="20"/>
        </w:rPr>
        <w:t>necessários à execução do objeto</w:t>
      </w:r>
      <w:r w:rsidRPr="005F78E0">
        <w:rPr>
          <w:szCs w:val="20"/>
        </w:rPr>
        <w:t xml:space="preserve"> constam da Planilha </w:t>
      </w:r>
      <w:r w:rsidR="00D83EA6" w:rsidRPr="005F78E0">
        <w:rPr>
          <w:szCs w:val="20"/>
        </w:rPr>
        <w:t>de Custos do Valor do Orçamento de Referência</w:t>
      </w:r>
      <w:r w:rsidRPr="005F78E0">
        <w:rPr>
          <w:szCs w:val="20"/>
        </w:rPr>
        <w:t xml:space="preserve"> – </w:t>
      </w:r>
      <w:r w:rsidR="008D5FAE">
        <w:rPr>
          <w:i/>
          <w:iCs/>
          <w:szCs w:val="20"/>
        </w:rPr>
        <w:t xml:space="preserve">ANEXO </w:t>
      </w:r>
      <w:r w:rsidR="009E40FD" w:rsidRPr="005F78E0">
        <w:rPr>
          <w:i/>
          <w:iCs/>
          <w:szCs w:val="20"/>
        </w:rPr>
        <w:t>4</w:t>
      </w:r>
      <w:r w:rsidRPr="005F78E0">
        <w:rPr>
          <w:szCs w:val="20"/>
        </w:rPr>
        <w:t>, parte integrante deste Termo de Referência.</w:t>
      </w:r>
    </w:p>
    <w:p w14:paraId="13EC6EDE" w14:textId="77777777" w:rsidR="005B2B2E" w:rsidRPr="005F78E0" w:rsidRDefault="005B2B2E" w:rsidP="00D8099C"/>
    <w:p w14:paraId="76F1262A" w14:textId="0ED27E97" w:rsidR="005B2B2E" w:rsidRPr="005F78E0" w:rsidRDefault="00C94F77" w:rsidP="007A192F">
      <w:pPr>
        <w:pStyle w:val="Ttulo2"/>
        <w:numPr>
          <w:ilvl w:val="1"/>
          <w:numId w:val="34"/>
        </w:numPr>
        <w:ind w:left="851" w:hanging="851"/>
        <w:rPr>
          <w:szCs w:val="20"/>
        </w:rPr>
      </w:pPr>
      <w:r w:rsidRPr="005F78E0">
        <w:rPr>
          <w:szCs w:val="20"/>
        </w:rPr>
        <w:t xml:space="preserve">O valor estimado para a contratação foi elaborado com base no </w:t>
      </w:r>
      <w:r w:rsidR="001B5690" w:rsidRPr="005F78E0">
        <w:rPr>
          <w:szCs w:val="20"/>
        </w:rPr>
        <w:t>Sistema de Custos Rodoviários do DNIT (SICRO/AL), na data-base de 0</w:t>
      </w:r>
      <w:r w:rsidR="00960E24" w:rsidRPr="005F78E0">
        <w:rPr>
          <w:szCs w:val="20"/>
        </w:rPr>
        <w:t>4</w:t>
      </w:r>
      <w:r w:rsidR="001B5690" w:rsidRPr="005F78E0">
        <w:rPr>
          <w:szCs w:val="20"/>
        </w:rPr>
        <w:t xml:space="preserve">/2024, e no </w:t>
      </w:r>
      <w:r w:rsidRPr="005F78E0">
        <w:rPr>
          <w:szCs w:val="20"/>
        </w:rPr>
        <w:t>Sistema de Preços, Custos e Índices da Caixa Econômica Federal (SINAPI</w:t>
      </w:r>
      <w:r w:rsidR="00C276CC" w:rsidRPr="005F78E0">
        <w:rPr>
          <w:szCs w:val="20"/>
        </w:rPr>
        <w:t>/</w:t>
      </w:r>
      <w:r w:rsidR="001B5690" w:rsidRPr="005F78E0">
        <w:rPr>
          <w:szCs w:val="20"/>
        </w:rPr>
        <w:t>AL</w:t>
      </w:r>
      <w:r w:rsidR="00C276CC" w:rsidRPr="005F78E0">
        <w:rPr>
          <w:szCs w:val="20"/>
        </w:rPr>
        <w:t>)</w:t>
      </w:r>
      <w:r w:rsidRPr="005F78E0">
        <w:rPr>
          <w:szCs w:val="20"/>
        </w:rPr>
        <w:t xml:space="preserve">, na data-base de </w:t>
      </w:r>
      <w:r w:rsidR="001B5690" w:rsidRPr="005F78E0">
        <w:rPr>
          <w:szCs w:val="20"/>
        </w:rPr>
        <w:t>0</w:t>
      </w:r>
      <w:r w:rsidR="00960E24" w:rsidRPr="005F78E0">
        <w:rPr>
          <w:szCs w:val="20"/>
        </w:rPr>
        <w:t>6</w:t>
      </w:r>
      <w:r w:rsidR="00AF1E43" w:rsidRPr="005F78E0">
        <w:rPr>
          <w:szCs w:val="20"/>
        </w:rPr>
        <w:t>/202</w:t>
      </w:r>
      <w:r w:rsidR="001B5690" w:rsidRPr="005F78E0">
        <w:rPr>
          <w:szCs w:val="20"/>
        </w:rPr>
        <w:t>4</w:t>
      </w:r>
      <w:r w:rsidRPr="005F78E0">
        <w:rPr>
          <w:szCs w:val="20"/>
        </w:rPr>
        <w:t xml:space="preserve">, não desonerado, atendendo ao disposto na Lei nº </w:t>
      </w:r>
      <w:r w:rsidR="00FA5043" w:rsidRPr="005F78E0">
        <w:rPr>
          <w:szCs w:val="20"/>
        </w:rPr>
        <w:t>13.303, de 30/06/2016,</w:t>
      </w:r>
      <w:r w:rsidRPr="005F78E0">
        <w:rPr>
          <w:szCs w:val="20"/>
        </w:rPr>
        <w:t xml:space="preserve"> e no Decreto nº 7.983, de 08/04/2013, já inclusos o BDI, encargos sociais, taxas, impostos e emolumentos</w:t>
      </w:r>
      <w:r w:rsidR="005B2B2E" w:rsidRPr="005F78E0">
        <w:rPr>
          <w:szCs w:val="20"/>
        </w:rPr>
        <w:t>.</w:t>
      </w:r>
    </w:p>
    <w:p w14:paraId="1C521125" w14:textId="77777777" w:rsidR="00C276CC" w:rsidRPr="005F78E0" w:rsidRDefault="00C276CC" w:rsidP="00C276CC">
      <w:pPr>
        <w:rPr>
          <w:szCs w:val="20"/>
          <w:lang w:eastAsia="pt-BR"/>
        </w:rPr>
      </w:pPr>
    </w:p>
    <w:p w14:paraId="136883E6" w14:textId="77777777" w:rsidR="00C276CC" w:rsidRPr="005F78E0" w:rsidRDefault="00C276CC" w:rsidP="007A192F">
      <w:pPr>
        <w:pStyle w:val="Ttulo2"/>
        <w:numPr>
          <w:ilvl w:val="1"/>
          <w:numId w:val="34"/>
        </w:numPr>
        <w:ind w:left="851" w:hanging="851"/>
        <w:rPr>
          <w:rFonts w:eastAsia="MS Mincho"/>
          <w:szCs w:val="20"/>
        </w:rPr>
      </w:pPr>
      <w:r w:rsidRPr="005F78E0">
        <w:rPr>
          <w:rFonts w:eastAsia="MS Mincho"/>
          <w:szCs w:val="20"/>
        </w:rPr>
        <w:lastRenderedPageBreak/>
        <w:t>No valor de referência foram consideradas as seguintes taxas BDI, Encargos Sociais e Despesas Fiscais:</w:t>
      </w:r>
    </w:p>
    <w:p w14:paraId="2B98BEA9" w14:textId="52737263" w:rsidR="00C276CC" w:rsidRPr="005F78E0" w:rsidRDefault="00C276CC" w:rsidP="00CD63F9">
      <w:pPr>
        <w:numPr>
          <w:ilvl w:val="0"/>
          <w:numId w:val="100"/>
        </w:numPr>
        <w:suppressAutoHyphens/>
        <w:spacing w:before="60" w:after="60"/>
        <w:ind w:left="1276" w:hanging="425"/>
        <w:rPr>
          <w:rFonts w:eastAsia="MS Mincho"/>
          <w:szCs w:val="20"/>
          <w:lang w:eastAsia="pt-BR"/>
        </w:rPr>
      </w:pPr>
      <w:r w:rsidRPr="005F78E0">
        <w:rPr>
          <w:rFonts w:eastAsia="MS Mincho"/>
          <w:szCs w:val="20"/>
          <w:lang w:eastAsia="pt-BR"/>
        </w:rPr>
        <w:t>Despesas Fiscais: ISS =</w:t>
      </w:r>
      <w:r w:rsidR="00E87657" w:rsidRPr="005F78E0">
        <w:rPr>
          <w:rFonts w:eastAsia="MS Mincho"/>
          <w:szCs w:val="20"/>
          <w:lang w:eastAsia="pt-BR"/>
        </w:rPr>
        <w:t xml:space="preserve"> 3,00</w:t>
      </w:r>
      <w:r w:rsidR="007A192F" w:rsidRPr="005F78E0">
        <w:rPr>
          <w:rFonts w:eastAsia="MS Mincho"/>
          <w:szCs w:val="20"/>
          <w:lang w:eastAsia="pt-BR"/>
        </w:rPr>
        <w:t xml:space="preserve"> %</w:t>
      </w:r>
      <w:r w:rsidRPr="005F78E0">
        <w:rPr>
          <w:rFonts w:eastAsia="MS Mincho"/>
          <w:szCs w:val="20"/>
          <w:lang w:eastAsia="pt-BR"/>
        </w:rPr>
        <w:t xml:space="preserve">; PIS = </w:t>
      </w:r>
      <w:r w:rsidR="00E87657" w:rsidRPr="005F78E0">
        <w:rPr>
          <w:rFonts w:eastAsia="MS Mincho"/>
          <w:szCs w:val="20"/>
          <w:lang w:eastAsia="pt-BR"/>
        </w:rPr>
        <w:t>0,65</w:t>
      </w:r>
      <w:r w:rsidR="007A192F" w:rsidRPr="005F78E0">
        <w:rPr>
          <w:rFonts w:eastAsia="MS Mincho"/>
          <w:szCs w:val="20"/>
          <w:lang w:eastAsia="pt-BR"/>
        </w:rPr>
        <w:t xml:space="preserve"> %</w:t>
      </w:r>
      <w:r w:rsidRPr="005F78E0">
        <w:rPr>
          <w:rFonts w:eastAsia="MS Mincho"/>
          <w:szCs w:val="20"/>
          <w:lang w:eastAsia="pt-BR"/>
        </w:rPr>
        <w:t xml:space="preserve">; COFINS = </w:t>
      </w:r>
      <w:r w:rsidR="00E87657" w:rsidRPr="005F78E0">
        <w:rPr>
          <w:rFonts w:eastAsia="MS Mincho"/>
          <w:szCs w:val="20"/>
          <w:lang w:eastAsia="pt-BR"/>
        </w:rPr>
        <w:t>3,00</w:t>
      </w:r>
      <w:r w:rsidR="00011CF1" w:rsidRPr="005F78E0">
        <w:rPr>
          <w:rFonts w:eastAsia="MS Mincho"/>
          <w:szCs w:val="20"/>
          <w:lang w:eastAsia="pt-BR"/>
        </w:rPr>
        <w:t xml:space="preserve"> %</w:t>
      </w:r>
      <w:r w:rsidR="00E87657" w:rsidRPr="005F78E0">
        <w:rPr>
          <w:rFonts w:eastAsia="MS Mincho"/>
          <w:szCs w:val="20"/>
          <w:lang w:eastAsia="pt-BR"/>
        </w:rPr>
        <w:t>.</w:t>
      </w:r>
    </w:p>
    <w:p w14:paraId="1DD72466" w14:textId="77777777" w:rsidR="00C276CC" w:rsidRPr="005F78E0" w:rsidRDefault="00C276CC" w:rsidP="00CD63F9">
      <w:pPr>
        <w:suppressAutoHyphens/>
        <w:spacing w:before="60" w:after="60"/>
        <w:ind w:left="1276"/>
        <w:rPr>
          <w:rFonts w:eastAsia="MS Mincho"/>
          <w:szCs w:val="20"/>
          <w:lang w:eastAsia="pt-BR"/>
        </w:rPr>
      </w:pPr>
      <w:r w:rsidRPr="005F78E0">
        <w:rPr>
          <w:rFonts w:eastAsia="MS Mincho"/>
          <w:szCs w:val="20"/>
          <w:lang w:eastAsia="pt-BR"/>
        </w:rPr>
        <w:t>Observações: os percentuais descritos são aplicáveis sobre o PREÇO, observar correção para aplicação sobre CUSTO na Planilha. Foi considerado para efeito de cálculo do valor médio o percentual de 50% do valor do ISS. Foi considerada a tributação sob “Regime de Incidência cumulativa”. Conforme parágrafo 182 e 186.</w:t>
      </w:r>
    </w:p>
    <w:p w14:paraId="619C3013" w14:textId="1B17A1D1" w:rsidR="00C276CC" w:rsidRPr="005F78E0" w:rsidRDefault="00C276CC" w:rsidP="00CD63F9">
      <w:pPr>
        <w:numPr>
          <w:ilvl w:val="0"/>
          <w:numId w:val="100"/>
        </w:numPr>
        <w:suppressAutoHyphens/>
        <w:spacing w:before="60" w:after="60"/>
        <w:ind w:left="1276" w:hanging="425"/>
        <w:rPr>
          <w:rFonts w:eastAsia="MS Mincho"/>
          <w:szCs w:val="20"/>
          <w:lang w:eastAsia="pt-BR"/>
        </w:rPr>
      </w:pPr>
      <w:r w:rsidRPr="005F78E0">
        <w:rPr>
          <w:rFonts w:eastAsia="MS Mincho"/>
          <w:szCs w:val="20"/>
          <w:lang w:eastAsia="pt-BR"/>
        </w:rPr>
        <w:t xml:space="preserve">Encargos Sociais: </w:t>
      </w:r>
      <w:r w:rsidR="00E87657" w:rsidRPr="005F78E0">
        <w:rPr>
          <w:rFonts w:eastAsia="MS Mincho"/>
          <w:szCs w:val="20"/>
          <w:lang w:eastAsia="pt-BR"/>
        </w:rPr>
        <w:t>115,22</w:t>
      </w:r>
      <w:r w:rsidR="00011CF1" w:rsidRPr="005F78E0">
        <w:rPr>
          <w:rFonts w:eastAsia="MS Mincho"/>
          <w:szCs w:val="20"/>
          <w:lang w:eastAsia="pt-BR"/>
        </w:rPr>
        <w:t xml:space="preserve"> %</w:t>
      </w:r>
      <w:r w:rsidRPr="005F78E0">
        <w:rPr>
          <w:rFonts w:eastAsia="MS Mincho"/>
          <w:szCs w:val="20"/>
          <w:lang w:eastAsia="pt-BR"/>
        </w:rPr>
        <w:t xml:space="preserve"> Horista; </w:t>
      </w:r>
      <w:r w:rsidR="00E87657" w:rsidRPr="005F78E0">
        <w:rPr>
          <w:rFonts w:eastAsia="MS Mincho"/>
          <w:szCs w:val="20"/>
          <w:lang w:eastAsia="pt-BR"/>
        </w:rPr>
        <w:t>70,31</w:t>
      </w:r>
      <w:r w:rsidR="00011CF1" w:rsidRPr="005F78E0">
        <w:rPr>
          <w:rFonts w:eastAsia="MS Mincho"/>
          <w:szCs w:val="20"/>
          <w:lang w:eastAsia="pt-BR"/>
        </w:rPr>
        <w:t xml:space="preserve"> %</w:t>
      </w:r>
      <w:r w:rsidRPr="005F78E0">
        <w:rPr>
          <w:rFonts w:eastAsia="MS Mincho"/>
          <w:szCs w:val="20"/>
          <w:lang w:eastAsia="pt-BR"/>
        </w:rPr>
        <w:t xml:space="preserve"> Mensalista.</w:t>
      </w:r>
    </w:p>
    <w:p w14:paraId="3FED2CA2" w14:textId="606BAE0D" w:rsidR="00C276CC" w:rsidRPr="005F78E0" w:rsidRDefault="00C276CC" w:rsidP="00CD63F9">
      <w:pPr>
        <w:numPr>
          <w:ilvl w:val="0"/>
          <w:numId w:val="100"/>
        </w:numPr>
        <w:suppressAutoHyphens/>
        <w:spacing w:before="60" w:after="60"/>
        <w:ind w:left="1276" w:hanging="425"/>
        <w:rPr>
          <w:rFonts w:eastAsia="MS Mincho"/>
          <w:szCs w:val="20"/>
          <w:lang w:eastAsia="pt-BR"/>
        </w:rPr>
      </w:pPr>
      <w:r w:rsidRPr="005F78E0">
        <w:rPr>
          <w:rFonts w:eastAsia="MS Mincho"/>
          <w:szCs w:val="20"/>
          <w:lang w:eastAsia="pt-BR"/>
        </w:rPr>
        <w:t xml:space="preserve">BDI: </w:t>
      </w:r>
      <w:r w:rsidR="00E87657" w:rsidRPr="005F78E0">
        <w:rPr>
          <w:rFonts w:eastAsia="MS Mincho"/>
          <w:szCs w:val="20"/>
          <w:lang w:eastAsia="pt-BR"/>
        </w:rPr>
        <w:t xml:space="preserve">23,08 </w:t>
      </w:r>
      <w:r w:rsidR="00011CF1" w:rsidRPr="005F78E0">
        <w:rPr>
          <w:rFonts w:eastAsia="MS Mincho"/>
          <w:szCs w:val="20"/>
          <w:lang w:eastAsia="pt-BR"/>
        </w:rPr>
        <w:t>%</w:t>
      </w:r>
      <w:r w:rsidRPr="005F78E0">
        <w:rPr>
          <w:rFonts w:eastAsia="MS Mincho"/>
          <w:szCs w:val="20"/>
          <w:lang w:eastAsia="pt-BR"/>
        </w:rPr>
        <w:t xml:space="preserve"> para serviços e </w:t>
      </w:r>
      <w:r w:rsidR="00E87657" w:rsidRPr="005F78E0">
        <w:rPr>
          <w:rFonts w:eastAsia="MS Mincho"/>
          <w:szCs w:val="20"/>
          <w:lang w:eastAsia="pt-BR"/>
        </w:rPr>
        <w:t>15,00</w:t>
      </w:r>
      <w:r w:rsidR="00011CF1" w:rsidRPr="005F78E0">
        <w:rPr>
          <w:rFonts w:eastAsia="MS Mincho"/>
          <w:szCs w:val="20"/>
          <w:lang w:eastAsia="pt-BR"/>
        </w:rPr>
        <w:t xml:space="preserve"> %</w:t>
      </w:r>
      <w:r w:rsidRPr="005F78E0">
        <w:rPr>
          <w:rFonts w:eastAsia="MS Mincho"/>
          <w:szCs w:val="20"/>
          <w:lang w:eastAsia="pt-BR"/>
        </w:rPr>
        <w:t xml:space="preserve"> para aquisição e transporte de insumos betuminosos</w:t>
      </w:r>
      <w:r w:rsidR="00E87657" w:rsidRPr="005F78E0">
        <w:rPr>
          <w:rFonts w:eastAsia="MS Mincho"/>
          <w:szCs w:val="20"/>
          <w:lang w:eastAsia="pt-BR"/>
        </w:rPr>
        <w:t>;</w:t>
      </w:r>
    </w:p>
    <w:p w14:paraId="098895AC" w14:textId="77777777" w:rsidR="00D133FE" w:rsidRPr="005F78E0" w:rsidRDefault="00D133FE" w:rsidP="00D133FE">
      <w:pPr>
        <w:rPr>
          <w:szCs w:val="20"/>
        </w:rPr>
      </w:pPr>
    </w:p>
    <w:p w14:paraId="2BC8A914" w14:textId="6DC90D5F" w:rsidR="00E87657" w:rsidRPr="0006657E" w:rsidRDefault="0006657E" w:rsidP="0006657E">
      <w:pPr>
        <w:pStyle w:val="Ttulo2"/>
        <w:numPr>
          <w:ilvl w:val="1"/>
          <w:numId w:val="34"/>
        </w:numPr>
        <w:tabs>
          <w:tab w:val="clear" w:pos="1015"/>
          <w:tab w:val="num" w:pos="851"/>
        </w:tabs>
        <w:ind w:left="851" w:hanging="851"/>
        <w:rPr>
          <w:szCs w:val="20"/>
        </w:rPr>
      </w:pPr>
      <w:r w:rsidRPr="0006657E">
        <w:rPr>
          <w:szCs w:val="20"/>
        </w:rPr>
        <w:t>As indicações para as despesas orçamentárias relativas à contraprestação dos serviços serão</w:t>
      </w:r>
      <w:r>
        <w:rPr>
          <w:szCs w:val="20"/>
        </w:rPr>
        <w:t xml:space="preserve"> </w:t>
      </w:r>
      <w:r w:rsidRPr="0006657E">
        <w:rPr>
          <w:szCs w:val="20"/>
        </w:rPr>
        <w:t>definidas na etapa de formalização do CONTRATO, conforme o Art. 17º do Decreto nº 11.462, de</w:t>
      </w:r>
      <w:r>
        <w:rPr>
          <w:szCs w:val="20"/>
        </w:rPr>
        <w:t xml:space="preserve"> </w:t>
      </w:r>
      <w:r w:rsidRPr="0006657E">
        <w:rPr>
          <w:szCs w:val="20"/>
        </w:rPr>
        <w:t>março de 2023</w:t>
      </w:r>
      <w:r w:rsidR="00E87657" w:rsidRPr="0006657E">
        <w:rPr>
          <w:szCs w:val="20"/>
        </w:rPr>
        <w:t>.</w:t>
      </w:r>
    </w:p>
    <w:p w14:paraId="6CF94190" w14:textId="77777777" w:rsidR="00CD63F9" w:rsidRPr="00CD63F9" w:rsidRDefault="00CD63F9" w:rsidP="00CD63F9">
      <w:pPr>
        <w:rPr>
          <w:lang w:eastAsia="pt-BR"/>
        </w:rPr>
      </w:pPr>
    </w:p>
    <w:p w14:paraId="57E295CA" w14:textId="1E011D2A" w:rsidR="00D133FE" w:rsidRPr="00C03740" w:rsidRDefault="00D133FE" w:rsidP="007A192F">
      <w:pPr>
        <w:pStyle w:val="Ttulo2"/>
        <w:numPr>
          <w:ilvl w:val="1"/>
          <w:numId w:val="34"/>
        </w:numPr>
        <w:ind w:left="851" w:hanging="851"/>
        <w:rPr>
          <w:szCs w:val="20"/>
        </w:rPr>
      </w:pPr>
      <w:r w:rsidRPr="00C03740">
        <w:rPr>
          <w:szCs w:val="20"/>
        </w:rPr>
        <w:t>O orçamento estimado estará disponível permanentemente aos órgãos de controle externo e interno.</w:t>
      </w:r>
    </w:p>
    <w:p w14:paraId="2A9949F7" w14:textId="77777777" w:rsidR="00442788" w:rsidRPr="00C03740" w:rsidRDefault="00442788" w:rsidP="00442788">
      <w:pPr>
        <w:rPr>
          <w:szCs w:val="20"/>
        </w:rPr>
      </w:pPr>
    </w:p>
    <w:p w14:paraId="55B74B91" w14:textId="626C3D7E" w:rsidR="0014222D" w:rsidRPr="00C03740" w:rsidRDefault="0014222D" w:rsidP="007A192F">
      <w:pPr>
        <w:pStyle w:val="Ttulo1"/>
        <w:numPr>
          <w:ilvl w:val="0"/>
          <w:numId w:val="34"/>
        </w:numPr>
        <w:ind w:left="851" w:hanging="851"/>
        <w:rPr>
          <w:szCs w:val="20"/>
        </w:rPr>
      </w:pPr>
      <w:bookmarkStart w:id="23" w:name="_Ref399859802"/>
      <w:bookmarkStart w:id="24" w:name="_Ref400449100"/>
      <w:bookmarkStart w:id="25" w:name="_Toc178670039"/>
      <w:r w:rsidRPr="00C03740">
        <w:rPr>
          <w:szCs w:val="20"/>
        </w:rPr>
        <w:t>PRAZO</w:t>
      </w:r>
      <w:r w:rsidR="00536B8D">
        <w:rPr>
          <w:szCs w:val="20"/>
        </w:rPr>
        <w:t>S</w:t>
      </w:r>
      <w:r w:rsidRPr="00C03740">
        <w:rPr>
          <w:szCs w:val="20"/>
        </w:rPr>
        <w:t xml:space="preserve"> DE </w:t>
      </w:r>
      <w:r w:rsidR="00536B8D">
        <w:rPr>
          <w:szCs w:val="20"/>
        </w:rPr>
        <w:t xml:space="preserve">VIGÊNCIA DA ARP, DE </w:t>
      </w:r>
      <w:r w:rsidRPr="00C03740">
        <w:rPr>
          <w:szCs w:val="20"/>
        </w:rPr>
        <w:t>EXECUÇÃO</w:t>
      </w:r>
      <w:bookmarkEnd w:id="23"/>
      <w:bookmarkEnd w:id="24"/>
      <w:r w:rsidR="00ED5E49" w:rsidRPr="00C03740">
        <w:rPr>
          <w:szCs w:val="20"/>
        </w:rPr>
        <w:t xml:space="preserve"> DOS SERVIÇOS E DE VIGÊNCIA DO CONTRATO</w:t>
      </w:r>
      <w:bookmarkEnd w:id="25"/>
    </w:p>
    <w:p w14:paraId="73DAD469" w14:textId="77777777" w:rsidR="0014222D" w:rsidRPr="00C03740" w:rsidRDefault="0014222D" w:rsidP="0014222D">
      <w:pPr>
        <w:rPr>
          <w:szCs w:val="20"/>
        </w:rPr>
      </w:pPr>
    </w:p>
    <w:p w14:paraId="07D20D05" w14:textId="4B7789D8" w:rsidR="00CB3401" w:rsidRDefault="00356CF9" w:rsidP="00356CF9">
      <w:pPr>
        <w:pStyle w:val="Ttulo2"/>
        <w:numPr>
          <w:ilvl w:val="1"/>
          <w:numId w:val="34"/>
        </w:numPr>
        <w:tabs>
          <w:tab w:val="clear" w:pos="1015"/>
          <w:tab w:val="num" w:pos="851"/>
        </w:tabs>
        <w:ind w:left="851" w:hanging="851"/>
      </w:pPr>
      <w:r w:rsidRPr="00356CF9">
        <w:t>O prazo para vigência da Ata de Registro de Preços - ARP será de 12 (doze) meses</w:t>
      </w:r>
      <w:r w:rsidR="009B4082" w:rsidRPr="00C03740">
        <w:t xml:space="preserve">. </w:t>
      </w:r>
    </w:p>
    <w:p w14:paraId="1326AEA2" w14:textId="77777777" w:rsidR="00356CF9" w:rsidRPr="00356CF9" w:rsidRDefault="00356CF9" w:rsidP="00356CF9">
      <w:pPr>
        <w:rPr>
          <w:lang w:eastAsia="pt-BR"/>
        </w:rPr>
      </w:pPr>
    </w:p>
    <w:p w14:paraId="2E10299D" w14:textId="77777777" w:rsidR="00CB3401" w:rsidRDefault="009B4082" w:rsidP="00CB3401">
      <w:pPr>
        <w:pStyle w:val="Ttulo2"/>
        <w:numPr>
          <w:ilvl w:val="1"/>
          <w:numId w:val="34"/>
        </w:numPr>
        <w:tabs>
          <w:tab w:val="clear" w:pos="1015"/>
          <w:tab w:val="num" w:pos="851"/>
        </w:tabs>
        <w:ind w:left="851" w:hanging="851"/>
      </w:pPr>
      <w:r w:rsidRPr="00C03740">
        <w:t xml:space="preserve">O prazo de vigência do contrato é de 24 (vinte e quatro) meses, contados a partir da assinatura do Contrato, podendo ser prorrogado, mediante manifestação expressa das </w:t>
      </w:r>
      <w:r w:rsidRPr="00CB3401">
        <w:t>partes</w:t>
      </w:r>
      <w:r w:rsidRPr="00C03740">
        <w:t xml:space="preserve">. </w:t>
      </w:r>
    </w:p>
    <w:p w14:paraId="0E5B0B63" w14:textId="77777777" w:rsidR="00CB3401" w:rsidRPr="00CB3401" w:rsidRDefault="00CB3401" w:rsidP="00CB3401">
      <w:pPr>
        <w:rPr>
          <w:lang w:eastAsia="pt-BR"/>
        </w:rPr>
      </w:pPr>
    </w:p>
    <w:p w14:paraId="3018F6E8" w14:textId="77777777" w:rsidR="00CB3401" w:rsidRDefault="009B4082" w:rsidP="00CB3401">
      <w:pPr>
        <w:pStyle w:val="Ttulo2"/>
        <w:numPr>
          <w:ilvl w:val="1"/>
          <w:numId w:val="34"/>
        </w:numPr>
        <w:tabs>
          <w:tab w:val="clear" w:pos="1015"/>
          <w:tab w:val="num" w:pos="851"/>
        </w:tabs>
        <w:ind w:left="851" w:hanging="851"/>
      </w:pPr>
      <w:r w:rsidRPr="00CB3401">
        <w:rPr>
          <w:szCs w:val="20"/>
        </w:rPr>
        <w:t>O prazo máximo de execução do objeto é de 12 (doze) meses, contados a partir da emissão da Ordem de Serviço, podendo ser prorrogado, mediante manifestação expressa das partes.</w:t>
      </w:r>
    </w:p>
    <w:p w14:paraId="43B374DA" w14:textId="77777777" w:rsidR="00CB3401" w:rsidRDefault="00CB3401" w:rsidP="00CB3401"/>
    <w:p w14:paraId="62C62907" w14:textId="77777777" w:rsidR="00CB3401" w:rsidRDefault="009B4082" w:rsidP="00CB3401">
      <w:pPr>
        <w:pStyle w:val="Ttulo2"/>
        <w:numPr>
          <w:ilvl w:val="1"/>
          <w:numId w:val="34"/>
        </w:numPr>
        <w:tabs>
          <w:tab w:val="clear" w:pos="1015"/>
          <w:tab w:val="num" w:pos="851"/>
        </w:tabs>
        <w:ind w:left="851" w:hanging="851"/>
      </w:pPr>
      <w:r w:rsidRPr="00CB3401">
        <w:rPr>
          <w:szCs w:val="20"/>
        </w:rPr>
        <w:t>A formalização do início da execução das atividades será mediante Ordem de Serviço, devidamente assinada pela Autoridade Competente.</w:t>
      </w:r>
    </w:p>
    <w:p w14:paraId="73043F4B" w14:textId="77777777" w:rsidR="00CB3401" w:rsidRDefault="00CB3401" w:rsidP="00CB3401"/>
    <w:p w14:paraId="004A49ED" w14:textId="77777777" w:rsidR="00CB3401" w:rsidRDefault="009B4082" w:rsidP="00CB3401">
      <w:pPr>
        <w:pStyle w:val="Ttulo2"/>
        <w:numPr>
          <w:ilvl w:val="1"/>
          <w:numId w:val="34"/>
        </w:numPr>
        <w:tabs>
          <w:tab w:val="clear" w:pos="1015"/>
          <w:tab w:val="num" w:pos="851"/>
        </w:tabs>
        <w:ind w:left="851" w:hanging="851"/>
        <w:rPr>
          <w:szCs w:val="20"/>
        </w:rPr>
      </w:pPr>
      <w:r w:rsidRPr="00CB3401">
        <w:rPr>
          <w:szCs w:val="20"/>
        </w:rPr>
        <w:t>A Ordem de Serviço deverá ser emitida em até 180 dias da assinatura do contrato, prorrogável até o limite de 365 dias.</w:t>
      </w:r>
    </w:p>
    <w:p w14:paraId="2DF1FA9A" w14:textId="77777777" w:rsidR="00CB3401" w:rsidRPr="00CB3401" w:rsidRDefault="00CB3401" w:rsidP="00CB3401">
      <w:pPr>
        <w:rPr>
          <w:lang w:eastAsia="pt-BR"/>
        </w:rPr>
      </w:pPr>
    </w:p>
    <w:p w14:paraId="7A2DEF22" w14:textId="77777777" w:rsidR="00CB3401" w:rsidRDefault="009B4082" w:rsidP="00CB3401">
      <w:pPr>
        <w:pStyle w:val="Ttulo2"/>
        <w:numPr>
          <w:ilvl w:val="1"/>
          <w:numId w:val="34"/>
        </w:numPr>
        <w:tabs>
          <w:tab w:val="clear" w:pos="1015"/>
          <w:tab w:val="num" w:pos="851"/>
        </w:tabs>
        <w:ind w:left="851" w:hanging="851"/>
      </w:pPr>
      <w:r w:rsidRPr="00CB3401">
        <w:rPr>
          <w:szCs w:val="20"/>
        </w:rPr>
        <w:t xml:space="preserve">A Ordem de Serviço somente será emitida após a integralização da Garantia de Execução. </w:t>
      </w:r>
    </w:p>
    <w:p w14:paraId="4547A0AF" w14:textId="77777777" w:rsidR="00CB3401" w:rsidRDefault="00CB3401" w:rsidP="00CB3401"/>
    <w:p w14:paraId="32FAE997" w14:textId="4F3BD42D" w:rsidR="009B4082" w:rsidRPr="00CB3401" w:rsidRDefault="009B4082" w:rsidP="00CB3401">
      <w:pPr>
        <w:pStyle w:val="Ttulo2"/>
        <w:numPr>
          <w:ilvl w:val="1"/>
          <w:numId w:val="34"/>
        </w:numPr>
        <w:tabs>
          <w:tab w:val="clear" w:pos="1015"/>
          <w:tab w:val="num" w:pos="851"/>
        </w:tabs>
        <w:ind w:left="851" w:hanging="851"/>
      </w:pPr>
      <w:r w:rsidRPr="00CB3401">
        <w:rPr>
          <w:szCs w:val="20"/>
        </w:rPr>
        <w:t xml:space="preserve">O </w:t>
      </w:r>
      <w:r w:rsidR="00011CF1" w:rsidRPr="00CB3401">
        <w:rPr>
          <w:szCs w:val="20"/>
        </w:rPr>
        <w:t xml:space="preserve">início da </w:t>
      </w:r>
      <w:r w:rsidR="00C4798E" w:rsidRPr="00CB3401">
        <w:rPr>
          <w:szCs w:val="20"/>
        </w:rPr>
        <w:t xml:space="preserve">execução dos serviços de pavimentação </w:t>
      </w:r>
      <w:r w:rsidRPr="00CB3401">
        <w:rPr>
          <w:szCs w:val="20"/>
        </w:rPr>
        <w:t>será condicionado à obtenção da anuência ambiental, conforme legislação do órgão ambiental competente.</w:t>
      </w:r>
    </w:p>
    <w:p w14:paraId="5EE00205" w14:textId="77777777" w:rsidR="00960912" w:rsidRPr="00C03740" w:rsidRDefault="00960912" w:rsidP="0086432B">
      <w:pPr>
        <w:rPr>
          <w:szCs w:val="20"/>
        </w:rPr>
      </w:pPr>
    </w:p>
    <w:p w14:paraId="52BA748C" w14:textId="77777777" w:rsidR="00F91DC3" w:rsidRPr="00C03740" w:rsidRDefault="00F91DC3" w:rsidP="007A192F">
      <w:pPr>
        <w:pStyle w:val="Ttulo1"/>
        <w:numPr>
          <w:ilvl w:val="0"/>
          <w:numId w:val="34"/>
        </w:numPr>
        <w:ind w:left="851" w:hanging="851"/>
        <w:rPr>
          <w:szCs w:val="20"/>
        </w:rPr>
      </w:pPr>
      <w:bookmarkStart w:id="26" w:name="_Toc178670040"/>
      <w:bookmarkStart w:id="27" w:name="_Ref400008254"/>
      <w:bookmarkStart w:id="28" w:name="_Ref399939982"/>
      <w:r w:rsidRPr="00C03740">
        <w:rPr>
          <w:szCs w:val="20"/>
        </w:rPr>
        <w:t>FORMAS E CONDIÇÕES DE PAGAMENTO</w:t>
      </w:r>
      <w:bookmarkEnd w:id="26"/>
    </w:p>
    <w:p w14:paraId="0081A6E6" w14:textId="77777777" w:rsidR="00B37B8E" w:rsidRPr="00C03740" w:rsidRDefault="00B37B8E" w:rsidP="00B37B8E">
      <w:pPr>
        <w:tabs>
          <w:tab w:val="num" w:pos="851"/>
        </w:tabs>
        <w:ind w:left="851" w:hanging="851"/>
        <w:rPr>
          <w:szCs w:val="20"/>
        </w:rPr>
      </w:pPr>
    </w:p>
    <w:p w14:paraId="0ADB42F7" w14:textId="381E75E9" w:rsidR="008F327D" w:rsidRPr="00E87657" w:rsidRDefault="000D71CF" w:rsidP="00CD63F9">
      <w:pPr>
        <w:pStyle w:val="Ttulo2"/>
        <w:numPr>
          <w:ilvl w:val="1"/>
          <w:numId w:val="34"/>
        </w:numPr>
        <w:tabs>
          <w:tab w:val="clear" w:pos="1015"/>
          <w:tab w:val="num" w:pos="851"/>
        </w:tabs>
        <w:ind w:left="851" w:hanging="851"/>
        <w:rPr>
          <w:color w:val="FF0000"/>
        </w:rPr>
      </w:pPr>
      <w:r w:rsidRPr="00E87657">
        <w:rPr>
          <w:szCs w:val="20"/>
        </w:rPr>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do respectivo Boletim de Medição referente ao mês de competência e da apresentação pela contratada do livro Diário de Obras assinado pelo fiscal do contrato e pelo preposto da contratada, observando-se o disposto nos subitens seguintes</w:t>
      </w:r>
      <w:r w:rsidR="008F327D" w:rsidRPr="00E87657">
        <w:rPr>
          <w:szCs w:val="20"/>
        </w:rPr>
        <w:t>:</w:t>
      </w:r>
    </w:p>
    <w:p w14:paraId="4221E4F0" w14:textId="77777777" w:rsidR="00795266" w:rsidRPr="00C03740" w:rsidRDefault="00795266" w:rsidP="00795266">
      <w:pPr>
        <w:rPr>
          <w:szCs w:val="20"/>
        </w:rPr>
      </w:pPr>
    </w:p>
    <w:p w14:paraId="2958A2EE" w14:textId="77777777" w:rsidR="008F327D" w:rsidRPr="00C03740" w:rsidRDefault="008F327D" w:rsidP="00CD63F9">
      <w:pPr>
        <w:pStyle w:val="Ttulo3"/>
        <w:numPr>
          <w:ilvl w:val="2"/>
          <w:numId w:val="34"/>
        </w:numPr>
        <w:ind w:left="1276" w:hanging="425"/>
      </w:pPr>
      <w:r w:rsidRPr="00C03740">
        <w:t xml:space="preserve">A Codevasf somente pagará a </w:t>
      </w:r>
      <w:r w:rsidR="00E80740" w:rsidRPr="00C03740">
        <w:t>CONTRATADA</w:t>
      </w:r>
      <w:r w:rsidRPr="00C03740">
        <w:t xml:space="preserve"> pelos serviços efetivamente executados, </w:t>
      </w:r>
      <w:r w:rsidR="005B5672" w:rsidRPr="00C03740">
        <w:t>com base n</w:t>
      </w:r>
      <w:r w:rsidRPr="00C03740">
        <w:t>os preços integrantes da proposta aprovada e, caso aplicável, a incidência de reajustamento e reequilíbrio econômico</w:t>
      </w:r>
      <w:r w:rsidR="00CC4DB7" w:rsidRPr="00C03740">
        <w:t>-</w:t>
      </w:r>
      <w:r w:rsidRPr="00C03740">
        <w:t>financeiro e atualização financeira.</w:t>
      </w:r>
    </w:p>
    <w:p w14:paraId="486F52D6" w14:textId="77777777" w:rsidR="008F327D" w:rsidRPr="00C03740" w:rsidRDefault="008F327D" w:rsidP="00CD63F9">
      <w:pPr>
        <w:ind w:left="1276" w:hanging="425"/>
        <w:rPr>
          <w:szCs w:val="20"/>
        </w:rPr>
      </w:pPr>
    </w:p>
    <w:p w14:paraId="71C9B56E" w14:textId="77777777" w:rsidR="00616450" w:rsidRPr="00C03740" w:rsidRDefault="00616450" w:rsidP="00CD63F9">
      <w:pPr>
        <w:pStyle w:val="Ttulo3"/>
        <w:numPr>
          <w:ilvl w:val="2"/>
          <w:numId w:val="34"/>
        </w:numPr>
        <w:ind w:left="1276" w:hanging="425"/>
      </w:pPr>
      <w:r w:rsidRPr="00C03740">
        <w:t>Somente serão pagos os materiais e equipamentos instalados, assentados e utilizados, mediante atesto pelo fiscal do contrato.</w:t>
      </w:r>
    </w:p>
    <w:p w14:paraId="6242270F" w14:textId="77777777" w:rsidR="00616450" w:rsidRPr="00C03740" w:rsidRDefault="00616450" w:rsidP="00CD63F9">
      <w:pPr>
        <w:ind w:left="1276" w:hanging="425"/>
        <w:rPr>
          <w:szCs w:val="20"/>
        </w:rPr>
      </w:pPr>
    </w:p>
    <w:p w14:paraId="1EE14C15" w14:textId="001A3CB4" w:rsidR="008F327D" w:rsidRPr="00C03740" w:rsidRDefault="008F327D" w:rsidP="00CD63F9">
      <w:pPr>
        <w:pStyle w:val="Ttulo3"/>
        <w:numPr>
          <w:ilvl w:val="2"/>
          <w:numId w:val="34"/>
        </w:numPr>
        <w:ind w:left="1276" w:hanging="425"/>
      </w:pPr>
      <w:r w:rsidRPr="00C03740">
        <w:t>Nos preços apresentados pela Licitante deverão estar incluídos todos os custos diretos e indiretos para a execução</w:t>
      </w:r>
      <w:r w:rsidR="00E87657">
        <w:t xml:space="preserve"> </w:t>
      </w:r>
      <w:r w:rsidRPr="00C03740">
        <w:t>dos serviços, de acordo com as condições previstas no Edital e seus anexos, constituindo-se na única remuneração possível de ser atribuída pelos trabalhos contratados e executados.</w:t>
      </w:r>
    </w:p>
    <w:p w14:paraId="44308F1B" w14:textId="77777777" w:rsidR="009A0306" w:rsidRPr="00C03740" w:rsidRDefault="009A0306" w:rsidP="00B37B8E">
      <w:pPr>
        <w:ind w:left="851" w:hanging="851"/>
        <w:rPr>
          <w:szCs w:val="20"/>
        </w:rPr>
      </w:pPr>
    </w:p>
    <w:p w14:paraId="7FE5B3C7" w14:textId="13E1BA26" w:rsidR="00E26EC6" w:rsidRPr="00C03740" w:rsidRDefault="00F91DC3" w:rsidP="007A192F">
      <w:pPr>
        <w:pStyle w:val="Ttulo2"/>
        <w:numPr>
          <w:ilvl w:val="1"/>
          <w:numId w:val="34"/>
        </w:numPr>
        <w:ind w:left="851" w:hanging="851"/>
        <w:rPr>
          <w:szCs w:val="20"/>
        </w:rPr>
      </w:pPr>
      <w:r w:rsidRPr="00C03740">
        <w:rPr>
          <w:szCs w:val="20"/>
        </w:rPr>
        <w:t>O pagamento da instalação do canteiro, mobilização e desmobilização será no valor apresentado na proposta</w:t>
      </w:r>
      <w:r w:rsidR="00E26EC6" w:rsidRPr="00C03740">
        <w:rPr>
          <w:szCs w:val="20"/>
        </w:rPr>
        <w:t xml:space="preserve"> da Licitante</w:t>
      </w:r>
      <w:r w:rsidRPr="00C03740">
        <w:rPr>
          <w:szCs w:val="20"/>
        </w:rPr>
        <w:t xml:space="preserve">, respeitado o valor máximo constante da </w:t>
      </w:r>
      <w:r w:rsidR="009E40FD" w:rsidRPr="009E40FD">
        <w:rPr>
          <w:szCs w:val="20"/>
        </w:rPr>
        <w:t xml:space="preserve">Planilha </w:t>
      </w:r>
      <w:r w:rsidR="009E40FD">
        <w:rPr>
          <w:szCs w:val="20"/>
        </w:rPr>
        <w:t>d</w:t>
      </w:r>
      <w:r w:rsidR="009E40FD" w:rsidRPr="009E40FD">
        <w:rPr>
          <w:szCs w:val="20"/>
        </w:rPr>
        <w:t xml:space="preserve">e Custos </w:t>
      </w:r>
      <w:r w:rsidR="009E40FD">
        <w:rPr>
          <w:szCs w:val="20"/>
        </w:rPr>
        <w:t>d</w:t>
      </w:r>
      <w:r w:rsidR="009E40FD" w:rsidRPr="009E40FD">
        <w:rPr>
          <w:szCs w:val="20"/>
        </w:rPr>
        <w:t xml:space="preserve">o Orçamento </w:t>
      </w:r>
      <w:r w:rsidR="009E40FD">
        <w:rPr>
          <w:szCs w:val="20"/>
        </w:rPr>
        <w:t>d</w:t>
      </w:r>
      <w:r w:rsidR="009E40FD" w:rsidRPr="009E40FD">
        <w:rPr>
          <w:szCs w:val="20"/>
        </w:rPr>
        <w:t>e Referência</w:t>
      </w:r>
      <w:r w:rsidR="009E40FD" w:rsidRPr="00C03740">
        <w:rPr>
          <w:szCs w:val="20"/>
        </w:rPr>
        <w:t xml:space="preserve"> </w:t>
      </w:r>
      <w:r w:rsidR="009E40FD" w:rsidRPr="009E40FD">
        <w:rPr>
          <w:i/>
          <w:iCs/>
          <w:szCs w:val="20"/>
        </w:rPr>
        <w:t>–</w:t>
      </w:r>
      <w:r w:rsidR="008D5FAE">
        <w:rPr>
          <w:i/>
          <w:iCs/>
          <w:szCs w:val="20"/>
        </w:rPr>
        <w:t>ANEXO 4</w:t>
      </w:r>
      <w:r w:rsidR="009E40FD" w:rsidRPr="009E40FD">
        <w:rPr>
          <w:i/>
          <w:iCs/>
          <w:szCs w:val="20"/>
        </w:rPr>
        <w:t>,</w:t>
      </w:r>
      <w:r w:rsidR="009E40FD" w:rsidRPr="00C03740">
        <w:rPr>
          <w:szCs w:val="20"/>
        </w:rPr>
        <w:t xml:space="preserve"> </w:t>
      </w:r>
      <w:r w:rsidRPr="00C03740">
        <w:rPr>
          <w:szCs w:val="20"/>
        </w:rPr>
        <w:t xml:space="preserve">que integra o </w:t>
      </w:r>
      <w:r w:rsidR="00E26EC6" w:rsidRPr="00C03740">
        <w:rPr>
          <w:szCs w:val="20"/>
        </w:rPr>
        <w:t>presente TR</w:t>
      </w:r>
      <w:r w:rsidRPr="00C03740">
        <w:rPr>
          <w:szCs w:val="20"/>
        </w:rPr>
        <w:t xml:space="preserve">, </w:t>
      </w:r>
      <w:r w:rsidR="00E26EC6" w:rsidRPr="00C03740">
        <w:rPr>
          <w:szCs w:val="20"/>
        </w:rPr>
        <w:t>da seguinte forma:</w:t>
      </w:r>
    </w:p>
    <w:p w14:paraId="2A2EE38A" w14:textId="77777777" w:rsidR="00F91DC3" w:rsidRPr="00C03740" w:rsidRDefault="00F91DC3" w:rsidP="00F91DC3">
      <w:pPr>
        <w:rPr>
          <w:szCs w:val="20"/>
        </w:rPr>
      </w:pPr>
    </w:p>
    <w:p w14:paraId="63DBDD8D" w14:textId="77777777" w:rsidR="00F91DC3" w:rsidRPr="00C03740" w:rsidRDefault="00F91DC3" w:rsidP="00CD63F9">
      <w:pPr>
        <w:pStyle w:val="PargrafodaLista"/>
        <w:numPr>
          <w:ilvl w:val="0"/>
          <w:numId w:val="21"/>
        </w:numPr>
        <w:ind w:left="1276" w:hanging="425"/>
        <w:rPr>
          <w:szCs w:val="20"/>
        </w:rPr>
      </w:pPr>
      <w:bookmarkStart w:id="29" w:name="_Hlk172272972"/>
      <w:r w:rsidRPr="00C03740">
        <w:rPr>
          <w:szCs w:val="20"/>
        </w:rPr>
        <w:t>Instalação do canteiro: devidamente instalado e de acordo com o cronograma físico-financeiro proposto</w:t>
      </w:r>
      <w:r w:rsidR="000D71CF" w:rsidRPr="00C03740">
        <w:rPr>
          <w:szCs w:val="20"/>
        </w:rPr>
        <w:t xml:space="preserve">. Pagar-se-á </w:t>
      </w:r>
      <w:r w:rsidR="000D71CF" w:rsidRPr="00E87657">
        <w:rPr>
          <w:b/>
          <w:bCs/>
          <w:szCs w:val="20"/>
        </w:rPr>
        <w:t>somente um canteiro por munícipio</w:t>
      </w:r>
      <w:bookmarkEnd w:id="29"/>
      <w:r w:rsidRPr="00C03740">
        <w:rPr>
          <w:szCs w:val="20"/>
        </w:rPr>
        <w:t>;</w:t>
      </w:r>
    </w:p>
    <w:p w14:paraId="04CF61D0" w14:textId="77777777" w:rsidR="00F91DC3" w:rsidRPr="00C03740" w:rsidRDefault="00F91DC3" w:rsidP="00CD63F9">
      <w:pPr>
        <w:pStyle w:val="PargrafodaLista"/>
        <w:ind w:left="1276" w:hanging="425"/>
        <w:rPr>
          <w:szCs w:val="20"/>
        </w:rPr>
      </w:pPr>
      <w:r w:rsidRPr="00C03740">
        <w:rPr>
          <w:szCs w:val="20"/>
        </w:rPr>
        <w:t>Mobilização: serão medidos e pagos</w:t>
      </w:r>
      <w:r w:rsidR="007A2B78" w:rsidRPr="00C03740">
        <w:rPr>
          <w:szCs w:val="20"/>
        </w:rPr>
        <w:t xml:space="preserve"> </w:t>
      </w:r>
      <w:r w:rsidR="006336CC" w:rsidRPr="00C03740">
        <w:rPr>
          <w:szCs w:val="20"/>
        </w:rPr>
        <w:t>proporcionalmente ao efetivame</w:t>
      </w:r>
      <w:r w:rsidR="006D3314" w:rsidRPr="00C03740">
        <w:rPr>
          <w:szCs w:val="20"/>
        </w:rPr>
        <w:t>nte realizado.</w:t>
      </w:r>
    </w:p>
    <w:p w14:paraId="22E81825" w14:textId="77777777" w:rsidR="00F91DC3" w:rsidRPr="00C03740" w:rsidRDefault="00F91DC3" w:rsidP="00CD63F9">
      <w:pPr>
        <w:pStyle w:val="PargrafodaLista"/>
        <w:ind w:left="1276" w:hanging="425"/>
        <w:rPr>
          <w:szCs w:val="20"/>
        </w:rPr>
      </w:pPr>
      <w:r w:rsidRPr="00C03740">
        <w:rPr>
          <w:szCs w:val="20"/>
        </w:rPr>
        <w:t>Desmobilização: após a total desmobilização, comprovada pela Fiscalização.</w:t>
      </w:r>
    </w:p>
    <w:p w14:paraId="37626CD7" w14:textId="77777777" w:rsidR="00D1636E" w:rsidRPr="00C03740" w:rsidRDefault="00D1636E" w:rsidP="00D1636E">
      <w:pPr>
        <w:rPr>
          <w:szCs w:val="20"/>
        </w:rPr>
      </w:pPr>
    </w:p>
    <w:p w14:paraId="55F6349E" w14:textId="7E56DAE7" w:rsidR="00F91DC3" w:rsidRPr="00C03740" w:rsidRDefault="00F91DC3" w:rsidP="00CD63F9">
      <w:pPr>
        <w:pStyle w:val="Ttulo2"/>
        <w:numPr>
          <w:ilvl w:val="1"/>
          <w:numId w:val="34"/>
        </w:numPr>
        <w:tabs>
          <w:tab w:val="clear" w:pos="1015"/>
          <w:tab w:val="num" w:pos="1418"/>
        </w:tabs>
        <w:ind w:left="851" w:hanging="851"/>
      </w:pPr>
      <w:r w:rsidRPr="00C03740">
        <w:t>Administração Local e Manutenção de Canteiro (A</w:t>
      </w:r>
      <w:r w:rsidR="00891D24" w:rsidRPr="00C03740">
        <w:t>M</w:t>
      </w:r>
      <w:r w:rsidRPr="00C03740">
        <w:t xml:space="preserve">) – será pago conforme o percentual de serviços executados (execução física) no período, conforme a fórmula abaixo, limitando-se ao recurso total destinado para o item, sendo que ao final </w:t>
      </w:r>
      <w:r w:rsidR="00982CE3">
        <w:t>dos serviços</w:t>
      </w:r>
      <w:r w:rsidRPr="00C03740">
        <w:t xml:space="preserve"> o item será pago </w:t>
      </w:r>
      <w:r w:rsidR="00C03740">
        <w:t>proporcionalmente ao executado</w:t>
      </w:r>
      <w:r w:rsidR="007F5EFB">
        <w:t>:</w:t>
      </w:r>
    </w:p>
    <w:p w14:paraId="614D7A4C" w14:textId="77777777" w:rsidR="00F91DC3" w:rsidRPr="00C03740" w:rsidRDefault="00F91DC3" w:rsidP="00F91DC3">
      <w:pPr>
        <w:rPr>
          <w:szCs w:val="20"/>
        </w:rPr>
      </w:pPr>
    </w:p>
    <w:p w14:paraId="74599AD6" w14:textId="77777777" w:rsidR="008F327D" w:rsidRPr="00C03740" w:rsidRDefault="008F327D" w:rsidP="008F327D">
      <w:pPr>
        <w:jc w:val="center"/>
        <w:rPr>
          <w:rFonts w:eastAsiaTheme="minorEastAsia"/>
          <w:szCs w:val="20"/>
        </w:rPr>
      </w:pPr>
      <m:oMathPara>
        <m:oMathParaPr>
          <m:jc m:val="center"/>
        </m:oMathParaPr>
        <m:oMath>
          <m:r>
            <w:rPr>
              <w:rFonts w:ascii="Cambria Math" w:hAnsi="Cambria Math"/>
              <w:szCs w:val="20"/>
            </w:rPr>
            <m:t>%AM=</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14:paraId="2C95ECCB" w14:textId="77777777" w:rsidR="008802D6" w:rsidRPr="00C03740" w:rsidRDefault="008802D6" w:rsidP="008F327D">
      <w:pPr>
        <w:jc w:val="center"/>
        <w:rPr>
          <w:rFonts w:eastAsiaTheme="minorEastAsia"/>
          <w:szCs w:val="20"/>
        </w:rPr>
      </w:pPr>
    </w:p>
    <w:p w14:paraId="0EA9F4B3" w14:textId="77777777" w:rsidR="008F327D" w:rsidRPr="00C03740" w:rsidRDefault="008F327D" w:rsidP="00CD63F9">
      <w:pPr>
        <w:ind w:left="1276" w:hanging="425"/>
        <w:rPr>
          <w:szCs w:val="20"/>
        </w:rPr>
      </w:pPr>
    </w:p>
    <w:p w14:paraId="6137BFE3" w14:textId="73A74EEE" w:rsidR="00FE113A" w:rsidRDefault="00F91DC3" w:rsidP="00CD63F9">
      <w:pPr>
        <w:pStyle w:val="Ttulo3"/>
        <w:numPr>
          <w:ilvl w:val="2"/>
          <w:numId w:val="34"/>
        </w:numPr>
        <w:ind w:left="1276" w:hanging="425"/>
      </w:pPr>
      <w:r w:rsidRPr="00C03740">
        <w:t xml:space="preserve">Administração Local e Manutenção de Canteiro </w:t>
      </w:r>
      <w:r w:rsidR="009D4DC3" w:rsidRPr="00C03740">
        <w:t>(AM</w:t>
      </w:r>
      <w:r w:rsidRPr="00C03740">
        <w:t>) ter</w:t>
      </w:r>
      <w:r w:rsidR="001A126B" w:rsidRPr="00C03740">
        <w:t>á</w:t>
      </w:r>
      <w:r w:rsidRPr="00C03740">
        <w:t xml:space="preserve"> como unidade</w:t>
      </w:r>
      <w:r w:rsidR="00E26EC6" w:rsidRPr="00C03740">
        <w:t>,</w:t>
      </w:r>
      <w:r w:rsidRPr="00C03740">
        <w:t xml:space="preserve"> na </w:t>
      </w:r>
      <w:r w:rsidR="00E26EC6" w:rsidRPr="00C03740">
        <w:t>P</w:t>
      </w:r>
      <w:r w:rsidRPr="00C03740">
        <w:t xml:space="preserve">lanilha </w:t>
      </w:r>
      <w:r w:rsidR="00E26EC6" w:rsidRPr="00C03740">
        <w:t xml:space="preserve">de Custos, a medida </w:t>
      </w:r>
      <w:r w:rsidRPr="00C03740">
        <w:t>“global”</w:t>
      </w:r>
      <w:r w:rsidR="00E26EC6" w:rsidRPr="00C03740">
        <w:t>,</w:t>
      </w:r>
      <w:r w:rsidRPr="00C03740">
        <w:t xml:space="preserve"> e será pago </w:t>
      </w:r>
      <w:r w:rsidR="00C36D6B" w:rsidRPr="00C03740">
        <w:t xml:space="preserve">mensalmente o </w:t>
      </w:r>
      <w:r w:rsidR="001A126B" w:rsidRPr="00C03740">
        <w:t xml:space="preserve">valor absoluto, com no máximo duas casas decimais, </w:t>
      </w:r>
      <w:r w:rsidR="00F478CA" w:rsidRPr="00C03740">
        <w:t>oriundo do produto entre o percentual da fórmula supracitada e o valor total da “AM”.</w:t>
      </w:r>
    </w:p>
    <w:p w14:paraId="748BF113" w14:textId="77777777" w:rsidR="00FE113A" w:rsidRPr="00FE113A" w:rsidRDefault="00FE113A" w:rsidP="00CD63F9">
      <w:pPr>
        <w:ind w:left="1276" w:hanging="425"/>
        <w:rPr>
          <w:lang w:eastAsia="pt-BR"/>
        </w:rPr>
      </w:pPr>
    </w:p>
    <w:p w14:paraId="7573B9AE" w14:textId="6518D4C4" w:rsidR="00FE113A" w:rsidRDefault="00FE113A" w:rsidP="00CD63F9">
      <w:pPr>
        <w:pStyle w:val="Ttulo3"/>
        <w:numPr>
          <w:ilvl w:val="2"/>
          <w:numId w:val="34"/>
        </w:numPr>
        <w:ind w:left="1276" w:hanging="425"/>
      </w:pPr>
      <w:r>
        <w:t>Caso haja atraso no cronograma, por motivos ocasionados pela Codevasf, será pago o valor total da Administração Local e Manutenção de Canteiro (AM) prevista no período da medição. Os valores atribuídos à Administração Local devem ser pagos proporcionalmente ao avanço físico financeiro d</w:t>
      </w:r>
      <w:r w:rsidR="00982CE3">
        <w:t>os</w:t>
      </w:r>
      <w:r>
        <w:t xml:space="preserve"> </w:t>
      </w:r>
      <w:r w:rsidR="00982CE3">
        <w:t>serviços</w:t>
      </w:r>
      <w:r>
        <w:t xml:space="preserve">. </w:t>
      </w:r>
    </w:p>
    <w:p w14:paraId="6BE16B09" w14:textId="77777777" w:rsidR="00FE113A" w:rsidRPr="00FE113A" w:rsidRDefault="00FE113A" w:rsidP="00CD63F9">
      <w:pPr>
        <w:ind w:left="1276" w:hanging="425"/>
        <w:rPr>
          <w:lang w:eastAsia="pt-BR"/>
        </w:rPr>
      </w:pPr>
    </w:p>
    <w:p w14:paraId="7B745204" w14:textId="04A628B1" w:rsidR="00FE113A" w:rsidRPr="00FE113A" w:rsidRDefault="00FE113A" w:rsidP="00CD63F9">
      <w:pPr>
        <w:pStyle w:val="Ttulo3"/>
        <w:numPr>
          <w:ilvl w:val="2"/>
          <w:numId w:val="34"/>
        </w:numPr>
        <w:ind w:left="1276" w:hanging="425"/>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14:paraId="64B3F553" w14:textId="77777777" w:rsidR="00F91DC3" w:rsidRPr="00C03740" w:rsidRDefault="00F91DC3" w:rsidP="00B37B8E">
      <w:pPr>
        <w:tabs>
          <w:tab w:val="left" w:pos="851"/>
        </w:tabs>
        <w:ind w:left="851" w:hanging="851"/>
        <w:rPr>
          <w:szCs w:val="20"/>
        </w:rPr>
      </w:pPr>
    </w:p>
    <w:p w14:paraId="0432410B" w14:textId="77777777" w:rsidR="00CD63F9" w:rsidRDefault="00F91DC3" w:rsidP="00CD63F9">
      <w:pPr>
        <w:pStyle w:val="Ttulo2"/>
        <w:numPr>
          <w:ilvl w:val="1"/>
          <w:numId w:val="34"/>
        </w:numPr>
        <w:tabs>
          <w:tab w:val="left" w:pos="851"/>
        </w:tabs>
        <w:ind w:left="851" w:hanging="851"/>
        <w:rPr>
          <w:szCs w:val="20"/>
        </w:rPr>
      </w:pPr>
      <w:r w:rsidRPr="00C03740">
        <w:rPr>
          <w:szCs w:val="20"/>
        </w:rPr>
        <w:t xml:space="preserve">O cronograma físico-financeiro apresentado pela licitante deve atender as exigências deste </w:t>
      </w:r>
      <w:r w:rsidR="004A023E" w:rsidRPr="00C03740">
        <w:rPr>
          <w:szCs w:val="20"/>
        </w:rPr>
        <w:t xml:space="preserve">TR </w:t>
      </w:r>
      <w:r w:rsidRPr="00C03740">
        <w:rPr>
          <w:szCs w:val="20"/>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C03740">
        <w:rPr>
          <w:szCs w:val="20"/>
        </w:rPr>
        <w:t>ou durante a execução do contrato, desde que devidamente autuado em processo, contemporâneo à sua ocorrência</w:t>
      </w:r>
      <w:r w:rsidR="000D71CF" w:rsidRPr="00C03740">
        <w:rPr>
          <w:szCs w:val="20"/>
        </w:rPr>
        <w:t xml:space="preserve"> (Art. 81 da Lei nº 13.303/2016).</w:t>
      </w:r>
    </w:p>
    <w:p w14:paraId="774A971D" w14:textId="77777777" w:rsidR="00CD63F9" w:rsidRPr="00CD63F9" w:rsidRDefault="00CD63F9" w:rsidP="00CD63F9">
      <w:pPr>
        <w:rPr>
          <w:lang w:eastAsia="pt-BR"/>
        </w:rPr>
      </w:pPr>
    </w:p>
    <w:p w14:paraId="5AC7C343" w14:textId="7AC47A25" w:rsidR="001E4F80" w:rsidRDefault="000D71CF" w:rsidP="001E4F80">
      <w:pPr>
        <w:pStyle w:val="Ttulo2"/>
        <w:numPr>
          <w:ilvl w:val="1"/>
          <w:numId w:val="34"/>
        </w:numPr>
        <w:tabs>
          <w:tab w:val="left" w:pos="851"/>
        </w:tabs>
        <w:ind w:left="851" w:hanging="851"/>
      </w:pPr>
      <w:r w:rsidRPr="007D303D">
        <w:t>É condição obrigatória para o ateste das medições a apresentação, por parte da contratada, do Diário de Obras, assim como os resultados dos ensaios de controle tecnológico, assinado pelo fiscal e pelo preposto da contratada</w:t>
      </w:r>
      <w:r w:rsidR="007D303D">
        <w:t>.</w:t>
      </w:r>
    </w:p>
    <w:p w14:paraId="6735EFFD" w14:textId="77777777" w:rsidR="001E4F80" w:rsidRDefault="001E4F80" w:rsidP="001E4F80">
      <w:pPr>
        <w:rPr>
          <w:lang w:eastAsia="pt-BR"/>
        </w:rPr>
      </w:pPr>
    </w:p>
    <w:p w14:paraId="1E2BFA20" w14:textId="77777777" w:rsidR="001E4F80" w:rsidRDefault="001E4F80" w:rsidP="001E4F80">
      <w:pPr>
        <w:pStyle w:val="PargrafodaLista"/>
        <w:numPr>
          <w:ilvl w:val="1"/>
          <w:numId w:val="34"/>
        </w:numPr>
        <w:tabs>
          <w:tab w:val="clear" w:pos="1015"/>
          <w:tab w:val="num" w:pos="851"/>
        </w:tabs>
        <w:ind w:left="851" w:hanging="851"/>
        <w:rPr>
          <w:lang w:eastAsia="pt-BR"/>
        </w:rPr>
      </w:pPr>
      <w:r>
        <w:t xml:space="preserve">Para efeito de pagamento será observado o prazo de até 30 (trinta) dias corridos, contados a partir do ateste pela fiscalização da Codevasf nas faturas/notas fiscais da contratada. </w:t>
      </w:r>
    </w:p>
    <w:p w14:paraId="1827694E" w14:textId="77777777" w:rsidR="001E4F80" w:rsidRDefault="001E4F80" w:rsidP="001E4F80">
      <w:pPr>
        <w:pStyle w:val="PargrafodaLista"/>
        <w:numPr>
          <w:ilvl w:val="0"/>
          <w:numId w:val="0"/>
        </w:numPr>
        <w:ind w:left="1658"/>
      </w:pPr>
    </w:p>
    <w:p w14:paraId="2DFDAAD6" w14:textId="77777777" w:rsidR="001E4F80" w:rsidRDefault="001E4F80" w:rsidP="001E4F80">
      <w:pPr>
        <w:pStyle w:val="PargrafodaLista"/>
        <w:numPr>
          <w:ilvl w:val="2"/>
          <w:numId w:val="123"/>
        </w:numPr>
        <w:ind w:left="851" w:hanging="851"/>
        <w:rPr>
          <w:lang w:eastAsia="pt-BR"/>
        </w:rPr>
      </w:pPr>
      <w:r>
        <w:lastRenderedPageBreak/>
        <w:t xml:space="preserve">O atesto da fiscalização deverá ser efetuado no prazo de 5 (cinco) dias úteis, após a entrega das faturas/notas fiscais. </w:t>
      </w:r>
    </w:p>
    <w:p w14:paraId="59BEAFF1" w14:textId="77777777" w:rsidR="001E4F80" w:rsidRDefault="001E4F80" w:rsidP="001E4F80">
      <w:pPr>
        <w:pStyle w:val="PargrafodaLista"/>
        <w:numPr>
          <w:ilvl w:val="0"/>
          <w:numId w:val="0"/>
        </w:numPr>
        <w:ind w:left="851"/>
        <w:rPr>
          <w:lang w:eastAsia="pt-BR"/>
        </w:rPr>
      </w:pPr>
    </w:p>
    <w:p w14:paraId="36ECB526" w14:textId="289D1A10" w:rsidR="001E4F80" w:rsidRPr="001E4F80" w:rsidRDefault="001E4F80" w:rsidP="001E4F80">
      <w:pPr>
        <w:pStyle w:val="PargrafodaLista"/>
        <w:numPr>
          <w:ilvl w:val="2"/>
          <w:numId w:val="123"/>
        </w:numPr>
        <w:ind w:left="851" w:hanging="851"/>
        <w:rPr>
          <w:lang w:eastAsia="pt-BR"/>
        </w:rPr>
      </w:pPr>
      <w:r>
        <w:t>Caso a fiscalização não ateste as faturas/notas fiscais, os documentos apresentados serão devolvidos à empresa contratada, sendo o prazo estabelecido no subitem 22.2 reiniciado após a entrega da nova documentação corrigida.</w:t>
      </w:r>
    </w:p>
    <w:bookmarkEnd w:id="27"/>
    <w:p w14:paraId="1585ED34" w14:textId="77777777" w:rsidR="00616450" w:rsidRPr="00C03740" w:rsidRDefault="00616450" w:rsidP="00830119">
      <w:pPr>
        <w:rPr>
          <w:szCs w:val="20"/>
        </w:rPr>
      </w:pPr>
    </w:p>
    <w:p w14:paraId="4DE9AE4B" w14:textId="77777777" w:rsidR="00830119" w:rsidRPr="00C03740" w:rsidRDefault="00830119" w:rsidP="007A192F">
      <w:pPr>
        <w:pStyle w:val="Ttulo1"/>
        <w:numPr>
          <w:ilvl w:val="0"/>
          <w:numId w:val="34"/>
        </w:numPr>
        <w:ind w:left="851" w:hanging="851"/>
        <w:rPr>
          <w:szCs w:val="20"/>
        </w:rPr>
      </w:pPr>
      <w:bookmarkStart w:id="30" w:name="_Ref400457614"/>
      <w:bookmarkStart w:id="31" w:name="_Toc178670041"/>
      <w:r w:rsidRPr="00C03740">
        <w:rPr>
          <w:szCs w:val="20"/>
        </w:rPr>
        <w:t>REAJUSTAMENTO</w:t>
      </w:r>
      <w:bookmarkEnd w:id="28"/>
      <w:bookmarkEnd w:id="30"/>
      <w:bookmarkEnd w:id="31"/>
    </w:p>
    <w:p w14:paraId="18D05B40" w14:textId="77777777" w:rsidR="004D3E98" w:rsidRPr="00C03740" w:rsidRDefault="004D3E98" w:rsidP="004D3E98">
      <w:pPr>
        <w:rPr>
          <w:szCs w:val="20"/>
        </w:rPr>
      </w:pPr>
    </w:p>
    <w:p w14:paraId="3E6D2F6B" w14:textId="66380D02" w:rsidR="004E334D" w:rsidRPr="00CB3401" w:rsidRDefault="00830119" w:rsidP="00830119">
      <w:pPr>
        <w:pStyle w:val="Ttulo2"/>
        <w:numPr>
          <w:ilvl w:val="1"/>
          <w:numId w:val="34"/>
        </w:numPr>
        <w:ind w:left="851" w:hanging="851"/>
        <w:rPr>
          <w:szCs w:val="20"/>
        </w:rPr>
      </w:pPr>
      <w:r w:rsidRPr="00C03740">
        <w:rPr>
          <w:szCs w:val="20"/>
        </w:rPr>
        <w:t>Os preços permanecerão válidos por um período de um ano, contados da data</w:t>
      </w:r>
      <w:r w:rsidR="006A48B0">
        <w:rPr>
          <w:szCs w:val="20"/>
        </w:rPr>
        <w:t xml:space="preserve"> limite</w:t>
      </w:r>
      <w:r w:rsidRPr="00C03740">
        <w:rPr>
          <w:szCs w:val="20"/>
        </w:rPr>
        <w:t xml:space="preserve"> de apresentação </w:t>
      </w:r>
      <w:r w:rsidRPr="00CB3401">
        <w:rPr>
          <w:szCs w:val="20"/>
        </w:rPr>
        <w:t>da proposta. Após este prazo serão reajustados aplicando-se a seguinte fórmula (desde que todos os índices tenham a mesma data base)</w:t>
      </w:r>
      <w:r w:rsidR="000D71CF" w:rsidRPr="00CB3401">
        <w:rPr>
          <w:szCs w:val="20"/>
        </w:rPr>
        <w:t>, para cada um dos itens</w:t>
      </w:r>
    </w:p>
    <w:p w14:paraId="0890C845" w14:textId="77777777" w:rsidR="00F67A85" w:rsidRPr="00CB3401" w:rsidRDefault="00F67A85" w:rsidP="00830119">
      <w:pPr>
        <w:rPr>
          <w:rFonts w:eastAsiaTheme="minorEastAsia"/>
          <w:bCs/>
          <w:szCs w:val="20"/>
        </w:rPr>
      </w:pPr>
    </w:p>
    <w:p w14:paraId="7DC0EE10" w14:textId="60CC021A" w:rsidR="000D71CF" w:rsidRPr="00CB3401" w:rsidRDefault="000D71CF" w:rsidP="00402987">
      <w:pPr>
        <w:pStyle w:val="PargrafodaLista"/>
        <w:numPr>
          <w:ilvl w:val="0"/>
          <w:numId w:val="98"/>
        </w:numPr>
        <w:suppressAutoHyphens/>
        <w:spacing w:line="300" w:lineRule="auto"/>
        <w:ind w:firstLine="273"/>
        <w:contextualSpacing w:val="0"/>
        <w:rPr>
          <w:szCs w:val="20"/>
        </w:rPr>
      </w:pPr>
      <w:r w:rsidRPr="00CB3401">
        <w:rPr>
          <w:szCs w:val="20"/>
          <w:u w:val="single"/>
        </w:rPr>
        <w:t>Item 1</w:t>
      </w:r>
      <w:r w:rsidRPr="00CB3401">
        <w:rPr>
          <w:szCs w:val="20"/>
        </w:rPr>
        <w:t xml:space="preserve">: </w:t>
      </w:r>
      <w:r w:rsidRPr="00CB3401">
        <w:rPr>
          <w:b/>
          <w:szCs w:val="20"/>
        </w:rPr>
        <w:t>Execução de capa asfáltica com CBUQ</w:t>
      </w:r>
      <w:r w:rsidR="00E87657" w:rsidRPr="00CB3401">
        <w:rPr>
          <w:b/>
          <w:szCs w:val="20"/>
        </w:rPr>
        <w:t xml:space="preserve"> - Região 1</w:t>
      </w:r>
      <w:r w:rsidR="009A252B">
        <w:rPr>
          <w:b/>
          <w:szCs w:val="20"/>
        </w:rPr>
        <w:t xml:space="preserve"> – Oeste Alagoano</w:t>
      </w:r>
      <w:r w:rsidRPr="00CB3401">
        <w:rPr>
          <w:b/>
          <w:szCs w:val="20"/>
        </w:rPr>
        <w:t>:</w:t>
      </w:r>
    </w:p>
    <w:p w14:paraId="6D79E5FA" w14:textId="6E1E8ECD" w:rsidR="000D71CF" w:rsidRPr="00CB3401" w:rsidRDefault="00DA54AD" w:rsidP="000D71CF">
      <w:pPr>
        <w:spacing w:before="40" w:after="96"/>
        <w:rPr>
          <w:szCs w:val="20"/>
        </w:rPr>
      </w:pPr>
      <m:oMathPara>
        <m:oMath>
          <m:r>
            <w:rPr>
              <w:rFonts w:ascii="Cambria Math" w:hAnsi="Cambria Math"/>
              <w:szCs w:val="20"/>
            </w:rPr>
            <m:t>R=V.</m:t>
          </m:r>
          <m:d>
            <m:dPr>
              <m:ctrlPr>
                <w:rPr>
                  <w:rFonts w:ascii="Cambria Math" w:hAnsi="Cambria Math"/>
                  <w:szCs w:val="20"/>
                </w:rPr>
              </m:ctrlPr>
            </m:dPr>
            <m:e>
              <m:r>
                <w:rPr>
                  <w:rFonts w:ascii="Cambria Math" w:hAnsi="Cambria Math"/>
                  <w:szCs w:val="20"/>
                </w:rPr>
                <m:t>0,92601.</m:t>
              </m:r>
              <m:f>
                <m:fPr>
                  <m:ctrlPr>
                    <w:rPr>
                      <w:rFonts w:ascii="Cambria Math" w:hAnsi="Cambria Math"/>
                      <w:szCs w:val="20"/>
                    </w:rPr>
                  </m:ctrlPr>
                </m:fPr>
                <m:num>
                  <m:d>
                    <m:dPr>
                      <m:ctrlPr>
                        <w:rPr>
                          <w:rFonts w:ascii="Cambria Math" w:hAnsi="Cambria Math"/>
                          <w:szCs w:val="20"/>
                        </w:rPr>
                      </m:ctrlPr>
                    </m:dPr>
                    <m:e>
                      <m:sSub>
                        <m:sSubPr>
                          <m:ctrlPr>
                            <w:rPr>
                              <w:rFonts w:ascii="Cambria Math" w:hAnsi="Cambria Math"/>
                              <w:szCs w:val="20"/>
                            </w:rPr>
                          </m:ctrlPr>
                        </m:sSubPr>
                        <m:e>
                          <m:r>
                            <w:rPr>
                              <w:rFonts w:ascii="Cambria Math" w:hAnsi="Cambria Math"/>
                              <w:szCs w:val="20"/>
                            </w:rPr>
                            <m:t>I</m:t>
                          </m:r>
                        </m:e>
                        <m:sub>
                          <m:r>
                            <w:rPr>
                              <w:rFonts w:ascii="Cambria Math" w:hAnsi="Cambria Math"/>
                              <w:szCs w:val="20"/>
                            </w:rPr>
                            <m:t>p1</m:t>
                          </m:r>
                        </m:sub>
                      </m:sSub>
                      <m:r>
                        <w:rPr>
                          <w:rFonts w:ascii="Cambria Math" w:hAnsi="Cambria Math"/>
                          <w:szCs w:val="20"/>
                        </w:rPr>
                        <m:t>-</m:t>
                      </m:r>
                      <m:sSub>
                        <m:sSubPr>
                          <m:ctrlPr>
                            <w:rPr>
                              <w:rFonts w:ascii="Cambria Math" w:hAnsi="Cambria Math"/>
                              <w:szCs w:val="20"/>
                            </w:rPr>
                          </m:ctrlPr>
                        </m:sSubPr>
                        <m:e>
                          <m:r>
                            <w:rPr>
                              <w:rFonts w:ascii="Cambria Math" w:hAnsi="Cambria Math"/>
                              <w:szCs w:val="20"/>
                            </w:rPr>
                            <m:t>I</m:t>
                          </m:r>
                        </m:e>
                        <m:sub>
                          <m:r>
                            <w:rPr>
                              <w:rFonts w:ascii="Cambria Math" w:hAnsi="Cambria Math"/>
                              <w:szCs w:val="20"/>
                            </w:rPr>
                            <m:t>p0</m:t>
                          </m:r>
                        </m:sub>
                      </m:sSub>
                    </m:e>
                  </m:d>
                </m:num>
                <m:den>
                  <m:sSub>
                    <m:sSubPr>
                      <m:ctrlPr>
                        <w:rPr>
                          <w:rFonts w:ascii="Cambria Math" w:hAnsi="Cambria Math"/>
                          <w:szCs w:val="20"/>
                        </w:rPr>
                      </m:ctrlPr>
                    </m:sSubPr>
                    <m:e>
                      <m:r>
                        <w:rPr>
                          <w:rFonts w:ascii="Cambria Math" w:hAnsi="Cambria Math"/>
                          <w:szCs w:val="20"/>
                        </w:rPr>
                        <m:t>I</m:t>
                      </m:r>
                    </m:e>
                    <m:sub>
                      <m:r>
                        <w:rPr>
                          <w:rFonts w:ascii="Cambria Math" w:hAnsi="Cambria Math"/>
                          <w:szCs w:val="20"/>
                        </w:rPr>
                        <m:t>p0</m:t>
                      </m:r>
                    </m:sub>
                  </m:sSub>
                </m:den>
              </m:f>
              <m:r>
                <w:rPr>
                  <w:rFonts w:ascii="Cambria Math" w:hAnsi="Cambria Math"/>
                  <w:szCs w:val="20"/>
                </w:rPr>
                <m:t>+0,00821.</m:t>
              </m:r>
              <m:f>
                <m:fPr>
                  <m:ctrlPr>
                    <w:rPr>
                      <w:rFonts w:ascii="Cambria Math" w:hAnsi="Cambria Math"/>
                      <w:szCs w:val="20"/>
                    </w:rPr>
                  </m:ctrlPr>
                </m:fPr>
                <m:num>
                  <m:d>
                    <m:dPr>
                      <m:ctrlPr>
                        <w:rPr>
                          <w:rFonts w:ascii="Cambria Math" w:hAnsi="Cambria Math"/>
                          <w:szCs w:val="20"/>
                        </w:rPr>
                      </m:ctrlPr>
                    </m:dPr>
                    <m:e>
                      <m:sSub>
                        <m:sSubPr>
                          <m:ctrlPr>
                            <w:rPr>
                              <w:rFonts w:ascii="Cambria Math" w:hAnsi="Cambria Math"/>
                              <w:szCs w:val="20"/>
                            </w:rPr>
                          </m:ctrlPr>
                        </m:sSubPr>
                        <m:e>
                          <m:r>
                            <w:rPr>
                              <w:rFonts w:ascii="Cambria Math" w:hAnsi="Cambria Math"/>
                              <w:szCs w:val="20"/>
                            </w:rPr>
                            <m:t>I</m:t>
                          </m:r>
                        </m:e>
                        <m:sub>
                          <m:r>
                            <w:rPr>
                              <w:rFonts w:ascii="Cambria Math" w:hAnsi="Cambria Math"/>
                              <w:szCs w:val="20"/>
                            </w:rPr>
                            <m:t>d1</m:t>
                          </m:r>
                        </m:sub>
                      </m:sSub>
                      <m:r>
                        <w:rPr>
                          <w:rFonts w:ascii="Cambria Math" w:hAnsi="Cambria Math"/>
                          <w:szCs w:val="20"/>
                        </w:rPr>
                        <m:t>-</m:t>
                      </m:r>
                      <m:sSub>
                        <m:sSubPr>
                          <m:ctrlPr>
                            <w:rPr>
                              <w:rFonts w:ascii="Cambria Math" w:hAnsi="Cambria Math"/>
                              <w:szCs w:val="20"/>
                            </w:rPr>
                          </m:ctrlPr>
                        </m:sSubPr>
                        <m:e>
                          <m:r>
                            <w:rPr>
                              <w:rFonts w:ascii="Cambria Math" w:hAnsi="Cambria Math"/>
                              <w:szCs w:val="20"/>
                            </w:rPr>
                            <m:t>I</m:t>
                          </m:r>
                        </m:e>
                        <m:sub>
                          <m:r>
                            <w:rPr>
                              <w:rFonts w:ascii="Cambria Math" w:hAnsi="Cambria Math"/>
                              <w:szCs w:val="20"/>
                            </w:rPr>
                            <m:t>d0</m:t>
                          </m:r>
                        </m:sub>
                      </m:sSub>
                    </m:e>
                  </m:d>
                </m:num>
                <m:den>
                  <m:sSub>
                    <m:sSubPr>
                      <m:ctrlPr>
                        <w:rPr>
                          <w:rFonts w:ascii="Cambria Math" w:hAnsi="Cambria Math"/>
                          <w:szCs w:val="20"/>
                        </w:rPr>
                      </m:ctrlPr>
                    </m:sSubPr>
                    <m:e>
                      <m:r>
                        <w:rPr>
                          <w:rFonts w:ascii="Cambria Math" w:hAnsi="Cambria Math"/>
                          <w:szCs w:val="20"/>
                        </w:rPr>
                        <m:t>I</m:t>
                      </m:r>
                    </m:e>
                    <m:sub>
                      <m:r>
                        <w:rPr>
                          <w:rFonts w:ascii="Cambria Math" w:hAnsi="Cambria Math"/>
                          <w:szCs w:val="20"/>
                        </w:rPr>
                        <m:t>d0</m:t>
                      </m:r>
                    </m:sub>
                  </m:sSub>
                </m:den>
              </m:f>
              <m:r>
                <w:rPr>
                  <w:rFonts w:ascii="Cambria Math" w:hAnsi="Cambria Math"/>
                  <w:szCs w:val="20"/>
                </w:rPr>
                <m:t>+0,06578.</m:t>
              </m:r>
              <m:f>
                <m:fPr>
                  <m:ctrlPr>
                    <w:rPr>
                      <w:rFonts w:ascii="Cambria Math" w:hAnsi="Cambria Math"/>
                      <w:szCs w:val="20"/>
                    </w:rPr>
                  </m:ctrlPr>
                </m:fPr>
                <m:num>
                  <m:d>
                    <m:dPr>
                      <m:ctrlPr>
                        <w:rPr>
                          <w:rFonts w:ascii="Cambria Math" w:hAnsi="Cambria Math"/>
                          <w:szCs w:val="20"/>
                        </w:rPr>
                      </m:ctrlPr>
                    </m:dPr>
                    <m:e>
                      <m:sSub>
                        <m:sSubPr>
                          <m:ctrlPr>
                            <w:rPr>
                              <w:rFonts w:ascii="Cambria Math" w:hAnsi="Cambria Math"/>
                              <w:szCs w:val="20"/>
                            </w:rPr>
                          </m:ctrlPr>
                        </m:sSubPr>
                        <m:e>
                          <m:r>
                            <w:rPr>
                              <w:rFonts w:ascii="Cambria Math" w:hAnsi="Cambria Math"/>
                              <w:szCs w:val="20"/>
                            </w:rPr>
                            <m:t>I</m:t>
                          </m:r>
                        </m:e>
                        <m:sub>
                          <m:r>
                            <w:rPr>
                              <w:rFonts w:ascii="Cambria Math" w:hAnsi="Cambria Math"/>
                              <w:szCs w:val="20"/>
                            </w:rPr>
                            <m:t>incc1</m:t>
                          </m:r>
                        </m:sub>
                      </m:sSub>
                      <m:r>
                        <w:rPr>
                          <w:rFonts w:ascii="Cambria Math" w:hAnsi="Cambria Math"/>
                          <w:szCs w:val="20"/>
                        </w:rPr>
                        <m:t>-</m:t>
                      </m:r>
                      <m:sSub>
                        <m:sSubPr>
                          <m:ctrlPr>
                            <w:rPr>
                              <w:rFonts w:ascii="Cambria Math" w:hAnsi="Cambria Math"/>
                              <w:szCs w:val="20"/>
                            </w:rPr>
                          </m:ctrlPr>
                        </m:sSubPr>
                        <m:e>
                          <m:r>
                            <w:rPr>
                              <w:rFonts w:ascii="Cambria Math" w:hAnsi="Cambria Math"/>
                              <w:szCs w:val="20"/>
                            </w:rPr>
                            <m:t>I</m:t>
                          </m:r>
                        </m:e>
                        <m:sub>
                          <m:r>
                            <w:rPr>
                              <w:rFonts w:ascii="Cambria Math" w:hAnsi="Cambria Math"/>
                              <w:szCs w:val="20"/>
                            </w:rPr>
                            <m:t>incc0</m:t>
                          </m:r>
                        </m:sub>
                      </m:sSub>
                    </m:e>
                  </m:d>
                </m:num>
                <m:den>
                  <m:sSub>
                    <m:sSubPr>
                      <m:ctrlPr>
                        <w:rPr>
                          <w:rFonts w:ascii="Cambria Math" w:hAnsi="Cambria Math"/>
                          <w:szCs w:val="20"/>
                        </w:rPr>
                      </m:ctrlPr>
                    </m:sSubPr>
                    <m:e>
                      <m:r>
                        <w:rPr>
                          <w:rFonts w:ascii="Cambria Math" w:hAnsi="Cambria Math"/>
                          <w:szCs w:val="20"/>
                        </w:rPr>
                        <m:t>I</m:t>
                      </m:r>
                    </m:e>
                    <m:sub>
                      <m:r>
                        <w:rPr>
                          <w:rFonts w:ascii="Cambria Math" w:hAnsi="Cambria Math"/>
                          <w:szCs w:val="20"/>
                        </w:rPr>
                        <m:t>incc0</m:t>
                      </m:r>
                    </m:sub>
                  </m:sSub>
                </m:den>
              </m:f>
            </m:e>
          </m:d>
        </m:oMath>
      </m:oMathPara>
    </w:p>
    <w:p w14:paraId="492E04AD" w14:textId="77777777" w:rsidR="00E87657" w:rsidRPr="00CB3401" w:rsidRDefault="00E87657" w:rsidP="006221FC">
      <w:pPr>
        <w:pStyle w:val="PargrafodaLista"/>
        <w:numPr>
          <w:ilvl w:val="0"/>
          <w:numId w:val="0"/>
        </w:numPr>
        <w:spacing w:before="40" w:after="96"/>
        <w:ind w:left="993"/>
        <w:jc w:val="center"/>
        <w:rPr>
          <w:rFonts w:eastAsiaTheme="minorEastAsia"/>
          <w:szCs w:val="20"/>
        </w:rPr>
      </w:pPr>
    </w:p>
    <w:p w14:paraId="4F469626" w14:textId="2C97D13A" w:rsidR="00E87657" w:rsidRPr="00CB3401" w:rsidRDefault="00E87657" w:rsidP="00E87657">
      <w:pPr>
        <w:pStyle w:val="PargrafodaLista"/>
        <w:numPr>
          <w:ilvl w:val="0"/>
          <w:numId w:val="98"/>
        </w:numPr>
        <w:suppressAutoHyphens/>
        <w:spacing w:line="300" w:lineRule="auto"/>
        <w:ind w:firstLine="273"/>
        <w:contextualSpacing w:val="0"/>
        <w:rPr>
          <w:szCs w:val="20"/>
        </w:rPr>
      </w:pPr>
      <w:r w:rsidRPr="00CB3401">
        <w:rPr>
          <w:szCs w:val="20"/>
          <w:u w:val="single"/>
        </w:rPr>
        <w:t>Item 2</w:t>
      </w:r>
      <w:r w:rsidRPr="00CB3401">
        <w:rPr>
          <w:szCs w:val="20"/>
        </w:rPr>
        <w:t xml:space="preserve">: </w:t>
      </w:r>
      <w:r w:rsidRPr="00CB3401">
        <w:rPr>
          <w:b/>
          <w:szCs w:val="20"/>
        </w:rPr>
        <w:t>Execução de capa asfáltica com CBUQ - Região 2</w:t>
      </w:r>
      <w:r w:rsidR="009A252B">
        <w:rPr>
          <w:b/>
          <w:szCs w:val="20"/>
        </w:rPr>
        <w:t>- Leste Alagoano</w:t>
      </w:r>
      <w:r w:rsidRPr="00CB3401">
        <w:rPr>
          <w:b/>
          <w:szCs w:val="20"/>
        </w:rPr>
        <w:t>:</w:t>
      </w:r>
    </w:p>
    <w:p w14:paraId="61FB206C" w14:textId="51112A0F" w:rsidR="00E87657" w:rsidRPr="00CB3401" w:rsidRDefault="00DA54AD" w:rsidP="00E87657">
      <w:pPr>
        <w:spacing w:before="40" w:after="96"/>
        <w:rPr>
          <w:szCs w:val="20"/>
        </w:rPr>
      </w:pPr>
      <m:oMathPara>
        <m:oMath>
          <m:r>
            <w:rPr>
              <w:rFonts w:ascii="Cambria Math" w:hAnsi="Cambria Math"/>
              <w:szCs w:val="20"/>
            </w:rPr>
            <m:t>R=V.</m:t>
          </m:r>
          <m:d>
            <m:dPr>
              <m:ctrlPr>
                <w:rPr>
                  <w:rFonts w:ascii="Cambria Math" w:hAnsi="Cambria Math"/>
                  <w:szCs w:val="20"/>
                </w:rPr>
              </m:ctrlPr>
            </m:dPr>
            <m:e>
              <m:r>
                <w:rPr>
                  <w:rFonts w:ascii="Cambria Math" w:hAnsi="Cambria Math"/>
                  <w:szCs w:val="20"/>
                </w:rPr>
                <m:t>0,92620.</m:t>
              </m:r>
              <m:f>
                <m:fPr>
                  <m:ctrlPr>
                    <w:rPr>
                      <w:rFonts w:ascii="Cambria Math" w:hAnsi="Cambria Math"/>
                      <w:szCs w:val="20"/>
                    </w:rPr>
                  </m:ctrlPr>
                </m:fPr>
                <m:num>
                  <m:d>
                    <m:dPr>
                      <m:ctrlPr>
                        <w:rPr>
                          <w:rFonts w:ascii="Cambria Math" w:hAnsi="Cambria Math"/>
                          <w:szCs w:val="20"/>
                        </w:rPr>
                      </m:ctrlPr>
                    </m:dPr>
                    <m:e>
                      <m:sSub>
                        <m:sSubPr>
                          <m:ctrlPr>
                            <w:rPr>
                              <w:rFonts w:ascii="Cambria Math" w:hAnsi="Cambria Math"/>
                              <w:szCs w:val="20"/>
                            </w:rPr>
                          </m:ctrlPr>
                        </m:sSubPr>
                        <m:e>
                          <m:r>
                            <w:rPr>
                              <w:rFonts w:ascii="Cambria Math" w:hAnsi="Cambria Math"/>
                              <w:szCs w:val="20"/>
                            </w:rPr>
                            <m:t>I</m:t>
                          </m:r>
                        </m:e>
                        <m:sub>
                          <m:r>
                            <w:rPr>
                              <w:rFonts w:ascii="Cambria Math" w:hAnsi="Cambria Math"/>
                              <w:szCs w:val="20"/>
                            </w:rPr>
                            <m:t>p1</m:t>
                          </m:r>
                        </m:sub>
                      </m:sSub>
                      <m:r>
                        <w:rPr>
                          <w:rFonts w:ascii="Cambria Math" w:hAnsi="Cambria Math"/>
                          <w:szCs w:val="20"/>
                        </w:rPr>
                        <m:t>-</m:t>
                      </m:r>
                      <m:sSub>
                        <m:sSubPr>
                          <m:ctrlPr>
                            <w:rPr>
                              <w:rFonts w:ascii="Cambria Math" w:hAnsi="Cambria Math"/>
                              <w:szCs w:val="20"/>
                            </w:rPr>
                          </m:ctrlPr>
                        </m:sSubPr>
                        <m:e>
                          <m:r>
                            <w:rPr>
                              <w:rFonts w:ascii="Cambria Math" w:hAnsi="Cambria Math"/>
                              <w:szCs w:val="20"/>
                            </w:rPr>
                            <m:t>I</m:t>
                          </m:r>
                        </m:e>
                        <m:sub>
                          <m:r>
                            <w:rPr>
                              <w:rFonts w:ascii="Cambria Math" w:hAnsi="Cambria Math"/>
                              <w:szCs w:val="20"/>
                            </w:rPr>
                            <m:t>p0</m:t>
                          </m:r>
                        </m:sub>
                      </m:sSub>
                    </m:e>
                  </m:d>
                </m:num>
                <m:den>
                  <m:sSub>
                    <m:sSubPr>
                      <m:ctrlPr>
                        <w:rPr>
                          <w:rFonts w:ascii="Cambria Math" w:hAnsi="Cambria Math"/>
                          <w:szCs w:val="20"/>
                        </w:rPr>
                      </m:ctrlPr>
                    </m:sSubPr>
                    <m:e>
                      <m:r>
                        <w:rPr>
                          <w:rFonts w:ascii="Cambria Math" w:hAnsi="Cambria Math"/>
                          <w:szCs w:val="20"/>
                        </w:rPr>
                        <m:t>I</m:t>
                      </m:r>
                    </m:e>
                    <m:sub>
                      <m:r>
                        <w:rPr>
                          <w:rFonts w:ascii="Cambria Math" w:hAnsi="Cambria Math"/>
                          <w:szCs w:val="20"/>
                        </w:rPr>
                        <m:t>p0</m:t>
                      </m:r>
                    </m:sub>
                  </m:sSub>
                </m:den>
              </m:f>
              <m:r>
                <w:rPr>
                  <w:rFonts w:ascii="Cambria Math" w:hAnsi="Cambria Math"/>
                  <w:szCs w:val="20"/>
                </w:rPr>
                <m:t>+0,00819.</m:t>
              </m:r>
              <m:f>
                <m:fPr>
                  <m:ctrlPr>
                    <w:rPr>
                      <w:rFonts w:ascii="Cambria Math" w:hAnsi="Cambria Math"/>
                      <w:szCs w:val="20"/>
                    </w:rPr>
                  </m:ctrlPr>
                </m:fPr>
                <m:num>
                  <m:d>
                    <m:dPr>
                      <m:ctrlPr>
                        <w:rPr>
                          <w:rFonts w:ascii="Cambria Math" w:hAnsi="Cambria Math"/>
                          <w:szCs w:val="20"/>
                        </w:rPr>
                      </m:ctrlPr>
                    </m:dPr>
                    <m:e>
                      <m:sSub>
                        <m:sSubPr>
                          <m:ctrlPr>
                            <w:rPr>
                              <w:rFonts w:ascii="Cambria Math" w:hAnsi="Cambria Math"/>
                              <w:szCs w:val="20"/>
                            </w:rPr>
                          </m:ctrlPr>
                        </m:sSubPr>
                        <m:e>
                          <m:r>
                            <w:rPr>
                              <w:rFonts w:ascii="Cambria Math" w:hAnsi="Cambria Math"/>
                              <w:szCs w:val="20"/>
                            </w:rPr>
                            <m:t>I</m:t>
                          </m:r>
                        </m:e>
                        <m:sub>
                          <m:r>
                            <w:rPr>
                              <w:rFonts w:ascii="Cambria Math" w:hAnsi="Cambria Math"/>
                              <w:szCs w:val="20"/>
                            </w:rPr>
                            <m:t>d1</m:t>
                          </m:r>
                        </m:sub>
                      </m:sSub>
                      <m:r>
                        <w:rPr>
                          <w:rFonts w:ascii="Cambria Math" w:hAnsi="Cambria Math"/>
                          <w:szCs w:val="20"/>
                        </w:rPr>
                        <m:t>-</m:t>
                      </m:r>
                      <m:sSub>
                        <m:sSubPr>
                          <m:ctrlPr>
                            <w:rPr>
                              <w:rFonts w:ascii="Cambria Math" w:hAnsi="Cambria Math"/>
                              <w:szCs w:val="20"/>
                            </w:rPr>
                          </m:ctrlPr>
                        </m:sSubPr>
                        <m:e>
                          <m:r>
                            <w:rPr>
                              <w:rFonts w:ascii="Cambria Math" w:hAnsi="Cambria Math"/>
                              <w:szCs w:val="20"/>
                            </w:rPr>
                            <m:t>I</m:t>
                          </m:r>
                        </m:e>
                        <m:sub>
                          <m:r>
                            <w:rPr>
                              <w:rFonts w:ascii="Cambria Math" w:hAnsi="Cambria Math"/>
                              <w:szCs w:val="20"/>
                            </w:rPr>
                            <m:t>d0</m:t>
                          </m:r>
                        </m:sub>
                      </m:sSub>
                    </m:e>
                  </m:d>
                </m:num>
                <m:den>
                  <m:sSub>
                    <m:sSubPr>
                      <m:ctrlPr>
                        <w:rPr>
                          <w:rFonts w:ascii="Cambria Math" w:hAnsi="Cambria Math"/>
                          <w:szCs w:val="20"/>
                        </w:rPr>
                      </m:ctrlPr>
                    </m:sSubPr>
                    <m:e>
                      <m:r>
                        <w:rPr>
                          <w:rFonts w:ascii="Cambria Math" w:hAnsi="Cambria Math"/>
                          <w:szCs w:val="20"/>
                        </w:rPr>
                        <m:t>I</m:t>
                      </m:r>
                    </m:e>
                    <m:sub>
                      <m:r>
                        <w:rPr>
                          <w:rFonts w:ascii="Cambria Math" w:hAnsi="Cambria Math"/>
                          <w:szCs w:val="20"/>
                        </w:rPr>
                        <m:t>d0</m:t>
                      </m:r>
                    </m:sub>
                  </m:sSub>
                </m:den>
              </m:f>
              <m:r>
                <w:rPr>
                  <w:rFonts w:ascii="Cambria Math" w:hAnsi="Cambria Math"/>
                  <w:szCs w:val="20"/>
                </w:rPr>
                <m:t>+0,06561.</m:t>
              </m:r>
              <m:f>
                <m:fPr>
                  <m:ctrlPr>
                    <w:rPr>
                      <w:rFonts w:ascii="Cambria Math" w:hAnsi="Cambria Math"/>
                      <w:szCs w:val="20"/>
                    </w:rPr>
                  </m:ctrlPr>
                </m:fPr>
                <m:num>
                  <m:d>
                    <m:dPr>
                      <m:ctrlPr>
                        <w:rPr>
                          <w:rFonts w:ascii="Cambria Math" w:hAnsi="Cambria Math"/>
                          <w:szCs w:val="20"/>
                        </w:rPr>
                      </m:ctrlPr>
                    </m:dPr>
                    <m:e>
                      <m:sSub>
                        <m:sSubPr>
                          <m:ctrlPr>
                            <w:rPr>
                              <w:rFonts w:ascii="Cambria Math" w:hAnsi="Cambria Math"/>
                              <w:szCs w:val="20"/>
                            </w:rPr>
                          </m:ctrlPr>
                        </m:sSubPr>
                        <m:e>
                          <m:r>
                            <w:rPr>
                              <w:rFonts w:ascii="Cambria Math" w:hAnsi="Cambria Math"/>
                              <w:szCs w:val="20"/>
                            </w:rPr>
                            <m:t>I</m:t>
                          </m:r>
                        </m:e>
                        <m:sub>
                          <m:r>
                            <w:rPr>
                              <w:rFonts w:ascii="Cambria Math" w:hAnsi="Cambria Math"/>
                              <w:szCs w:val="20"/>
                            </w:rPr>
                            <m:t>incc1</m:t>
                          </m:r>
                        </m:sub>
                      </m:sSub>
                      <m:r>
                        <w:rPr>
                          <w:rFonts w:ascii="Cambria Math" w:hAnsi="Cambria Math"/>
                          <w:szCs w:val="20"/>
                        </w:rPr>
                        <m:t>-</m:t>
                      </m:r>
                      <m:sSub>
                        <m:sSubPr>
                          <m:ctrlPr>
                            <w:rPr>
                              <w:rFonts w:ascii="Cambria Math" w:hAnsi="Cambria Math"/>
                              <w:szCs w:val="20"/>
                            </w:rPr>
                          </m:ctrlPr>
                        </m:sSubPr>
                        <m:e>
                          <m:r>
                            <w:rPr>
                              <w:rFonts w:ascii="Cambria Math" w:hAnsi="Cambria Math"/>
                              <w:szCs w:val="20"/>
                            </w:rPr>
                            <m:t>I</m:t>
                          </m:r>
                        </m:e>
                        <m:sub>
                          <m:r>
                            <w:rPr>
                              <w:rFonts w:ascii="Cambria Math" w:hAnsi="Cambria Math"/>
                              <w:szCs w:val="20"/>
                            </w:rPr>
                            <m:t>incc0</m:t>
                          </m:r>
                        </m:sub>
                      </m:sSub>
                    </m:e>
                  </m:d>
                </m:num>
                <m:den>
                  <m:sSub>
                    <m:sSubPr>
                      <m:ctrlPr>
                        <w:rPr>
                          <w:rFonts w:ascii="Cambria Math" w:hAnsi="Cambria Math"/>
                          <w:szCs w:val="20"/>
                        </w:rPr>
                      </m:ctrlPr>
                    </m:sSubPr>
                    <m:e>
                      <m:r>
                        <w:rPr>
                          <w:rFonts w:ascii="Cambria Math" w:hAnsi="Cambria Math"/>
                          <w:szCs w:val="20"/>
                        </w:rPr>
                        <m:t>I</m:t>
                      </m:r>
                    </m:e>
                    <m:sub>
                      <m:r>
                        <w:rPr>
                          <w:rFonts w:ascii="Cambria Math" w:hAnsi="Cambria Math"/>
                          <w:szCs w:val="20"/>
                        </w:rPr>
                        <m:t>incc0</m:t>
                      </m:r>
                    </m:sub>
                  </m:sSub>
                </m:den>
              </m:f>
            </m:e>
          </m:d>
        </m:oMath>
      </m:oMathPara>
    </w:p>
    <w:p w14:paraId="13900F5D" w14:textId="77777777" w:rsidR="000D71CF" w:rsidRPr="00CB3401" w:rsidRDefault="000D71CF" w:rsidP="000D71CF">
      <w:pPr>
        <w:spacing w:before="40" w:after="96"/>
        <w:ind w:left="993"/>
        <w:rPr>
          <w:szCs w:val="20"/>
        </w:rPr>
      </w:pPr>
      <w:r w:rsidRPr="00CB3401">
        <w:rPr>
          <w:szCs w:val="20"/>
        </w:rPr>
        <w:t>Onde:</w:t>
      </w:r>
    </w:p>
    <w:p w14:paraId="18AA28FF" w14:textId="77777777" w:rsidR="000D71CF" w:rsidRPr="00CB3401" w:rsidRDefault="000D71CF" w:rsidP="000D71CF">
      <w:pPr>
        <w:spacing w:before="120" w:after="120"/>
        <w:ind w:left="992"/>
        <w:rPr>
          <w:szCs w:val="20"/>
        </w:rPr>
      </w:pPr>
      <w:r w:rsidRPr="00CB3401">
        <w:rPr>
          <w:szCs w:val="20"/>
        </w:rPr>
        <w:t>R é o valor do reajustamento procurado;</w:t>
      </w:r>
    </w:p>
    <w:p w14:paraId="52F379AE" w14:textId="77777777" w:rsidR="000D71CF" w:rsidRPr="00CB3401" w:rsidRDefault="000D71CF" w:rsidP="000D71CF">
      <w:pPr>
        <w:spacing w:before="120" w:after="120"/>
        <w:ind w:left="992"/>
        <w:rPr>
          <w:szCs w:val="20"/>
        </w:rPr>
      </w:pPr>
      <w:r w:rsidRPr="00CB3401">
        <w:rPr>
          <w:szCs w:val="20"/>
        </w:rPr>
        <w:t>V é o valor contratual a ser reajustado;</w:t>
      </w:r>
    </w:p>
    <w:p w14:paraId="618FE725" w14:textId="77777777" w:rsidR="000D71CF" w:rsidRPr="00CB3401" w:rsidRDefault="000D71CF" w:rsidP="000D71CF">
      <w:pPr>
        <w:spacing w:before="120" w:after="120"/>
        <w:ind w:left="992"/>
        <w:rPr>
          <w:szCs w:val="20"/>
        </w:rPr>
      </w:pPr>
      <w:r w:rsidRPr="00CB3401">
        <w:rPr>
          <w:szCs w:val="20"/>
        </w:rPr>
        <w:t>I</w:t>
      </w:r>
      <w:r w:rsidRPr="00CB3401">
        <w:rPr>
          <w:szCs w:val="20"/>
          <w:vertAlign w:val="subscript"/>
        </w:rPr>
        <w:t>p1</w:t>
      </w:r>
      <w:r w:rsidRPr="00CB3401">
        <w:rPr>
          <w:szCs w:val="20"/>
        </w:rPr>
        <w:t xml:space="preserve"> é o índice da pavimentação correspondente ao mês do aniversário da proposta;</w:t>
      </w:r>
    </w:p>
    <w:p w14:paraId="68A35599" w14:textId="77777777" w:rsidR="000D71CF" w:rsidRPr="00CB3401" w:rsidRDefault="000D71CF" w:rsidP="000D71CF">
      <w:pPr>
        <w:spacing w:before="120" w:after="120"/>
        <w:ind w:left="992"/>
        <w:rPr>
          <w:szCs w:val="20"/>
        </w:rPr>
      </w:pPr>
      <w:r w:rsidRPr="00CB3401">
        <w:rPr>
          <w:szCs w:val="20"/>
        </w:rPr>
        <w:t>I</w:t>
      </w:r>
      <w:r w:rsidRPr="00CB3401">
        <w:rPr>
          <w:szCs w:val="20"/>
          <w:vertAlign w:val="subscript"/>
        </w:rPr>
        <w:t>p0</w:t>
      </w:r>
      <w:r w:rsidRPr="00CB3401">
        <w:rPr>
          <w:szCs w:val="20"/>
        </w:rPr>
        <w:t xml:space="preserve"> é o índice inicial da pavimentação correspondente ao mês de apresentação da proposta; </w:t>
      </w:r>
    </w:p>
    <w:p w14:paraId="5D17C2A5" w14:textId="77777777" w:rsidR="000D71CF" w:rsidRPr="00CB3401" w:rsidRDefault="000D71CF" w:rsidP="000D71CF">
      <w:pPr>
        <w:spacing w:before="120" w:after="120"/>
        <w:ind w:left="992"/>
        <w:rPr>
          <w:szCs w:val="20"/>
        </w:rPr>
      </w:pPr>
      <w:r w:rsidRPr="00CB3401">
        <w:rPr>
          <w:szCs w:val="20"/>
        </w:rPr>
        <w:t>I</w:t>
      </w:r>
      <w:r w:rsidRPr="00CB3401">
        <w:rPr>
          <w:szCs w:val="20"/>
          <w:vertAlign w:val="subscript"/>
        </w:rPr>
        <w:t>d1</w:t>
      </w:r>
      <w:r w:rsidRPr="00CB3401">
        <w:rPr>
          <w:szCs w:val="20"/>
        </w:rPr>
        <w:t xml:space="preserve"> é o índice da drenagem correspondente ao mês do aniversário da proposta;</w:t>
      </w:r>
    </w:p>
    <w:p w14:paraId="73931BA4" w14:textId="77777777" w:rsidR="000D71CF" w:rsidRPr="00CB3401" w:rsidRDefault="000D71CF" w:rsidP="000D71CF">
      <w:pPr>
        <w:spacing w:before="120" w:after="120"/>
        <w:ind w:left="992"/>
        <w:rPr>
          <w:szCs w:val="20"/>
        </w:rPr>
      </w:pPr>
      <w:r w:rsidRPr="00CB3401">
        <w:rPr>
          <w:szCs w:val="20"/>
        </w:rPr>
        <w:t>I</w:t>
      </w:r>
      <w:r w:rsidRPr="00CB3401">
        <w:rPr>
          <w:szCs w:val="20"/>
          <w:vertAlign w:val="subscript"/>
        </w:rPr>
        <w:t>d0</w:t>
      </w:r>
      <w:r w:rsidRPr="00CB3401">
        <w:rPr>
          <w:szCs w:val="20"/>
        </w:rPr>
        <w:t xml:space="preserve"> é o índice inicial da drenagem correspondente ao mês de apresentação da proposta;</w:t>
      </w:r>
    </w:p>
    <w:p w14:paraId="6D984B66" w14:textId="77777777" w:rsidR="000D71CF" w:rsidRPr="00CB3401" w:rsidRDefault="000D71CF" w:rsidP="000D71CF">
      <w:pPr>
        <w:spacing w:before="120" w:after="120"/>
        <w:ind w:left="992"/>
        <w:rPr>
          <w:szCs w:val="20"/>
        </w:rPr>
      </w:pPr>
      <w:r w:rsidRPr="00CB3401">
        <w:rPr>
          <w:szCs w:val="20"/>
        </w:rPr>
        <w:t>I</w:t>
      </w:r>
      <w:r w:rsidRPr="00CB3401">
        <w:rPr>
          <w:szCs w:val="20"/>
          <w:vertAlign w:val="subscript"/>
        </w:rPr>
        <w:t>t1</w:t>
      </w:r>
      <w:r w:rsidRPr="00CB3401">
        <w:rPr>
          <w:szCs w:val="20"/>
        </w:rPr>
        <w:t xml:space="preserve"> é o índice da terraplenagem correspondente ao mês do aniversário da proposta;</w:t>
      </w:r>
    </w:p>
    <w:p w14:paraId="06918CC2" w14:textId="77777777" w:rsidR="000D71CF" w:rsidRPr="00CB3401" w:rsidRDefault="000D71CF" w:rsidP="000D71CF">
      <w:pPr>
        <w:spacing w:before="120" w:after="120"/>
        <w:ind w:left="992"/>
        <w:rPr>
          <w:szCs w:val="20"/>
        </w:rPr>
      </w:pPr>
      <w:r w:rsidRPr="00CB3401">
        <w:rPr>
          <w:szCs w:val="20"/>
        </w:rPr>
        <w:t>I</w:t>
      </w:r>
      <w:r w:rsidRPr="00CB3401">
        <w:rPr>
          <w:szCs w:val="20"/>
          <w:vertAlign w:val="subscript"/>
        </w:rPr>
        <w:t>t0</w:t>
      </w:r>
      <w:r w:rsidRPr="00CB3401">
        <w:rPr>
          <w:szCs w:val="20"/>
        </w:rPr>
        <w:t xml:space="preserve"> é o índice inicial da terraplenagem correspondente ao mês de apresentação da proposta;</w:t>
      </w:r>
    </w:p>
    <w:p w14:paraId="18D195F7" w14:textId="77777777" w:rsidR="000D71CF" w:rsidRPr="00CB3401" w:rsidRDefault="000D71CF" w:rsidP="000D71CF">
      <w:pPr>
        <w:spacing w:before="120" w:after="120"/>
        <w:ind w:left="992"/>
        <w:rPr>
          <w:szCs w:val="20"/>
        </w:rPr>
      </w:pPr>
      <w:r w:rsidRPr="00CB3401">
        <w:rPr>
          <w:szCs w:val="20"/>
        </w:rPr>
        <w:t>I</w:t>
      </w:r>
      <w:r w:rsidRPr="00CB3401">
        <w:rPr>
          <w:szCs w:val="20"/>
          <w:vertAlign w:val="subscript"/>
        </w:rPr>
        <w:t>incc1</w:t>
      </w:r>
      <w:r w:rsidRPr="00CB3401">
        <w:rPr>
          <w:szCs w:val="20"/>
        </w:rPr>
        <w:t xml:space="preserve"> é o índice nacional da construção civil (INCC) correspondente ao mês do aniversário da proposta;</w:t>
      </w:r>
    </w:p>
    <w:p w14:paraId="2260541F" w14:textId="209F99A9" w:rsidR="00964120" w:rsidRPr="00CB3401" w:rsidRDefault="000D71CF" w:rsidP="00C1318A">
      <w:pPr>
        <w:spacing w:before="120" w:after="120"/>
        <w:ind w:left="992"/>
        <w:rPr>
          <w:szCs w:val="20"/>
        </w:rPr>
      </w:pPr>
      <w:r w:rsidRPr="00CB3401">
        <w:rPr>
          <w:szCs w:val="20"/>
        </w:rPr>
        <w:t>I</w:t>
      </w:r>
      <w:r w:rsidRPr="00CB3401">
        <w:rPr>
          <w:szCs w:val="20"/>
          <w:vertAlign w:val="subscript"/>
        </w:rPr>
        <w:t>incc0</w:t>
      </w:r>
      <w:r w:rsidRPr="00CB3401">
        <w:rPr>
          <w:szCs w:val="20"/>
        </w:rPr>
        <w:t xml:space="preserve"> é o índice nacional da construção civil (INCC) inicial da mão de obra correspondente ao mês de apresentação da proposta.</w:t>
      </w:r>
    </w:p>
    <w:p w14:paraId="4EEF0502" w14:textId="697BE44E" w:rsidR="006221FC" w:rsidRPr="00C03740" w:rsidRDefault="006221FC" w:rsidP="00CD63F9">
      <w:pPr>
        <w:pStyle w:val="Ttulo3"/>
        <w:numPr>
          <w:ilvl w:val="2"/>
          <w:numId w:val="34"/>
        </w:numPr>
        <w:tabs>
          <w:tab w:val="left" w:pos="142"/>
        </w:tabs>
        <w:spacing w:before="120" w:after="120"/>
        <w:ind w:left="1276" w:hanging="425"/>
      </w:pPr>
      <w:r w:rsidRPr="00C03740">
        <w:t>Os índices a serem considerados no reajustamento serão extraídos das tabelas publicadas na revista Conjuntura Econômica, editada pela Fundação Getúlio Vargas, correspondente à coluna 37 da FGV – Pavimentação, cód. AO157972.</w:t>
      </w:r>
    </w:p>
    <w:p w14:paraId="0DEC2739" w14:textId="2B9B904A" w:rsidR="006221FC" w:rsidRPr="00C03740" w:rsidRDefault="006221FC" w:rsidP="00CD63F9">
      <w:pPr>
        <w:pStyle w:val="Ttulo3"/>
        <w:numPr>
          <w:ilvl w:val="2"/>
          <w:numId w:val="34"/>
        </w:numPr>
        <w:tabs>
          <w:tab w:val="left" w:pos="142"/>
        </w:tabs>
        <w:spacing w:before="120" w:after="120"/>
        <w:ind w:left="1276" w:hanging="425"/>
      </w:pPr>
      <w:r w:rsidRPr="00C03740">
        <w:t>Os índices a serem considerados no reajustamento serão extraídos das tabelas publicadas na revista Conjuntura Econômica, editada pela Fundação Getúlio Vargas, correspondente à coluna 39A da FGV – Drenagem, cód. 1002385.</w:t>
      </w:r>
    </w:p>
    <w:p w14:paraId="7885A9A2" w14:textId="48FFE1CD" w:rsidR="006221FC" w:rsidRPr="00C03740" w:rsidRDefault="006221FC" w:rsidP="00CD63F9">
      <w:pPr>
        <w:pStyle w:val="Ttulo3"/>
        <w:numPr>
          <w:ilvl w:val="2"/>
          <w:numId w:val="34"/>
        </w:numPr>
        <w:tabs>
          <w:tab w:val="left" w:pos="142"/>
        </w:tabs>
        <w:spacing w:before="120" w:after="120"/>
        <w:ind w:left="1276" w:hanging="425"/>
      </w:pPr>
      <w:r w:rsidRPr="00C03740">
        <w:t>Os índices a serem considerados no reajustamento serão extraídos das tabelas publicadas na revista Conjuntura Econômica, editada pela Fundação Getúlio Vargas, correspondente à coluna 38 da FGV – Terraplenagem, cód. AO157956.</w:t>
      </w:r>
    </w:p>
    <w:p w14:paraId="3AC99A72" w14:textId="27131297" w:rsidR="006221FC" w:rsidRPr="00C03740" w:rsidRDefault="006221FC" w:rsidP="00CD63F9">
      <w:pPr>
        <w:pStyle w:val="Ttulo3"/>
        <w:numPr>
          <w:ilvl w:val="2"/>
          <w:numId w:val="34"/>
        </w:numPr>
        <w:tabs>
          <w:tab w:val="left" w:pos="142"/>
        </w:tabs>
        <w:spacing w:before="120" w:after="120"/>
        <w:ind w:left="1276" w:hanging="425"/>
      </w:pPr>
      <w:r w:rsidRPr="00C03740">
        <w:t xml:space="preserve">Os índices a serem considerados no reajustamento serão extraídos das tabelas publicadas na revista Conjuntura Econômica, editada pela Fundação Getúlio Vargas, correspondente à coluna 6 da FGV – Índice Nacional de Custo da Construção (INCC), cód. </w:t>
      </w:r>
      <w:r w:rsidR="0089172A">
        <w:t>1464783</w:t>
      </w:r>
      <w:r w:rsidRPr="00C03740">
        <w:t>.</w:t>
      </w:r>
    </w:p>
    <w:p w14:paraId="6336E526" w14:textId="77777777" w:rsidR="006221FC" w:rsidRPr="00C03740" w:rsidRDefault="006221FC" w:rsidP="007A192F">
      <w:pPr>
        <w:pStyle w:val="Ttulo2"/>
        <w:numPr>
          <w:ilvl w:val="1"/>
          <w:numId w:val="34"/>
        </w:numPr>
        <w:ind w:left="851" w:hanging="851"/>
        <w:rPr>
          <w:szCs w:val="20"/>
        </w:rPr>
      </w:pPr>
      <w:r w:rsidRPr="00C03740">
        <w:rPr>
          <w:szCs w:val="20"/>
        </w:rPr>
        <w:t xml:space="preserve">Observado o disposto no item 13.1, a variação do índice de reajustamento será calculada </w:t>
      </w:r>
      <w:r w:rsidRPr="00C03740">
        <w:rPr>
          <w:i/>
          <w:szCs w:val="20"/>
        </w:rPr>
        <w:t>pro rata die</w:t>
      </w:r>
      <w:r w:rsidRPr="00C03740">
        <w:rPr>
          <w:szCs w:val="20"/>
        </w:rPr>
        <w:t>, respeitado o período de execução do objeto do contrato.</w:t>
      </w:r>
    </w:p>
    <w:p w14:paraId="4C01C58F" w14:textId="77777777" w:rsidR="006221FC" w:rsidRPr="00C03740" w:rsidRDefault="006221FC" w:rsidP="00D8099C"/>
    <w:p w14:paraId="7B04E838" w14:textId="77777777" w:rsidR="00830119" w:rsidRPr="00C03740" w:rsidRDefault="00830119" w:rsidP="007A192F">
      <w:pPr>
        <w:pStyle w:val="Ttulo2"/>
        <w:numPr>
          <w:ilvl w:val="1"/>
          <w:numId w:val="34"/>
        </w:numPr>
        <w:ind w:left="851" w:hanging="851"/>
        <w:rPr>
          <w:szCs w:val="20"/>
        </w:rPr>
      </w:pPr>
      <w:r w:rsidRPr="00C03740">
        <w:rPr>
          <w:szCs w:val="20"/>
        </w:rPr>
        <w:t>Caso haja mudança de data base nestes índices, deve-se primeiro calcular o valor do índice na data base original utilizando-se a seguinte fórmula:</w:t>
      </w:r>
    </w:p>
    <w:p w14:paraId="064DB46B" w14:textId="77777777" w:rsidR="00830119" w:rsidRPr="00C03740" w:rsidRDefault="00830119" w:rsidP="00830119">
      <w:pPr>
        <w:rPr>
          <w:szCs w:val="20"/>
        </w:rPr>
      </w:pPr>
    </w:p>
    <w:p w14:paraId="6E0F1AF3" w14:textId="77777777" w:rsidR="00830119" w:rsidRPr="00C03740" w:rsidRDefault="00C277F8"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5489D150" w14:textId="77777777" w:rsidR="00830119" w:rsidRPr="00C03740" w:rsidRDefault="00830119" w:rsidP="00830119">
      <w:pPr>
        <w:rPr>
          <w:szCs w:val="20"/>
        </w:rPr>
      </w:pPr>
    </w:p>
    <w:p w14:paraId="462FDFC6" w14:textId="77777777" w:rsidR="00830119" w:rsidRPr="00C03740" w:rsidRDefault="00830119" w:rsidP="00CB3401">
      <w:pPr>
        <w:ind w:left="851"/>
        <w:rPr>
          <w:szCs w:val="20"/>
        </w:rPr>
      </w:pPr>
      <w:r w:rsidRPr="00C03740">
        <w:rPr>
          <w:szCs w:val="20"/>
        </w:rPr>
        <w:t>Sendo:</w:t>
      </w:r>
    </w:p>
    <w:p w14:paraId="35A8967B" w14:textId="77777777" w:rsidR="00830119" w:rsidRPr="00C03740" w:rsidRDefault="00C277F8" w:rsidP="00CB3401">
      <w:pPr>
        <w:pStyle w:val="PargrafodaLista"/>
        <w:numPr>
          <w:ilvl w:val="0"/>
          <w:numId w:val="2"/>
        </w:numPr>
        <w:ind w:left="1276"/>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830119" w:rsidRPr="00C03740">
        <w:rPr>
          <w:szCs w:val="20"/>
        </w:rPr>
        <w:t xml:space="preserve"> = Valor desejado. Índice do mês de reajuste com data base original.</w:t>
      </w:r>
    </w:p>
    <w:p w14:paraId="1FA1C793" w14:textId="77777777" w:rsidR="00830119" w:rsidRPr="00C03740" w:rsidRDefault="00C277F8" w:rsidP="00CB3401">
      <w:pPr>
        <w:pStyle w:val="PargrafodaLista"/>
        <w:numPr>
          <w:ilvl w:val="0"/>
          <w:numId w:val="2"/>
        </w:numPr>
        <w:ind w:left="1276"/>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830119" w:rsidRPr="00C03740">
        <w:rPr>
          <w:szCs w:val="20"/>
        </w:rPr>
        <w:t xml:space="preserve"> = Índice do mês de reajuste com a nova data base.</w:t>
      </w:r>
    </w:p>
    <w:p w14:paraId="1C72128B" w14:textId="77777777" w:rsidR="00830119" w:rsidRPr="00C03740" w:rsidRDefault="00C277F8" w:rsidP="00CB3401">
      <w:pPr>
        <w:pStyle w:val="PargrafodaLista"/>
        <w:numPr>
          <w:ilvl w:val="0"/>
          <w:numId w:val="2"/>
        </w:numPr>
        <w:ind w:left="1276"/>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830119" w:rsidRPr="00C03740">
        <w:rPr>
          <w:szCs w:val="20"/>
        </w:rPr>
        <w:t xml:space="preserve"> = Índice do mês em que mudou a tabela, na data base original.</w:t>
      </w:r>
    </w:p>
    <w:p w14:paraId="5F3E248D" w14:textId="77777777" w:rsidR="00830119" w:rsidRPr="00C03740" w:rsidRDefault="00830119" w:rsidP="00830119">
      <w:pPr>
        <w:rPr>
          <w:szCs w:val="20"/>
        </w:rPr>
      </w:pPr>
    </w:p>
    <w:p w14:paraId="6E0D2F0E" w14:textId="77777777" w:rsidR="00373738" w:rsidRPr="00C03740" w:rsidRDefault="00373738" w:rsidP="007A192F">
      <w:pPr>
        <w:pStyle w:val="Ttulo1"/>
        <w:numPr>
          <w:ilvl w:val="0"/>
          <w:numId w:val="34"/>
        </w:numPr>
        <w:tabs>
          <w:tab w:val="left" w:pos="851"/>
        </w:tabs>
        <w:ind w:left="851" w:hanging="851"/>
        <w:rPr>
          <w:b w:val="0"/>
          <w:bCs/>
          <w:szCs w:val="20"/>
        </w:rPr>
      </w:pPr>
      <w:bookmarkStart w:id="32" w:name="_Ref494316114"/>
      <w:bookmarkStart w:id="33" w:name="_Toc178670042"/>
      <w:r w:rsidRPr="00C03740">
        <w:rPr>
          <w:szCs w:val="20"/>
        </w:rPr>
        <w:t>MULTAS</w:t>
      </w:r>
      <w:bookmarkEnd w:id="32"/>
      <w:bookmarkEnd w:id="33"/>
      <w:r w:rsidRPr="00C03740">
        <w:rPr>
          <w:b w:val="0"/>
          <w:bCs/>
          <w:szCs w:val="20"/>
        </w:rPr>
        <w:t xml:space="preserve"> </w:t>
      </w:r>
    </w:p>
    <w:p w14:paraId="0AD31344" w14:textId="77777777" w:rsidR="00373738" w:rsidRPr="00C03740" w:rsidRDefault="00373738" w:rsidP="00373738">
      <w:pPr>
        <w:tabs>
          <w:tab w:val="left" w:pos="993"/>
        </w:tabs>
        <w:ind w:left="993"/>
        <w:rPr>
          <w:b/>
          <w:bCs/>
          <w:szCs w:val="20"/>
        </w:rPr>
      </w:pPr>
    </w:p>
    <w:p w14:paraId="5E96CFD3" w14:textId="4F6DC531" w:rsidR="00373738" w:rsidRPr="000F3361" w:rsidRDefault="00373738" w:rsidP="007A192F">
      <w:pPr>
        <w:pStyle w:val="Ttulo2"/>
        <w:numPr>
          <w:ilvl w:val="1"/>
          <w:numId w:val="34"/>
        </w:numPr>
        <w:tabs>
          <w:tab w:val="left" w:pos="851"/>
        </w:tabs>
        <w:ind w:left="851" w:hanging="851"/>
        <w:rPr>
          <w:b/>
          <w:bCs/>
          <w:szCs w:val="20"/>
        </w:rPr>
      </w:pPr>
      <w:r w:rsidRPr="000F3361">
        <w:rPr>
          <w:szCs w:val="20"/>
        </w:rPr>
        <w:t>Nos casos de inexecução total do contrato, por culpa exclusiva da CONTRATADA, cabe a aplicação de multa de 10% (dez por cento) do contrato, independente das demais sanções previstas no Regulamento Interno de Licitações e Contratos.</w:t>
      </w:r>
    </w:p>
    <w:p w14:paraId="5AAFAD5D" w14:textId="77777777" w:rsidR="00373738" w:rsidRPr="000F3361" w:rsidRDefault="00373738" w:rsidP="00373738">
      <w:pPr>
        <w:tabs>
          <w:tab w:val="left" w:pos="993"/>
        </w:tabs>
        <w:ind w:left="993" w:hanging="993"/>
        <w:rPr>
          <w:b/>
          <w:bCs/>
          <w:szCs w:val="20"/>
        </w:rPr>
      </w:pPr>
    </w:p>
    <w:p w14:paraId="209AAF37" w14:textId="77777777" w:rsidR="00373738" w:rsidRPr="000F3361" w:rsidRDefault="00373738" w:rsidP="007A192F">
      <w:pPr>
        <w:pStyle w:val="Ttulo2"/>
        <w:numPr>
          <w:ilvl w:val="1"/>
          <w:numId w:val="34"/>
        </w:numPr>
        <w:tabs>
          <w:tab w:val="left" w:pos="851"/>
        </w:tabs>
        <w:ind w:left="851" w:hanging="851"/>
        <w:rPr>
          <w:b/>
          <w:bCs/>
          <w:szCs w:val="20"/>
        </w:rPr>
      </w:pPr>
      <w:bookmarkStart w:id="34" w:name="_Hlk526499167"/>
      <w:r w:rsidRPr="000F3361">
        <w:rPr>
          <w:szCs w:val="20"/>
        </w:rPr>
        <w:t>Nos casos de inexecução parcial do objeto, por culpa exclusiva da CONTRATADA, será cobrada multa de 10% (dez por cento) do valor da parte não executada do contrato, sem prejuízo da responsabilidade civil e perdas das garantias contratuais.</w:t>
      </w:r>
    </w:p>
    <w:p w14:paraId="69409011" w14:textId="77777777" w:rsidR="00373738" w:rsidRPr="00C03740" w:rsidRDefault="00373738" w:rsidP="00373738">
      <w:pPr>
        <w:tabs>
          <w:tab w:val="left" w:pos="993"/>
        </w:tabs>
        <w:ind w:left="993" w:hanging="993"/>
        <w:rPr>
          <w:b/>
          <w:bCs/>
          <w:color w:val="00B0F0"/>
          <w:szCs w:val="20"/>
        </w:rPr>
      </w:pPr>
    </w:p>
    <w:p w14:paraId="6CE3DA21" w14:textId="77777777" w:rsidR="00373738" w:rsidRPr="00C03740" w:rsidRDefault="00373738" w:rsidP="007A192F">
      <w:pPr>
        <w:pStyle w:val="Ttulo2"/>
        <w:numPr>
          <w:ilvl w:val="1"/>
          <w:numId w:val="34"/>
        </w:numPr>
        <w:tabs>
          <w:tab w:val="left" w:pos="851"/>
        </w:tabs>
        <w:ind w:left="851" w:hanging="851"/>
        <w:rPr>
          <w:b/>
          <w:bCs/>
          <w:color w:val="00B0F0"/>
          <w:szCs w:val="20"/>
        </w:rPr>
      </w:pPr>
      <w:r w:rsidRPr="000F3361">
        <w:rPr>
          <w:szCs w:val="20"/>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r w:rsidRPr="00C03740">
        <w:rPr>
          <w:color w:val="00B0F0"/>
          <w:szCs w:val="20"/>
        </w:rPr>
        <w:t>:</w:t>
      </w:r>
    </w:p>
    <w:p w14:paraId="7C340AC9" w14:textId="77777777" w:rsidR="00373738" w:rsidRPr="00C03740" w:rsidRDefault="00373738" w:rsidP="00373738">
      <w:pPr>
        <w:tabs>
          <w:tab w:val="left" w:pos="993"/>
        </w:tabs>
        <w:ind w:left="993" w:hanging="993"/>
        <w:rPr>
          <w:b/>
          <w:bCs/>
          <w:color w:val="00B0F0"/>
          <w:szCs w:val="20"/>
        </w:rPr>
      </w:pPr>
    </w:p>
    <w:bookmarkEnd w:id="34"/>
    <w:p w14:paraId="738EC950" w14:textId="77777777" w:rsidR="00373738" w:rsidRPr="000F3361" w:rsidRDefault="00373738" w:rsidP="006C28C6">
      <w:pPr>
        <w:tabs>
          <w:tab w:val="left" w:pos="851"/>
        </w:tabs>
        <w:ind w:left="851"/>
        <w:rPr>
          <w:szCs w:val="20"/>
          <w:u w:val="single"/>
        </w:rPr>
      </w:pPr>
      <w:r w:rsidRPr="000F3361">
        <w:rPr>
          <w:szCs w:val="20"/>
          <w:u w:val="single"/>
        </w:rPr>
        <w:t>Graus de Penalidade:</w:t>
      </w:r>
    </w:p>
    <w:p w14:paraId="47CDEB7D" w14:textId="77777777" w:rsidR="00373738" w:rsidRPr="000F3361" w:rsidRDefault="00373738" w:rsidP="006C28C6">
      <w:pPr>
        <w:tabs>
          <w:tab w:val="left" w:pos="851"/>
        </w:tabs>
        <w:ind w:left="851"/>
        <w:rPr>
          <w:szCs w:val="20"/>
        </w:rPr>
      </w:pPr>
      <w:r w:rsidRPr="000F3361">
        <w:rPr>
          <w:szCs w:val="20"/>
        </w:rPr>
        <w:t>Grau 01 – multa de R$ 100,00 (cem reais) por dia de atraso;</w:t>
      </w:r>
    </w:p>
    <w:p w14:paraId="41CFE3C4" w14:textId="77777777" w:rsidR="00373738" w:rsidRPr="000F3361" w:rsidRDefault="00373738" w:rsidP="006C28C6">
      <w:pPr>
        <w:tabs>
          <w:tab w:val="left" w:pos="851"/>
        </w:tabs>
        <w:ind w:left="851"/>
        <w:rPr>
          <w:szCs w:val="20"/>
        </w:rPr>
      </w:pPr>
      <w:r w:rsidRPr="000F3361">
        <w:rPr>
          <w:szCs w:val="20"/>
        </w:rPr>
        <w:t>Grau 02 – multa de R$ 500,00 (quinhentos reais) por dia;</w:t>
      </w:r>
    </w:p>
    <w:p w14:paraId="5F61A95F" w14:textId="77777777" w:rsidR="00373738" w:rsidRPr="000F3361" w:rsidRDefault="00373738" w:rsidP="006C28C6">
      <w:pPr>
        <w:tabs>
          <w:tab w:val="left" w:pos="851"/>
        </w:tabs>
        <w:ind w:left="851"/>
        <w:rPr>
          <w:szCs w:val="20"/>
        </w:rPr>
      </w:pPr>
      <w:r w:rsidRPr="000F3361">
        <w:rPr>
          <w:szCs w:val="20"/>
        </w:rPr>
        <w:t xml:space="preserve">Grau 03 – multa de 0,2% </w:t>
      </w:r>
      <w:r w:rsidR="00CC4DB7" w:rsidRPr="000F3361">
        <w:rPr>
          <w:szCs w:val="20"/>
        </w:rPr>
        <w:t xml:space="preserve">(dois décimos por cento) </w:t>
      </w:r>
      <w:r w:rsidRPr="000F3361">
        <w:rPr>
          <w:szCs w:val="20"/>
        </w:rPr>
        <w:t>por dia sobre o valor total do item estimado no cronograma físico-financeiro para o período;</w:t>
      </w:r>
    </w:p>
    <w:p w14:paraId="40AB932E" w14:textId="77777777" w:rsidR="00373738" w:rsidRPr="000F3361" w:rsidRDefault="00373738" w:rsidP="006C28C6">
      <w:pPr>
        <w:tabs>
          <w:tab w:val="left" w:pos="851"/>
        </w:tabs>
        <w:ind w:left="851"/>
        <w:rPr>
          <w:szCs w:val="20"/>
        </w:rPr>
      </w:pPr>
      <w:r w:rsidRPr="000F3361">
        <w:rPr>
          <w:szCs w:val="20"/>
        </w:rPr>
        <w:t xml:space="preserve">Grau 04 – multa de 0,2% </w:t>
      </w:r>
      <w:r w:rsidR="00CC4DB7" w:rsidRPr="000F3361">
        <w:rPr>
          <w:szCs w:val="20"/>
        </w:rPr>
        <w:t xml:space="preserve">(dois décimos por cento) </w:t>
      </w:r>
      <w:r w:rsidRPr="000F3361">
        <w:rPr>
          <w:szCs w:val="20"/>
        </w:rPr>
        <w:t>por dia sobre o valor contratual atualizado.</w:t>
      </w:r>
    </w:p>
    <w:p w14:paraId="113A143F" w14:textId="77777777" w:rsidR="00373738" w:rsidRPr="00C03740" w:rsidRDefault="00373738" w:rsidP="00373738">
      <w:pPr>
        <w:tabs>
          <w:tab w:val="left" w:pos="993"/>
        </w:tabs>
        <w:ind w:left="993"/>
        <w:rPr>
          <w:color w:val="00B0F0"/>
          <w:szCs w:val="20"/>
        </w:rPr>
      </w:pPr>
    </w:p>
    <w:p w14:paraId="7C2761C4" w14:textId="77777777" w:rsidR="00373738" w:rsidRPr="000F3361" w:rsidRDefault="00373738" w:rsidP="00373738">
      <w:pPr>
        <w:tabs>
          <w:tab w:val="left" w:pos="993"/>
        </w:tabs>
        <w:ind w:left="993"/>
        <w:jc w:val="center"/>
        <w:rPr>
          <w:b/>
          <w:szCs w:val="20"/>
        </w:rPr>
      </w:pPr>
      <w:r w:rsidRPr="000F3361">
        <w:rPr>
          <w:b/>
          <w:szCs w:val="20"/>
        </w:rPr>
        <w:t>Tabela 01 – Inadimplências e o respectivo grau de penalidade</w:t>
      </w:r>
    </w:p>
    <w:tbl>
      <w:tblPr>
        <w:tblW w:w="85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0F3361" w:rsidRPr="000F3361" w14:paraId="4AEC1B50" w14:textId="77777777" w:rsidTr="00C1318A">
        <w:tc>
          <w:tcPr>
            <w:tcW w:w="7087" w:type="dxa"/>
            <w:shd w:val="clear" w:color="auto" w:fill="auto"/>
            <w:vAlign w:val="center"/>
          </w:tcPr>
          <w:p w14:paraId="0DDE94D7" w14:textId="77777777" w:rsidR="00373738" w:rsidRPr="000F3361" w:rsidRDefault="00373738" w:rsidP="008E6B16">
            <w:pPr>
              <w:ind w:left="459" w:hanging="426"/>
              <w:jc w:val="center"/>
              <w:rPr>
                <w:b/>
                <w:szCs w:val="20"/>
              </w:rPr>
            </w:pPr>
            <w:bookmarkStart w:id="35" w:name="_Hlk524618255"/>
            <w:bookmarkStart w:id="36" w:name="_Hlk524618173"/>
            <w:bookmarkStart w:id="37" w:name="_Hlk525742726"/>
            <w:bookmarkStart w:id="38" w:name="_Hlk524618225"/>
            <w:r w:rsidRPr="000F3361">
              <w:rPr>
                <w:b/>
                <w:szCs w:val="20"/>
              </w:rPr>
              <w:t>Inadimplências</w:t>
            </w:r>
          </w:p>
        </w:tc>
        <w:tc>
          <w:tcPr>
            <w:tcW w:w="1451" w:type="dxa"/>
            <w:shd w:val="clear" w:color="auto" w:fill="auto"/>
          </w:tcPr>
          <w:p w14:paraId="2F00C0AB" w14:textId="77777777" w:rsidR="00373738" w:rsidRPr="000F3361" w:rsidRDefault="00373738" w:rsidP="008E6B16">
            <w:pPr>
              <w:tabs>
                <w:tab w:val="left" w:pos="993"/>
              </w:tabs>
              <w:jc w:val="center"/>
              <w:rPr>
                <w:b/>
                <w:szCs w:val="20"/>
              </w:rPr>
            </w:pPr>
            <w:r w:rsidRPr="000F3361">
              <w:rPr>
                <w:b/>
                <w:szCs w:val="20"/>
              </w:rPr>
              <w:t>Grau de Penalidade</w:t>
            </w:r>
          </w:p>
        </w:tc>
      </w:tr>
      <w:tr w:rsidR="000F3361" w:rsidRPr="000F3361" w14:paraId="62E86A79" w14:textId="77777777" w:rsidTr="00C1318A">
        <w:tc>
          <w:tcPr>
            <w:tcW w:w="7087" w:type="dxa"/>
            <w:shd w:val="clear" w:color="auto" w:fill="auto"/>
          </w:tcPr>
          <w:p w14:paraId="5EE0B8EF" w14:textId="77777777" w:rsidR="00373738" w:rsidRPr="000F3361" w:rsidRDefault="00373738" w:rsidP="009317F5">
            <w:pPr>
              <w:numPr>
                <w:ilvl w:val="0"/>
                <w:numId w:val="27"/>
              </w:numPr>
              <w:ind w:left="459" w:hanging="426"/>
              <w:rPr>
                <w:szCs w:val="20"/>
              </w:rPr>
            </w:pPr>
            <w:r w:rsidRPr="000F3361">
              <w:rPr>
                <w:szCs w:val="20"/>
              </w:rP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vAlign w:val="center"/>
          </w:tcPr>
          <w:p w14:paraId="6E237FBD" w14:textId="77777777" w:rsidR="00373738" w:rsidRPr="000F3361" w:rsidRDefault="00373738" w:rsidP="00E87657">
            <w:pPr>
              <w:tabs>
                <w:tab w:val="left" w:pos="993"/>
              </w:tabs>
              <w:jc w:val="center"/>
              <w:rPr>
                <w:szCs w:val="20"/>
              </w:rPr>
            </w:pPr>
            <w:r w:rsidRPr="000F3361">
              <w:rPr>
                <w:szCs w:val="20"/>
              </w:rPr>
              <w:t>01</w:t>
            </w:r>
          </w:p>
        </w:tc>
      </w:tr>
      <w:tr w:rsidR="000F3361" w:rsidRPr="000F3361" w14:paraId="5AE9FBFC" w14:textId="77777777" w:rsidTr="00C1318A">
        <w:tc>
          <w:tcPr>
            <w:tcW w:w="7087" w:type="dxa"/>
            <w:shd w:val="clear" w:color="auto" w:fill="auto"/>
          </w:tcPr>
          <w:p w14:paraId="094984B1" w14:textId="77777777" w:rsidR="00373738" w:rsidRPr="000F3361" w:rsidRDefault="00373738" w:rsidP="009317F5">
            <w:pPr>
              <w:numPr>
                <w:ilvl w:val="0"/>
                <w:numId w:val="27"/>
              </w:numPr>
              <w:ind w:left="459" w:hanging="426"/>
              <w:rPr>
                <w:szCs w:val="20"/>
              </w:rPr>
            </w:pPr>
            <w:r w:rsidRPr="000F3361">
              <w:rPr>
                <w:szCs w:val="20"/>
              </w:rPr>
              <w:t>Pela não apresentação de itens exigidos em cláusulas editalícias ou contratuais, dentro do prazo estabelecido.</w:t>
            </w:r>
          </w:p>
        </w:tc>
        <w:tc>
          <w:tcPr>
            <w:tcW w:w="1451" w:type="dxa"/>
            <w:shd w:val="clear" w:color="auto" w:fill="auto"/>
            <w:vAlign w:val="center"/>
          </w:tcPr>
          <w:p w14:paraId="647440E2" w14:textId="77777777" w:rsidR="00373738" w:rsidRPr="000F3361" w:rsidRDefault="00373738" w:rsidP="00E87657">
            <w:pPr>
              <w:tabs>
                <w:tab w:val="left" w:pos="993"/>
              </w:tabs>
              <w:jc w:val="center"/>
              <w:rPr>
                <w:szCs w:val="20"/>
              </w:rPr>
            </w:pPr>
            <w:r w:rsidRPr="000F3361">
              <w:rPr>
                <w:szCs w:val="20"/>
              </w:rPr>
              <w:t>02</w:t>
            </w:r>
          </w:p>
        </w:tc>
      </w:tr>
      <w:tr w:rsidR="000F3361" w:rsidRPr="000F3361" w14:paraId="402F4642" w14:textId="77777777" w:rsidTr="00C1318A">
        <w:tc>
          <w:tcPr>
            <w:tcW w:w="7087" w:type="dxa"/>
            <w:shd w:val="clear" w:color="auto" w:fill="auto"/>
          </w:tcPr>
          <w:p w14:paraId="5D74E33D" w14:textId="77777777" w:rsidR="00373738" w:rsidRPr="000F3361" w:rsidRDefault="00373738" w:rsidP="009317F5">
            <w:pPr>
              <w:numPr>
                <w:ilvl w:val="0"/>
                <w:numId w:val="27"/>
              </w:numPr>
              <w:ind w:left="459" w:hanging="426"/>
              <w:rPr>
                <w:szCs w:val="20"/>
              </w:rPr>
            </w:pPr>
            <w:r w:rsidRPr="000F3361">
              <w:rPr>
                <w:szCs w:val="20"/>
              </w:rPr>
              <w:t>Por dificultar ou impedir o acesso da FISCALIZAÇÃO a documentos, materiais e canteiros de obras.</w:t>
            </w:r>
          </w:p>
        </w:tc>
        <w:tc>
          <w:tcPr>
            <w:tcW w:w="1451" w:type="dxa"/>
            <w:shd w:val="clear" w:color="auto" w:fill="auto"/>
            <w:vAlign w:val="center"/>
          </w:tcPr>
          <w:p w14:paraId="683E7C31" w14:textId="77777777" w:rsidR="00373738" w:rsidRPr="000F3361" w:rsidRDefault="00373738" w:rsidP="00E87657">
            <w:pPr>
              <w:tabs>
                <w:tab w:val="left" w:pos="993"/>
              </w:tabs>
              <w:jc w:val="center"/>
              <w:rPr>
                <w:szCs w:val="20"/>
              </w:rPr>
            </w:pPr>
            <w:r w:rsidRPr="000F3361">
              <w:rPr>
                <w:szCs w:val="20"/>
              </w:rPr>
              <w:t>02</w:t>
            </w:r>
          </w:p>
        </w:tc>
      </w:tr>
      <w:tr w:rsidR="000F3361" w:rsidRPr="000F3361" w14:paraId="78B5971E" w14:textId="77777777" w:rsidTr="00C1318A">
        <w:tc>
          <w:tcPr>
            <w:tcW w:w="7087" w:type="dxa"/>
            <w:shd w:val="clear" w:color="auto" w:fill="auto"/>
          </w:tcPr>
          <w:p w14:paraId="70A71F60" w14:textId="77777777" w:rsidR="00373738" w:rsidRPr="000F3361" w:rsidRDefault="00373738" w:rsidP="009317F5">
            <w:pPr>
              <w:numPr>
                <w:ilvl w:val="0"/>
                <w:numId w:val="27"/>
              </w:numPr>
              <w:ind w:left="459" w:hanging="426"/>
              <w:rPr>
                <w:szCs w:val="20"/>
              </w:rPr>
            </w:pPr>
            <w:r w:rsidRPr="000F3361">
              <w:rPr>
                <w:szCs w:val="20"/>
              </w:rPr>
              <w:t>Pelo atraso no cumprimento dos prazos estabelecidos no Cronograma Físico do objeto, desde que injustificados ou cuja justificativa não tenha sido aceita pela FISCALIZAÇÃO.</w:t>
            </w:r>
          </w:p>
        </w:tc>
        <w:tc>
          <w:tcPr>
            <w:tcW w:w="1451" w:type="dxa"/>
            <w:shd w:val="clear" w:color="auto" w:fill="auto"/>
            <w:vAlign w:val="center"/>
          </w:tcPr>
          <w:p w14:paraId="566B9811" w14:textId="77777777" w:rsidR="00373738" w:rsidRPr="000F3361" w:rsidRDefault="00373738" w:rsidP="00E87657">
            <w:pPr>
              <w:tabs>
                <w:tab w:val="left" w:pos="993"/>
              </w:tabs>
              <w:jc w:val="center"/>
              <w:rPr>
                <w:szCs w:val="20"/>
              </w:rPr>
            </w:pPr>
            <w:r w:rsidRPr="000F3361">
              <w:rPr>
                <w:szCs w:val="20"/>
              </w:rPr>
              <w:t>03</w:t>
            </w:r>
          </w:p>
        </w:tc>
      </w:tr>
      <w:tr w:rsidR="000F3361" w:rsidRPr="000F3361" w14:paraId="53115EC4" w14:textId="77777777" w:rsidTr="00C1318A">
        <w:tc>
          <w:tcPr>
            <w:tcW w:w="7087" w:type="dxa"/>
            <w:shd w:val="clear" w:color="auto" w:fill="auto"/>
          </w:tcPr>
          <w:p w14:paraId="69735D05" w14:textId="77777777" w:rsidR="00373738" w:rsidRPr="000F3361" w:rsidRDefault="00373738" w:rsidP="009317F5">
            <w:pPr>
              <w:numPr>
                <w:ilvl w:val="0"/>
                <w:numId w:val="27"/>
              </w:numPr>
              <w:ind w:left="459" w:hanging="426"/>
              <w:rPr>
                <w:szCs w:val="20"/>
              </w:rPr>
            </w:pPr>
            <w:r w:rsidRPr="000F3361">
              <w:rPr>
                <w:szCs w:val="20"/>
              </w:rPr>
              <w:t>Pelo atraso na conclusão do objeto, em conformidade com o prazo contratado ou aditado.</w:t>
            </w:r>
          </w:p>
        </w:tc>
        <w:tc>
          <w:tcPr>
            <w:tcW w:w="1451" w:type="dxa"/>
            <w:shd w:val="clear" w:color="auto" w:fill="auto"/>
            <w:vAlign w:val="center"/>
          </w:tcPr>
          <w:p w14:paraId="09C4843A" w14:textId="77777777" w:rsidR="00373738" w:rsidRPr="000F3361" w:rsidRDefault="00373738" w:rsidP="00E87657">
            <w:pPr>
              <w:tabs>
                <w:tab w:val="left" w:pos="993"/>
              </w:tabs>
              <w:jc w:val="center"/>
              <w:rPr>
                <w:szCs w:val="20"/>
              </w:rPr>
            </w:pPr>
            <w:r w:rsidRPr="000F3361">
              <w:rPr>
                <w:szCs w:val="20"/>
              </w:rPr>
              <w:t>04</w:t>
            </w:r>
          </w:p>
        </w:tc>
      </w:tr>
      <w:bookmarkEnd w:id="35"/>
      <w:bookmarkEnd w:id="36"/>
    </w:tbl>
    <w:p w14:paraId="5C6D59CC" w14:textId="77777777" w:rsidR="00373738" w:rsidRPr="00C03740" w:rsidRDefault="00373738" w:rsidP="00373738">
      <w:pPr>
        <w:tabs>
          <w:tab w:val="left" w:pos="993"/>
        </w:tabs>
        <w:rPr>
          <w:szCs w:val="20"/>
        </w:rPr>
      </w:pPr>
    </w:p>
    <w:bookmarkEnd w:id="37"/>
    <w:p w14:paraId="3EA16A21" w14:textId="77777777" w:rsidR="00FE113A" w:rsidRPr="00FE113A" w:rsidRDefault="00373738" w:rsidP="007A192F">
      <w:pPr>
        <w:pStyle w:val="Ttulo2"/>
        <w:numPr>
          <w:ilvl w:val="1"/>
          <w:numId w:val="34"/>
        </w:numPr>
        <w:tabs>
          <w:tab w:val="left" w:pos="851"/>
        </w:tabs>
        <w:ind w:left="851" w:hanging="851"/>
        <w:rPr>
          <w:szCs w:val="20"/>
        </w:rPr>
      </w:pPr>
      <w:r w:rsidRPr="00FE113A">
        <w:rPr>
          <w:szCs w:val="20"/>
        </w:rPr>
        <w:t xml:space="preserve">Comprovando o impedimento ou reconhecida a força maior, devidamente justificados </w:t>
      </w:r>
      <w:bookmarkEnd w:id="38"/>
      <w:r w:rsidRPr="00FE113A">
        <w:rPr>
          <w:szCs w:val="20"/>
        </w:rPr>
        <w:t>e aceitos pela FISCALIZAÇÃO, em relação a um dos eventos arrolados na Tabela 01, a CONTRATADA ficará isenta das penalidades mencionadas.</w:t>
      </w:r>
    </w:p>
    <w:p w14:paraId="00F7A462" w14:textId="77777777" w:rsidR="00FE113A" w:rsidRPr="00FE113A" w:rsidRDefault="00FE113A" w:rsidP="000F3361"/>
    <w:p w14:paraId="1FD3572B" w14:textId="37A1ED0A" w:rsidR="00373738" w:rsidRPr="00FE113A" w:rsidRDefault="00101AB5" w:rsidP="007A192F">
      <w:pPr>
        <w:pStyle w:val="Ttulo2"/>
        <w:numPr>
          <w:ilvl w:val="1"/>
          <w:numId w:val="34"/>
        </w:numPr>
        <w:tabs>
          <w:tab w:val="left" w:pos="851"/>
        </w:tabs>
        <w:ind w:left="851" w:hanging="851"/>
        <w:rPr>
          <w:szCs w:val="20"/>
        </w:rPr>
      </w:pPr>
      <w:r w:rsidRPr="00101AB5">
        <w:rPr>
          <w:szCs w:val="20"/>
        </w:rPr>
        <w:lastRenderedPageBreak/>
        <w:t>A multa será calculada na forma prevista no edital ou no contrato e não poderá ser inferior a 0,5% (cinco décimos por cento) nem superior a 25% (vinte e cinco por cento) do valor do contrato licitado ou celebrado, conforme previsão do artigo 167 e 168, inciso V, do RILC.</w:t>
      </w:r>
    </w:p>
    <w:p w14:paraId="35C16FD9" w14:textId="77777777" w:rsidR="00A35C42" w:rsidRPr="00C03740" w:rsidRDefault="00A35C42" w:rsidP="00373738">
      <w:pPr>
        <w:tabs>
          <w:tab w:val="left" w:pos="993"/>
        </w:tabs>
        <w:ind w:left="993" w:hanging="993"/>
        <w:rPr>
          <w:b/>
          <w:bCs/>
          <w:szCs w:val="20"/>
        </w:rPr>
      </w:pPr>
    </w:p>
    <w:p w14:paraId="58ECBABC" w14:textId="77777777" w:rsidR="00373738" w:rsidRPr="00C03740" w:rsidRDefault="00373738" w:rsidP="007A192F">
      <w:pPr>
        <w:pStyle w:val="Ttulo2"/>
        <w:numPr>
          <w:ilvl w:val="1"/>
          <w:numId w:val="34"/>
        </w:numPr>
        <w:tabs>
          <w:tab w:val="left" w:pos="851"/>
        </w:tabs>
        <w:ind w:left="851" w:hanging="851"/>
        <w:rPr>
          <w:b/>
          <w:bCs/>
          <w:szCs w:val="20"/>
        </w:rPr>
      </w:pPr>
      <w:r w:rsidRPr="00C03740">
        <w:rPr>
          <w:szCs w:val="20"/>
        </w:rPr>
        <w:t xml:space="preserve">Ocorrida a inadimplência, a multa será aplicada pela </w:t>
      </w:r>
      <w:r w:rsidRPr="00C03740">
        <w:rPr>
          <w:b/>
          <w:szCs w:val="20"/>
        </w:rPr>
        <w:t>Codevasf</w:t>
      </w:r>
      <w:r w:rsidRPr="00C03740">
        <w:rPr>
          <w:szCs w:val="20"/>
        </w:rPr>
        <w:t>, após regular processo administrativo, observando-se o seguinte.</w:t>
      </w:r>
    </w:p>
    <w:p w14:paraId="0CC4B583" w14:textId="77777777" w:rsidR="00373738" w:rsidRPr="00C03740" w:rsidRDefault="00373738" w:rsidP="006C28C6">
      <w:pPr>
        <w:numPr>
          <w:ilvl w:val="0"/>
          <w:numId w:val="26"/>
        </w:numPr>
        <w:tabs>
          <w:tab w:val="clear" w:pos="1381"/>
          <w:tab w:val="left" w:pos="1276"/>
        </w:tabs>
        <w:spacing w:before="120" w:after="120"/>
        <w:ind w:left="1276" w:hanging="425"/>
        <w:rPr>
          <w:szCs w:val="20"/>
        </w:rPr>
      </w:pPr>
      <w:r w:rsidRPr="00C03740">
        <w:rPr>
          <w:szCs w:val="20"/>
        </w:rPr>
        <w:t>A multa será descontada da garantia prestada pela contratada;</w:t>
      </w:r>
    </w:p>
    <w:p w14:paraId="717415B0" w14:textId="77777777" w:rsidR="00373738" w:rsidRPr="00C03740" w:rsidRDefault="00373738" w:rsidP="006C28C6">
      <w:pPr>
        <w:numPr>
          <w:ilvl w:val="0"/>
          <w:numId w:val="26"/>
        </w:numPr>
        <w:tabs>
          <w:tab w:val="clear" w:pos="1381"/>
          <w:tab w:val="left" w:pos="1276"/>
        </w:tabs>
        <w:ind w:left="1276" w:hanging="425"/>
        <w:rPr>
          <w:szCs w:val="20"/>
        </w:rPr>
      </w:pPr>
      <w:r w:rsidRPr="00C03740">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0D70FC7F" w14:textId="77777777" w:rsidR="00373738" w:rsidRPr="00C03740" w:rsidRDefault="00373738" w:rsidP="006C28C6">
      <w:pPr>
        <w:numPr>
          <w:ilvl w:val="0"/>
          <w:numId w:val="26"/>
        </w:numPr>
        <w:tabs>
          <w:tab w:val="clear" w:pos="1381"/>
          <w:tab w:val="left" w:pos="1276"/>
        </w:tabs>
        <w:ind w:left="1276" w:hanging="425"/>
        <w:rPr>
          <w:szCs w:val="20"/>
        </w:rPr>
      </w:pPr>
      <w:r w:rsidRPr="00C03740">
        <w:rPr>
          <w:szCs w:val="20"/>
        </w:rPr>
        <w:t>Caso o valor do faturamento seja insuficiente para cobrir a multa, a contratada será convocada para complementação do seu valor no prazo de 5 (cinco) dias a contar da data da convocação;</w:t>
      </w:r>
    </w:p>
    <w:p w14:paraId="42935BD8" w14:textId="00154BF0" w:rsidR="00373738" w:rsidRPr="00C03740" w:rsidRDefault="00373738" w:rsidP="006C28C6">
      <w:pPr>
        <w:numPr>
          <w:ilvl w:val="0"/>
          <w:numId w:val="26"/>
        </w:numPr>
        <w:tabs>
          <w:tab w:val="clear" w:pos="1381"/>
          <w:tab w:val="left" w:pos="1276"/>
        </w:tabs>
        <w:ind w:left="1276" w:hanging="425"/>
        <w:rPr>
          <w:szCs w:val="20"/>
        </w:rPr>
      </w:pPr>
      <w:r w:rsidRPr="00C03740">
        <w:rPr>
          <w:szCs w:val="20"/>
        </w:rPr>
        <w:t xml:space="preserve">Não havendo qualquer importância a ser recebida pela contratada, esta será convocada a recolher </w:t>
      </w:r>
      <w:r w:rsidR="00FE113A" w:rsidRPr="00FE113A">
        <w:rPr>
          <w:szCs w:val="20"/>
        </w:rPr>
        <w:t xml:space="preserve">à </w:t>
      </w:r>
      <w:r w:rsidR="00D349F0">
        <w:t xml:space="preserve">Gerência Regional de Estratégia e Finanças </w:t>
      </w:r>
      <w:r w:rsidR="00D349F0">
        <w:rPr>
          <w:szCs w:val="20"/>
        </w:rPr>
        <w:t xml:space="preserve">- </w:t>
      </w:r>
      <w:r w:rsidR="00D349F0">
        <w:t xml:space="preserve">Unidade Regional de Finanças - </w:t>
      </w:r>
      <w:r w:rsidR="00D349F0">
        <w:rPr>
          <w:szCs w:val="20"/>
        </w:rPr>
        <w:t>GRG-UFN</w:t>
      </w:r>
      <w:r w:rsidRPr="00C03740">
        <w:rPr>
          <w:szCs w:val="20"/>
        </w:rPr>
        <w:t xml:space="preserve"> o valor total da multa, no prazo de 5 (cinco) dias, contado a partir da data da comunicação.</w:t>
      </w:r>
    </w:p>
    <w:p w14:paraId="2A3740CA" w14:textId="77777777" w:rsidR="00373738" w:rsidRPr="00C03740" w:rsidRDefault="00373738" w:rsidP="00373738">
      <w:pPr>
        <w:rPr>
          <w:szCs w:val="20"/>
        </w:rPr>
      </w:pPr>
    </w:p>
    <w:p w14:paraId="24BD5EA0" w14:textId="77777777" w:rsidR="00373738" w:rsidRPr="00C03740" w:rsidRDefault="009F7F21" w:rsidP="007A192F">
      <w:pPr>
        <w:pStyle w:val="Ttulo2"/>
        <w:numPr>
          <w:ilvl w:val="1"/>
          <w:numId w:val="34"/>
        </w:numPr>
        <w:tabs>
          <w:tab w:val="left" w:pos="851"/>
        </w:tabs>
        <w:ind w:left="851" w:hanging="851"/>
        <w:rPr>
          <w:szCs w:val="20"/>
        </w:rPr>
      </w:pPr>
      <w:r w:rsidRPr="00C03740">
        <w:rPr>
          <w:szCs w:val="20"/>
        </w:rPr>
        <w:t xml:space="preserve">A Contratada </w:t>
      </w:r>
      <w:r w:rsidR="00373738" w:rsidRPr="00C03740">
        <w:rPr>
          <w:szCs w:val="20"/>
        </w:rPr>
        <w:t>terá um prazo inicialmente de 10</w:t>
      </w:r>
      <w:r w:rsidR="00795266" w:rsidRPr="00C03740">
        <w:rPr>
          <w:szCs w:val="20"/>
        </w:rPr>
        <w:t xml:space="preserve"> </w:t>
      </w:r>
      <w:r w:rsidR="00373738" w:rsidRPr="00C03740">
        <w:rPr>
          <w:szCs w:val="20"/>
        </w:rPr>
        <w:t xml:space="preserve">(dez) dias úteis para defesa prévia e, posteriormente, diante de uma eventual decisão que lhe tenha sido desfavorável, terá mais um prazo de </w:t>
      </w:r>
      <w:r w:rsidR="006E0A58" w:rsidRPr="00C03740">
        <w:rPr>
          <w:szCs w:val="20"/>
        </w:rPr>
        <w:t>10</w:t>
      </w:r>
      <w:r w:rsidR="00795266" w:rsidRPr="00C03740">
        <w:rPr>
          <w:szCs w:val="20"/>
        </w:rPr>
        <w:t xml:space="preserve"> </w:t>
      </w:r>
      <w:r w:rsidR="00373738" w:rsidRPr="00C03740">
        <w:rPr>
          <w:szCs w:val="20"/>
        </w:rPr>
        <w:t>(</w:t>
      </w:r>
      <w:r w:rsidR="006E0A58" w:rsidRPr="00C03740">
        <w:rPr>
          <w:szCs w:val="20"/>
        </w:rPr>
        <w:t>dez</w:t>
      </w:r>
      <w:r w:rsidR="00373738" w:rsidRPr="00C03740">
        <w:rPr>
          <w:szCs w:val="20"/>
        </w:rPr>
        <w:t>)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0FE3E06B" w14:textId="77777777" w:rsidR="003A2DD6" w:rsidRPr="00C03740" w:rsidRDefault="003A2DD6" w:rsidP="003A2DD6">
      <w:pPr>
        <w:rPr>
          <w:szCs w:val="20"/>
        </w:rPr>
      </w:pPr>
    </w:p>
    <w:p w14:paraId="34251681" w14:textId="77777777" w:rsidR="003A2DD6" w:rsidRPr="00C03740" w:rsidRDefault="003A2DD6" w:rsidP="007A192F">
      <w:pPr>
        <w:pStyle w:val="Ttulo2"/>
        <w:numPr>
          <w:ilvl w:val="1"/>
          <w:numId w:val="34"/>
        </w:numPr>
        <w:tabs>
          <w:tab w:val="left" w:pos="851"/>
        </w:tabs>
        <w:ind w:left="851" w:hanging="851"/>
        <w:rPr>
          <w:szCs w:val="20"/>
        </w:rPr>
      </w:pPr>
      <w:r w:rsidRPr="00C03740">
        <w:rPr>
          <w:szCs w:val="20"/>
        </w:rPr>
        <w:t xml:space="preserve">Após o procedimento estabelecido no item anterior, o recurso será apreciado pela </w:t>
      </w:r>
      <w:r w:rsidR="006E0A58" w:rsidRPr="00C03740">
        <w:rPr>
          <w:szCs w:val="20"/>
        </w:rPr>
        <w:t>Autoridade Competente</w:t>
      </w:r>
      <w:r w:rsidRPr="00C03740">
        <w:rPr>
          <w:szCs w:val="20"/>
        </w:rPr>
        <w:t xml:space="preserve"> da </w:t>
      </w:r>
      <w:r w:rsidRPr="00C03740">
        <w:rPr>
          <w:b/>
          <w:szCs w:val="20"/>
        </w:rPr>
        <w:t>Codevasf</w:t>
      </w:r>
      <w:r w:rsidRPr="00C03740">
        <w:rPr>
          <w:szCs w:val="20"/>
        </w:rPr>
        <w:t>, que poderá dar provimento ou não ao recurso.</w:t>
      </w:r>
    </w:p>
    <w:p w14:paraId="0DDD1E18" w14:textId="77777777" w:rsidR="003A2DD6" w:rsidRPr="00C03740" w:rsidRDefault="003A2DD6" w:rsidP="003A2DD6">
      <w:pPr>
        <w:tabs>
          <w:tab w:val="left" w:pos="993"/>
        </w:tabs>
        <w:ind w:left="993" w:hanging="993"/>
        <w:rPr>
          <w:szCs w:val="20"/>
        </w:rPr>
      </w:pPr>
    </w:p>
    <w:p w14:paraId="76D84047" w14:textId="77777777" w:rsidR="003A2DD6" w:rsidRPr="00C03740" w:rsidRDefault="003A2DD6" w:rsidP="007A192F">
      <w:pPr>
        <w:pStyle w:val="Ttulo2"/>
        <w:numPr>
          <w:ilvl w:val="1"/>
          <w:numId w:val="34"/>
        </w:numPr>
        <w:tabs>
          <w:tab w:val="left" w:pos="851"/>
        </w:tabs>
        <w:ind w:left="851" w:hanging="851"/>
        <w:rPr>
          <w:szCs w:val="20"/>
        </w:rPr>
      </w:pPr>
      <w:r w:rsidRPr="00C03740">
        <w:rPr>
          <w:szCs w:val="20"/>
        </w:rPr>
        <w:t xml:space="preserve">Em caso de ser dado provimento ao recurso apresentado, não sendo aplicada a multa, a </w:t>
      </w:r>
      <w:r w:rsidRPr="00C03740">
        <w:rPr>
          <w:b/>
          <w:szCs w:val="20"/>
        </w:rPr>
        <w:t>Codevasf</w:t>
      </w:r>
      <w:r w:rsidRPr="00C03740">
        <w:rPr>
          <w:szCs w:val="20"/>
        </w:rPr>
        <w:t xml:space="preserve"> se reserva o direito de cobrar perdas e danos porventura cabíveis em razão do inadimplemento de outras obrigações, não constituindo a relevação novação contratual nem desistência dos direitos que lhe forem assegurados.</w:t>
      </w:r>
    </w:p>
    <w:p w14:paraId="6126E185" w14:textId="77777777" w:rsidR="00373738" w:rsidRPr="00C03740" w:rsidRDefault="00373738" w:rsidP="00373738">
      <w:pPr>
        <w:tabs>
          <w:tab w:val="left" w:pos="993"/>
        </w:tabs>
        <w:ind w:left="993" w:hanging="993"/>
        <w:rPr>
          <w:szCs w:val="20"/>
        </w:rPr>
      </w:pPr>
    </w:p>
    <w:p w14:paraId="2BA6A3BA" w14:textId="77777777" w:rsidR="00373738" w:rsidRPr="00C03740" w:rsidRDefault="00373738" w:rsidP="007A192F">
      <w:pPr>
        <w:pStyle w:val="Ttulo2"/>
        <w:numPr>
          <w:ilvl w:val="1"/>
          <w:numId w:val="34"/>
        </w:numPr>
        <w:tabs>
          <w:tab w:val="left" w:pos="851"/>
        </w:tabs>
        <w:ind w:left="851" w:hanging="851"/>
        <w:rPr>
          <w:bCs/>
          <w:szCs w:val="20"/>
        </w:rPr>
      </w:pPr>
      <w:r w:rsidRPr="00C03740">
        <w:rPr>
          <w:szCs w:val="20"/>
        </w:rPr>
        <w:t>Caso a Diretoria Executiva mantenha a multa, não caberá novo recurso administrativo.</w:t>
      </w:r>
    </w:p>
    <w:p w14:paraId="32E3EC70" w14:textId="77777777" w:rsidR="00373738" w:rsidRPr="00C03740" w:rsidRDefault="00373738" w:rsidP="00861723">
      <w:pPr>
        <w:rPr>
          <w:bCs/>
          <w:szCs w:val="20"/>
        </w:rPr>
      </w:pPr>
    </w:p>
    <w:p w14:paraId="6CF264AB" w14:textId="77777777" w:rsidR="00373738" w:rsidRPr="00C03740" w:rsidRDefault="00373738" w:rsidP="00861723">
      <w:pPr>
        <w:tabs>
          <w:tab w:val="left" w:pos="993"/>
        </w:tabs>
        <w:rPr>
          <w:bCs/>
          <w:szCs w:val="20"/>
        </w:rPr>
      </w:pPr>
    </w:p>
    <w:p w14:paraId="2A0CE81D" w14:textId="77777777" w:rsidR="00373738" w:rsidRPr="00C03740" w:rsidRDefault="00373738" w:rsidP="007A192F">
      <w:pPr>
        <w:pStyle w:val="Ttulo1"/>
        <w:numPr>
          <w:ilvl w:val="0"/>
          <w:numId w:val="34"/>
        </w:numPr>
        <w:tabs>
          <w:tab w:val="left" w:pos="851"/>
        </w:tabs>
        <w:ind w:left="851" w:hanging="851"/>
        <w:rPr>
          <w:bCs/>
          <w:szCs w:val="20"/>
        </w:rPr>
      </w:pPr>
      <w:bookmarkStart w:id="39" w:name="_Toc178670043"/>
      <w:r w:rsidRPr="00C03740">
        <w:rPr>
          <w:szCs w:val="20"/>
        </w:rPr>
        <w:t>GARANTIA</w:t>
      </w:r>
      <w:r w:rsidRPr="00C03740">
        <w:rPr>
          <w:bCs/>
          <w:szCs w:val="20"/>
        </w:rPr>
        <w:t xml:space="preserve"> DE EXECUÇÃO</w:t>
      </w:r>
      <w:bookmarkEnd w:id="39"/>
    </w:p>
    <w:p w14:paraId="4C315AE7" w14:textId="77777777" w:rsidR="00373738" w:rsidRPr="00C03740" w:rsidRDefault="00373738" w:rsidP="00373738">
      <w:pPr>
        <w:tabs>
          <w:tab w:val="left" w:pos="993"/>
        </w:tabs>
        <w:ind w:left="993" w:hanging="993"/>
        <w:rPr>
          <w:b/>
          <w:bCs/>
          <w:szCs w:val="20"/>
        </w:rPr>
      </w:pPr>
    </w:p>
    <w:p w14:paraId="1C793CDE" w14:textId="77777777" w:rsidR="00373738" w:rsidRPr="00C03740" w:rsidRDefault="00373738" w:rsidP="007A192F">
      <w:pPr>
        <w:pStyle w:val="Ttulo2"/>
        <w:numPr>
          <w:ilvl w:val="1"/>
          <w:numId w:val="34"/>
        </w:numPr>
        <w:tabs>
          <w:tab w:val="left" w:pos="851"/>
        </w:tabs>
        <w:ind w:left="851" w:hanging="851"/>
        <w:rPr>
          <w:szCs w:val="20"/>
        </w:rPr>
      </w:pPr>
      <w:r w:rsidRPr="00C03740">
        <w:rPr>
          <w:szCs w:val="20"/>
        </w:rPr>
        <w:t xml:space="preserve">Como garantia para a completa execução das obrigações contratuais e da liquidação das multas convencionais, fica estipulada uma "Garantia de Execução" no montante de 5% (cinco por cento) do valor do contrato, </w:t>
      </w:r>
      <w:r w:rsidR="00804242" w:rsidRPr="00C03740">
        <w:rPr>
          <w:szCs w:val="20"/>
        </w:rPr>
        <w:t>que deverá ser entregue em até 10(dez) dias úteis após a a</w:t>
      </w:r>
      <w:r w:rsidRPr="00C03740">
        <w:rPr>
          <w:szCs w:val="20"/>
        </w:rPr>
        <w:t>ssinatura do mesmo, em espécie, Seguro Garantia emitida por seguradora autorizada pela SUSEP ou Fiança Bancária, a critério da contratada.</w:t>
      </w:r>
    </w:p>
    <w:p w14:paraId="7220C82B" w14:textId="77777777" w:rsidR="002E09B3" w:rsidRPr="00C03740" w:rsidRDefault="002E09B3" w:rsidP="002E09B3">
      <w:pPr>
        <w:rPr>
          <w:szCs w:val="20"/>
          <w:lang w:eastAsia="pt-BR"/>
        </w:rPr>
      </w:pPr>
    </w:p>
    <w:p w14:paraId="6EAC0A50" w14:textId="77777777" w:rsidR="002E09B3" w:rsidRPr="00356CF9" w:rsidRDefault="002E09B3" w:rsidP="007A192F">
      <w:pPr>
        <w:pStyle w:val="Ttulo3"/>
        <w:numPr>
          <w:ilvl w:val="2"/>
          <w:numId w:val="34"/>
        </w:numPr>
        <w:tabs>
          <w:tab w:val="left" w:pos="851"/>
        </w:tabs>
        <w:ind w:left="851" w:hanging="851"/>
      </w:pPr>
      <w:r w:rsidRPr="00C03740">
        <w:t xml:space="preserve">A inobservância do prazo fixado para apresentação da garantia acarretará a aplicação de </w:t>
      </w:r>
      <w:r w:rsidRPr="00356CF9">
        <w:t xml:space="preserve">multa de 0,08% (oito centésimos por cento) do valor do contrato por dia de atraso, até o máximo de 2% (dois por cento). O atraso superior a 25 (vinte e cinco) dias autoriza a Codevasf a promover a rescisão do contrato por descumprimento de suas cláusulas, </w:t>
      </w:r>
      <w:r w:rsidR="00854272" w:rsidRPr="00356CF9">
        <w:t xml:space="preserve">conforme dispõe </w:t>
      </w:r>
      <w:r w:rsidR="00C714AD" w:rsidRPr="00356CF9">
        <w:t>as condições contratuais</w:t>
      </w:r>
      <w:r w:rsidRPr="00356CF9">
        <w:t>.</w:t>
      </w:r>
    </w:p>
    <w:p w14:paraId="59148018" w14:textId="77777777" w:rsidR="00373738" w:rsidRPr="00356CF9" w:rsidRDefault="00373738" w:rsidP="00D349F0"/>
    <w:p w14:paraId="0282FB41" w14:textId="51ED5885" w:rsidR="00373738" w:rsidRPr="00356CF9" w:rsidRDefault="00356CF9" w:rsidP="007A192F">
      <w:pPr>
        <w:pStyle w:val="Ttulo2"/>
        <w:numPr>
          <w:ilvl w:val="1"/>
          <w:numId w:val="34"/>
        </w:numPr>
        <w:tabs>
          <w:tab w:val="left" w:pos="851"/>
        </w:tabs>
        <w:ind w:left="851" w:hanging="851"/>
        <w:rPr>
          <w:b/>
          <w:bCs/>
          <w:szCs w:val="20"/>
        </w:rPr>
      </w:pPr>
      <w:r w:rsidRPr="00356CF9">
        <w:rPr>
          <w:bCs/>
          <w:szCs w:val="20"/>
        </w:rPr>
        <w:t>A garantia a que se refere o subitem acima deverá ser entregue ao fiscal do contrato</w:t>
      </w:r>
      <w:r w:rsidR="00373738" w:rsidRPr="00356CF9">
        <w:rPr>
          <w:szCs w:val="20"/>
        </w:rPr>
        <w:t>.</w:t>
      </w:r>
    </w:p>
    <w:p w14:paraId="75ED9A9E" w14:textId="77777777" w:rsidR="00373738" w:rsidRPr="00C03740" w:rsidRDefault="00373738" w:rsidP="00373738">
      <w:pPr>
        <w:tabs>
          <w:tab w:val="left" w:pos="993"/>
        </w:tabs>
        <w:ind w:left="993" w:hanging="993"/>
        <w:rPr>
          <w:b/>
          <w:bCs/>
          <w:szCs w:val="20"/>
        </w:rPr>
      </w:pPr>
    </w:p>
    <w:p w14:paraId="37518D79" w14:textId="77777777" w:rsidR="00373738" w:rsidRPr="00C03740" w:rsidRDefault="00373738" w:rsidP="007A192F">
      <w:pPr>
        <w:pStyle w:val="Ttulo2"/>
        <w:numPr>
          <w:ilvl w:val="1"/>
          <w:numId w:val="34"/>
        </w:numPr>
        <w:tabs>
          <w:tab w:val="left" w:pos="851"/>
        </w:tabs>
        <w:ind w:left="851" w:hanging="851"/>
        <w:rPr>
          <w:szCs w:val="20"/>
        </w:rPr>
      </w:pPr>
      <w:r w:rsidRPr="00C03740">
        <w:rPr>
          <w:szCs w:val="20"/>
        </w:rPr>
        <w:t>A garantia na forma de Carta de Fiança Bancária ou seguro garantia dever</w:t>
      </w:r>
      <w:r w:rsidR="00861723" w:rsidRPr="00C03740">
        <w:rPr>
          <w:szCs w:val="20"/>
        </w:rPr>
        <w:t>á</w:t>
      </w:r>
      <w:r w:rsidRPr="00C03740">
        <w:rPr>
          <w:szCs w:val="20"/>
        </w:rPr>
        <w:t xml:space="preserve"> estar em vigor e </w:t>
      </w:r>
      <w:r w:rsidR="00861723" w:rsidRPr="00C03740">
        <w:rPr>
          <w:szCs w:val="20"/>
        </w:rPr>
        <w:t xml:space="preserve">com </w:t>
      </w:r>
      <w:r w:rsidRPr="00C03740">
        <w:rPr>
          <w:szCs w:val="20"/>
        </w:rPr>
        <w:t xml:space="preserve">cobertura </w:t>
      </w:r>
      <w:bookmarkStart w:id="40" w:name="_Hlk530641090"/>
      <w:r w:rsidRPr="00C03740">
        <w:rPr>
          <w:szCs w:val="20"/>
        </w:rPr>
        <w:t>até 90</w:t>
      </w:r>
      <w:r w:rsidR="00861723" w:rsidRPr="00C03740">
        <w:rPr>
          <w:szCs w:val="20"/>
        </w:rPr>
        <w:t xml:space="preserve"> </w:t>
      </w:r>
      <w:r w:rsidRPr="00C03740">
        <w:rPr>
          <w:szCs w:val="20"/>
        </w:rPr>
        <w:t xml:space="preserve">(noventa) dias após </w:t>
      </w:r>
      <w:r w:rsidR="005432C5" w:rsidRPr="00C03740">
        <w:rPr>
          <w:szCs w:val="20"/>
        </w:rPr>
        <w:t>o término d</w:t>
      </w:r>
      <w:r w:rsidRPr="00C03740">
        <w:rPr>
          <w:szCs w:val="20"/>
        </w:rPr>
        <w:t xml:space="preserve">o </w:t>
      </w:r>
      <w:r w:rsidR="002C7272" w:rsidRPr="00C03740">
        <w:rPr>
          <w:szCs w:val="20"/>
        </w:rPr>
        <w:t>prazo de vigência do contrato</w:t>
      </w:r>
      <w:r w:rsidRPr="00C03740">
        <w:rPr>
          <w:szCs w:val="20"/>
        </w:rPr>
        <w:t>.</w:t>
      </w:r>
    </w:p>
    <w:bookmarkEnd w:id="40"/>
    <w:p w14:paraId="4EAD1EEB" w14:textId="77777777" w:rsidR="00373738" w:rsidRPr="00C03740" w:rsidRDefault="00373738" w:rsidP="00373738">
      <w:pPr>
        <w:tabs>
          <w:tab w:val="left" w:pos="993"/>
        </w:tabs>
        <w:ind w:left="993" w:hanging="993"/>
        <w:rPr>
          <w:b/>
          <w:bCs/>
          <w:szCs w:val="20"/>
        </w:rPr>
      </w:pPr>
    </w:p>
    <w:p w14:paraId="6287ED8B" w14:textId="77777777" w:rsidR="00373738" w:rsidRPr="00C03740" w:rsidRDefault="00373738" w:rsidP="007A192F">
      <w:pPr>
        <w:pStyle w:val="Ttulo2"/>
        <w:numPr>
          <w:ilvl w:val="1"/>
          <w:numId w:val="34"/>
        </w:numPr>
        <w:tabs>
          <w:tab w:val="left" w:pos="851"/>
        </w:tabs>
        <w:ind w:left="851" w:hanging="851"/>
        <w:rPr>
          <w:b/>
          <w:bCs/>
          <w:szCs w:val="20"/>
        </w:rPr>
      </w:pPr>
      <w:r w:rsidRPr="00C03740">
        <w:rPr>
          <w:szCs w:val="20"/>
        </w:rPr>
        <w:lastRenderedPageBreak/>
        <w:t>Após a assinatura do Termo de Encerramento Físico do contrato será devolvida a “Garantia de Execução”, uma vez verificada a perfeita execução do objeto contratual.</w:t>
      </w:r>
    </w:p>
    <w:p w14:paraId="13B0D4FA" w14:textId="77777777" w:rsidR="00373738" w:rsidRPr="00C03740" w:rsidRDefault="00373738" w:rsidP="00373738">
      <w:pPr>
        <w:tabs>
          <w:tab w:val="left" w:pos="993"/>
        </w:tabs>
        <w:ind w:left="993" w:hanging="993"/>
        <w:rPr>
          <w:b/>
          <w:bCs/>
          <w:szCs w:val="20"/>
        </w:rPr>
      </w:pPr>
    </w:p>
    <w:p w14:paraId="01E72861" w14:textId="77777777" w:rsidR="00373738" w:rsidRPr="00C03740" w:rsidRDefault="00373738" w:rsidP="007A192F">
      <w:pPr>
        <w:pStyle w:val="Ttulo2"/>
        <w:numPr>
          <w:ilvl w:val="1"/>
          <w:numId w:val="34"/>
        </w:numPr>
        <w:tabs>
          <w:tab w:val="left" w:pos="851"/>
        </w:tabs>
        <w:ind w:left="851" w:hanging="851"/>
        <w:rPr>
          <w:b/>
          <w:bCs/>
          <w:szCs w:val="20"/>
        </w:rPr>
      </w:pPr>
      <w:r w:rsidRPr="00C03740">
        <w:rPr>
          <w:szCs w:val="20"/>
        </w:rPr>
        <w:t xml:space="preserve">A garantia em espécie deverá ser depositada em instituição financeira oficial, credenciada pela </w:t>
      </w:r>
      <w:r w:rsidRPr="00C03740">
        <w:rPr>
          <w:b/>
          <w:szCs w:val="20"/>
        </w:rPr>
        <w:t>Codevasf</w:t>
      </w:r>
      <w:r w:rsidRPr="00C03740">
        <w:rPr>
          <w:szCs w:val="20"/>
        </w:rPr>
        <w:t xml:space="preserve">, em conta remunerada que poderá ser movimentada somente por ordem da </w:t>
      </w:r>
      <w:r w:rsidRPr="00C03740">
        <w:rPr>
          <w:b/>
          <w:szCs w:val="20"/>
        </w:rPr>
        <w:t>Codevasf</w:t>
      </w:r>
      <w:r w:rsidRPr="00C03740">
        <w:rPr>
          <w:szCs w:val="20"/>
        </w:rPr>
        <w:t>.</w:t>
      </w:r>
    </w:p>
    <w:p w14:paraId="1C04D580" w14:textId="77777777" w:rsidR="00373738" w:rsidRPr="00C03740" w:rsidRDefault="00373738" w:rsidP="00373738">
      <w:pPr>
        <w:tabs>
          <w:tab w:val="left" w:pos="993"/>
        </w:tabs>
        <w:ind w:left="993" w:hanging="993"/>
        <w:rPr>
          <w:b/>
          <w:bCs/>
          <w:szCs w:val="20"/>
        </w:rPr>
      </w:pPr>
    </w:p>
    <w:p w14:paraId="0CECA6FA" w14:textId="6DCE7599" w:rsidR="00FE113A" w:rsidRDefault="00373738" w:rsidP="007A192F">
      <w:pPr>
        <w:pStyle w:val="Ttulo2"/>
        <w:numPr>
          <w:ilvl w:val="1"/>
          <w:numId w:val="34"/>
        </w:numPr>
        <w:tabs>
          <w:tab w:val="left" w:pos="851"/>
        </w:tabs>
        <w:ind w:left="851" w:hanging="851"/>
        <w:rPr>
          <w:szCs w:val="20"/>
        </w:rPr>
      </w:pPr>
      <w:r w:rsidRPr="00C03740">
        <w:rPr>
          <w:szCs w:val="20"/>
        </w:rPr>
        <w:t>A não integralização da garantia representa inadimplência contratual, passível de aplicação de multas e de rescisão</w:t>
      </w:r>
      <w:r w:rsidR="00E85C0B" w:rsidRPr="00C03740">
        <w:rPr>
          <w:szCs w:val="20"/>
        </w:rPr>
        <w:t xml:space="preserve"> contratual</w:t>
      </w:r>
      <w:r w:rsidRPr="00C03740">
        <w:rPr>
          <w:szCs w:val="20"/>
        </w:rPr>
        <w:t>, na forma prevista nas cláusulas contratuais.</w:t>
      </w:r>
    </w:p>
    <w:p w14:paraId="248251F0" w14:textId="77777777" w:rsidR="00FE113A" w:rsidRPr="00FE113A" w:rsidRDefault="00FE113A" w:rsidP="00FE113A">
      <w:pPr>
        <w:rPr>
          <w:lang w:eastAsia="pt-BR"/>
        </w:rPr>
      </w:pPr>
    </w:p>
    <w:p w14:paraId="10EC03B2" w14:textId="368E38A2" w:rsidR="00373738" w:rsidRPr="00FE113A" w:rsidRDefault="00FE113A" w:rsidP="007A192F">
      <w:pPr>
        <w:pStyle w:val="Ttulo2"/>
        <w:numPr>
          <w:ilvl w:val="1"/>
          <w:numId w:val="34"/>
        </w:numPr>
        <w:tabs>
          <w:tab w:val="left" w:pos="851"/>
        </w:tabs>
        <w:ind w:left="851" w:hanging="851"/>
        <w:rPr>
          <w:szCs w:val="20"/>
        </w:rPr>
      </w:pPr>
      <w:r w:rsidRPr="00FE113A">
        <w:rPr>
          <w:szCs w:val="20"/>
        </w:rPr>
        <w:t>A ordem de serviço não será emitida antes do recolhimento da garantia contratual.</w:t>
      </w:r>
    </w:p>
    <w:p w14:paraId="091F6D88" w14:textId="77777777" w:rsidR="00FE113A" w:rsidRPr="00FE113A" w:rsidRDefault="00FE113A" w:rsidP="00FE113A">
      <w:pPr>
        <w:rPr>
          <w:lang w:eastAsia="pt-BR"/>
        </w:rPr>
      </w:pPr>
    </w:p>
    <w:p w14:paraId="49566BD3" w14:textId="77777777" w:rsidR="00373738" w:rsidRPr="00FE113A" w:rsidRDefault="00373738" w:rsidP="007A192F">
      <w:pPr>
        <w:pStyle w:val="Ttulo2"/>
        <w:numPr>
          <w:ilvl w:val="1"/>
          <w:numId w:val="34"/>
        </w:numPr>
        <w:tabs>
          <w:tab w:val="left" w:pos="851"/>
        </w:tabs>
        <w:ind w:left="851" w:hanging="851"/>
        <w:rPr>
          <w:szCs w:val="20"/>
        </w:rPr>
      </w:pPr>
      <w:r w:rsidRPr="00FE113A">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13736548" w14:textId="77777777" w:rsidR="00373738" w:rsidRPr="00C03740" w:rsidRDefault="00373738" w:rsidP="00373738">
      <w:pPr>
        <w:tabs>
          <w:tab w:val="left" w:pos="993"/>
        </w:tabs>
        <w:ind w:left="993" w:hanging="993"/>
        <w:rPr>
          <w:bCs/>
          <w:szCs w:val="20"/>
        </w:rPr>
      </w:pPr>
    </w:p>
    <w:p w14:paraId="4D0136A6" w14:textId="77777777" w:rsidR="00373738" w:rsidRPr="00C03740" w:rsidRDefault="00373738" w:rsidP="007A192F">
      <w:pPr>
        <w:pStyle w:val="Ttulo2"/>
        <w:numPr>
          <w:ilvl w:val="1"/>
          <w:numId w:val="34"/>
        </w:numPr>
        <w:tabs>
          <w:tab w:val="left" w:pos="851"/>
        </w:tabs>
        <w:ind w:left="851" w:hanging="851"/>
        <w:rPr>
          <w:bCs/>
          <w:szCs w:val="20"/>
        </w:rPr>
      </w:pPr>
      <w:r w:rsidRPr="00C03740">
        <w:rPr>
          <w:szCs w:val="20"/>
        </w:rPr>
        <w:t>Não haverá qualquer restituição de garantia em caso de dissolução contratual, na forma do disposto na cláusula de rescisão</w:t>
      </w:r>
      <w:r w:rsidR="00E85C0B" w:rsidRPr="00C03740">
        <w:rPr>
          <w:szCs w:val="20"/>
        </w:rPr>
        <w:t xml:space="preserve"> contratual</w:t>
      </w:r>
      <w:r w:rsidRPr="00C03740">
        <w:rPr>
          <w:szCs w:val="20"/>
        </w:rPr>
        <w:t>, hipótese em que a garantia reverterá e será apropriada pela Codevasf.</w:t>
      </w:r>
    </w:p>
    <w:p w14:paraId="429A60B0" w14:textId="77777777" w:rsidR="00373738" w:rsidRPr="00C03740" w:rsidRDefault="00373738" w:rsidP="00373738">
      <w:pPr>
        <w:tabs>
          <w:tab w:val="left" w:pos="993"/>
        </w:tabs>
        <w:ind w:left="993" w:hanging="993"/>
        <w:rPr>
          <w:bCs/>
          <w:szCs w:val="20"/>
        </w:rPr>
      </w:pPr>
    </w:p>
    <w:p w14:paraId="377C065F" w14:textId="77777777" w:rsidR="00373738" w:rsidRPr="00C03740" w:rsidRDefault="00373738" w:rsidP="007A192F">
      <w:pPr>
        <w:pStyle w:val="Ttulo2"/>
        <w:numPr>
          <w:ilvl w:val="1"/>
          <w:numId w:val="34"/>
        </w:numPr>
        <w:tabs>
          <w:tab w:val="left" w:pos="851"/>
        </w:tabs>
        <w:ind w:left="851" w:hanging="851"/>
        <w:rPr>
          <w:szCs w:val="20"/>
        </w:rPr>
      </w:pPr>
      <w:r w:rsidRPr="00C03740">
        <w:rPr>
          <w:szCs w:val="20"/>
        </w:rPr>
        <w:t>A garantia, qualquer que seja a modalidade escolhida, assegurará o pagamento de:</w:t>
      </w:r>
    </w:p>
    <w:p w14:paraId="2C0D3A76" w14:textId="77777777" w:rsidR="00373738" w:rsidRPr="00C03740" w:rsidRDefault="00373738" w:rsidP="00861723">
      <w:pPr>
        <w:ind w:left="1658" w:hanging="360"/>
        <w:rPr>
          <w:szCs w:val="20"/>
        </w:rPr>
      </w:pPr>
    </w:p>
    <w:p w14:paraId="12889371" w14:textId="77777777" w:rsidR="00373738" w:rsidRPr="00C03740" w:rsidRDefault="00373738" w:rsidP="006C28C6">
      <w:pPr>
        <w:numPr>
          <w:ilvl w:val="0"/>
          <w:numId w:val="28"/>
        </w:numPr>
        <w:ind w:left="1276" w:hanging="425"/>
        <w:rPr>
          <w:bCs/>
          <w:szCs w:val="20"/>
        </w:rPr>
      </w:pPr>
      <w:r w:rsidRPr="00C03740">
        <w:rPr>
          <w:szCs w:val="20"/>
        </w:rPr>
        <w:t>Prejuízos advindos do não cumprimento do objeto do contrato;</w:t>
      </w:r>
    </w:p>
    <w:p w14:paraId="1C8D0FF9" w14:textId="77777777" w:rsidR="00373738" w:rsidRPr="00C03740" w:rsidRDefault="00373738" w:rsidP="006C28C6">
      <w:pPr>
        <w:numPr>
          <w:ilvl w:val="0"/>
          <w:numId w:val="28"/>
        </w:numPr>
        <w:ind w:left="1276" w:hanging="425"/>
        <w:rPr>
          <w:bCs/>
          <w:szCs w:val="20"/>
        </w:rPr>
      </w:pPr>
      <w:r w:rsidRPr="00C03740">
        <w:rPr>
          <w:szCs w:val="20"/>
        </w:rPr>
        <w:t>Prejuízos diretos causados à Administração decorrentes de culpa ou dolo durante a execução do contrato;</w:t>
      </w:r>
    </w:p>
    <w:p w14:paraId="6AAA8697" w14:textId="77777777" w:rsidR="00373738" w:rsidRPr="00C03740" w:rsidRDefault="00373738" w:rsidP="006C28C6">
      <w:pPr>
        <w:numPr>
          <w:ilvl w:val="0"/>
          <w:numId w:val="28"/>
        </w:numPr>
        <w:ind w:left="1276" w:hanging="425"/>
        <w:rPr>
          <w:bCs/>
          <w:szCs w:val="20"/>
        </w:rPr>
      </w:pPr>
      <w:r w:rsidRPr="00C03740">
        <w:rPr>
          <w:szCs w:val="20"/>
        </w:rPr>
        <w:t>Multas moratórias e punitivas aplicadas pela Administração à contratada; e</w:t>
      </w:r>
    </w:p>
    <w:p w14:paraId="2AFA4578" w14:textId="77777777" w:rsidR="00373738" w:rsidRPr="00C03740" w:rsidRDefault="00373738" w:rsidP="006C28C6">
      <w:pPr>
        <w:numPr>
          <w:ilvl w:val="0"/>
          <w:numId w:val="28"/>
        </w:numPr>
        <w:ind w:left="1276" w:hanging="425"/>
        <w:rPr>
          <w:bCs/>
          <w:szCs w:val="20"/>
        </w:rPr>
      </w:pPr>
      <w:r w:rsidRPr="00C03740">
        <w:rPr>
          <w:szCs w:val="20"/>
        </w:rPr>
        <w:t>Obrigações trabalhistas e previdenciárias de qualquer natureza, não adimplidas pela contratada, quando couber.</w:t>
      </w:r>
    </w:p>
    <w:p w14:paraId="5E47D4AC" w14:textId="77777777" w:rsidR="000A3CDE" w:rsidRPr="00C03740" w:rsidRDefault="000A3CDE" w:rsidP="00806191">
      <w:pPr>
        <w:tabs>
          <w:tab w:val="left" w:pos="851"/>
        </w:tabs>
        <w:ind w:left="851" w:hanging="851"/>
        <w:rPr>
          <w:szCs w:val="20"/>
        </w:rPr>
      </w:pPr>
    </w:p>
    <w:p w14:paraId="04B6C0A6" w14:textId="77777777" w:rsidR="006E00B4" w:rsidRPr="00C03740" w:rsidRDefault="003A2D9B" w:rsidP="007A192F">
      <w:pPr>
        <w:pStyle w:val="Ttulo1"/>
        <w:numPr>
          <w:ilvl w:val="0"/>
          <w:numId w:val="34"/>
        </w:numPr>
        <w:tabs>
          <w:tab w:val="left" w:pos="851"/>
        </w:tabs>
        <w:ind w:left="851" w:hanging="851"/>
        <w:rPr>
          <w:szCs w:val="20"/>
        </w:rPr>
      </w:pPr>
      <w:bookmarkStart w:id="41" w:name="_Toc178670044"/>
      <w:r w:rsidRPr="00C03740">
        <w:rPr>
          <w:szCs w:val="20"/>
        </w:rPr>
        <w:t>FISCALIZAÇÃO</w:t>
      </w:r>
      <w:bookmarkEnd w:id="41"/>
    </w:p>
    <w:p w14:paraId="720964F0" w14:textId="77777777" w:rsidR="006E00B4" w:rsidRPr="00C03740" w:rsidRDefault="006E00B4" w:rsidP="00806191">
      <w:pPr>
        <w:tabs>
          <w:tab w:val="left" w:pos="851"/>
        </w:tabs>
        <w:ind w:left="851" w:hanging="851"/>
        <w:rPr>
          <w:szCs w:val="20"/>
          <w:highlight w:val="lightGray"/>
        </w:rPr>
      </w:pPr>
    </w:p>
    <w:p w14:paraId="6D95EDF2" w14:textId="77777777" w:rsidR="00356CF9" w:rsidRDefault="00795DCB" w:rsidP="00356CF9">
      <w:pPr>
        <w:pStyle w:val="Ttulo2"/>
        <w:numPr>
          <w:ilvl w:val="1"/>
          <w:numId w:val="34"/>
        </w:numPr>
        <w:tabs>
          <w:tab w:val="left" w:pos="851"/>
        </w:tabs>
        <w:ind w:left="851" w:hanging="851"/>
        <w:rPr>
          <w:szCs w:val="20"/>
        </w:rPr>
      </w:pPr>
      <w:r w:rsidRPr="00C03740">
        <w:rPr>
          <w:szCs w:val="20"/>
        </w:rPr>
        <w:t>A fiscalização dos serviços será feita por empregado formalmente designado</w:t>
      </w:r>
      <w:r w:rsidR="00541AD3" w:rsidRPr="00C03740">
        <w:rPr>
          <w:szCs w:val="20"/>
        </w:rPr>
        <w:t>,</w:t>
      </w:r>
      <w:r w:rsidRPr="00C03740">
        <w:rPr>
          <w:szCs w:val="20"/>
        </w:rPr>
        <w:t xml:space="preserve"> a quem compete verificar se a </w:t>
      </w:r>
      <w:r w:rsidR="00E80740" w:rsidRPr="00C03740">
        <w:rPr>
          <w:szCs w:val="20"/>
        </w:rPr>
        <w:t>CONTRATADA</w:t>
      </w:r>
      <w:r w:rsidRPr="00C03740">
        <w:rPr>
          <w:szCs w:val="20"/>
        </w:rPr>
        <w:t xml:space="preserve"> está executando os trabalhos, observando o contrato e os documentos que o integram e competências definidas no Manual de Contrato.</w:t>
      </w:r>
    </w:p>
    <w:p w14:paraId="25049058" w14:textId="77777777" w:rsidR="00356CF9" w:rsidRPr="00356CF9" w:rsidRDefault="00356CF9" w:rsidP="00356CF9">
      <w:pPr>
        <w:rPr>
          <w:lang w:eastAsia="pt-BR"/>
        </w:rPr>
      </w:pPr>
    </w:p>
    <w:p w14:paraId="587175F3" w14:textId="0A29B333" w:rsidR="00356CF9" w:rsidRPr="00356CF9" w:rsidRDefault="00356CF9" w:rsidP="00356CF9">
      <w:pPr>
        <w:pStyle w:val="Ttulo2"/>
        <w:numPr>
          <w:ilvl w:val="2"/>
          <w:numId w:val="120"/>
        </w:numPr>
        <w:tabs>
          <w:tab w:val="left" w:pos="851"/>
        </w:tabs>
        <w:ind w:left="851" w:hanging="851"/>
        <w:rPr>
          <w:szCs w:val="20"/>
        </w:rPr>
      </w:pPr>
      <w:r>
        <w:t>No desempenho das atividades de fiscalização, deverá ser utilizado o Sistema de Acompanhamento de Obras Públicas da Codevasf (SAOP).</w:t>
      </w:r>
    </w:p>
    <w:p w14:paraId="5136B5F1" w14:textId="77777777" w:rsidR="00795DCB" w:rsidRPr="00C03740" w:rsidRDefault="00795DCB" w:rsidP="00806191">
      <w:pPr>
        <w:tabs>
          <w:tab w:val="left" w:pos="851"/>
        </w:tabs>
        <w:ind w:left="851" w:hanging="851"/>
        <w:rPr>
          <w:szCs w:val="20"/>
        </w:rPr>
      </w:pPr>
    </w:p>
    <w:p w14:paraId="3AEEBCE3" w14:textId="77777777" w:rsidR="009F33C8" w:rsidRPr="00C03740" w:rsidRDefault="009F33C8" w:rsidP="007A192F">
      <w:pPr>
        <w:pStyle w:val="Ttulo2"/>
        <w:numPr>
          <w:ilvl w:val="1"/>
          <w:numId w:val="34"/>
        </w:numPr>
        <w:tabs>
          <w:tab w:val="left" w:pos="851"/>
        </w:tabs>
        <w:ind w:left="851" w:hanging="851"/>
        <w:rPr>
          <w:szCs w:val="20"/>
        </w:rPr>
      </w:pPr>
      <w:r w:rsidRPr="00C03740">
        <w:rPr>
          <w:szCs w:val="20"/>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73D11E3D" w14:textId="77777777" w:rsidR="000E7649" w:rsidRPr="00C03740" w:rsidRDefault="000E7649" w:rsidP="000E7649">
      <w:pPr>
        <w:rPr>
          <w:szCs w:val="20"/>
          <w:lang w:eastAsia="pt-BR"/>
        </w:rPr>
      </w:pPr>
    </w:p>
    <w:p w14:paraId="3881F8D4" w14:textId="77777777" w:rsidR="000E7649" w:rsidRPr="00C03740" w:rsidRDefault="000E7649" w:rsidP="007A192F">
      <w:pPr>
        <w:pStyle w:val="Ttulo2"/>
        <w:numPr>
          <w:ilvl w:val="1"/>
          <w:numId w:val="34"/>
        </w:numPr>
        <w:tabs>
          <w:tab w:val="left" w:pos="851"/>
        </w:tabs>
        <w:ind w:left="851" w:hanging="851"/>
        <w:rPr>
          <w:szCs w:val="20"/>
        </w:rPr>
      </w:pPr>
      <w:r w:rsidRPr="00C03740">
        <w:rPr>
          <w:szCs w:val="20"/>
        </w:rPr>
        <w:t xml:space="preserve">Participar da Reunião de Partida entre as partes envolvidas, Codevasf e CONTRATADA, onde serão definidos todos os detalhes do Plano de Trabalho e dar-se-á o “start </w:t>
      </w:r>
      <w:proofErr w:type="spellStart"/>
      <w:r w:rsidRPr="00C03740">
        <w:rPr>
          <w:szCs w:val="20"/>
        </w:rPr>
        <w:t>up</w:t>
      </w:r>
      <w:proofErr w:type="spellEnd"/>
      <w:r w:rsidRPr="00C03740">
        <w:rPr>
          <w:szCs w:val="20"/>
        </w:rPr>
        <w:t>” da execução dos serviços.</w:t>
      </w:r>
    </w:p>
    <w:p w14:paraId="6D33C1CB" w14:textId="77777777" w:rsidR="009F33C8" w:rsidRPr="00C03740" w:rsidRDefault="009F33C8" w:rsidP="00D8099C"/>
    <w:p w14:paraId="759E6E59"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Acompanhar a execução dos serviços objeto do contrato, “in loco”, como representante da Codevasf, de forma a garantir o cumprimento do que foi pactuado, observando para que não haja subcontratação de serviços vedados no instrumento assinado pelas partes.</w:t>
      </w:r>
    </w:p>
    <w:p w14:paraId="59FC31DC" w14:textId="77777777" w:rsidR="00E47940" w:rsidRPr="00C03740" w:rsidRDefault="00E47940" w:rsidP="00E47940">
      <w:pPr>
        <w:rPr>
          <w:szCs w:val="20"/>
          <w:lang w:eastAsia="pt-BR"/>
        </w:rPr>
      </w:pPr>
    </w:p>
    <w:p w14:paraId="3B11A38F" w14:textId="77777777" w:rsidR="00E47940" w:rsidRPr="00C03740" w:rsidRDefault="00E47940" w:rsidP="007A192F">
      <w:pPr>
        <w:pStyle w:val="Ttulo2"/>
        <w:numPr>
          <w:ilvl w:val="1"/>
          <w:numId w:val="34"/>
        </w:numPr>
        <w:tabs>
          <w:tab w:val="left" w:pos="851"/>
        </w:tabs>
        <w:ind w:left="851" w:hanging="851"/>
        <w:rPr>
          <w:szCs w:val="20"/>
        </w:rPr>
      </w:pPr>
      <w:r w:rsidRPr="00C03740">
        <w:rPr>
          <w:szCs w:val="20"/>
        </w:rPr>
        <w:t>Conferir a presença em campo dos equipamentos indicados pela Contratada.</w:t>
      </w:r>
    </w:p>
    <w:p w14:paraId="2EBC683C" w14:textId="77777777" w:rsidR="00E47940" w:rsidRPr="00C03740" w:rsidRDefault="00E47940" w:rsidP="00E47940">
      <w:pPr>
        <w:rPr>
          <w:szCs w:val="20"/>
          <w:lang w:eastAsia="pt-BR"/>
        </w:rPr>
      </w:pPr>
    </w:p>
    <w:p w14:paraId="0CF7A3FC" w14:textId="77777777" w:rsidR="00E47940" w:rsidRPr="00C03740" w:rsidRDefault="00E47940" w:rsidP="007A192F">
      <w:pPr>
        <w:pStyle w:val="Ttulo2"/>
        <w:numPr>
          <w:ilvl w:val="1"/>
          <w:numId w:val="34"/>
        </w:numPr>
        <w:tabs>
          <w:tab w:val="left" w:pos="851"/>
        </w:tabs>
        <w:ind w:left="851" w:hanging="851"/>
        <w:rPr>
          <w:szCs w:val="20"/>
        </w:rPr>
      </w:pPr>
      <w:r w:rsidRPr="00C03740">
        <w:rPr>
          <w:szCs w:val="20"/>
        </w:rPr>
        <w:t>O fiscal deverá observar o item 5.10.1.4, que trata da remuneração da DMT, de forma a garantir que as DMT indicadas pela Contratada no Projeto Executivo sejam condizentes com a realidade do local de execução do contrato.</w:t>
      </w:r>
    </w:p>
    <w:p w14:paraId="135ABA64" w14:textId="77777777" w:rsidR="00E47940" w:rsidRPr="00C03740" w:rsidRDefault="00E47940" w:rsidP="00E47940">
      <w:pPr>
        <w:rPr>
          <w:szCs w:val="20"/>
          <w:lang w:eastAsia="pt-BR"/>
        </w:rPr>
      </w:pPr>
    </w:p>
    <w:p w14:paraId="1AAD3884"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Esclarecer dúvidas ou fornecer informações solicitadas pelo preposto/representante da </w:t>
      </w:r>
      <w:r w:rsidR="002762C6" w:rsidRPr="00C03740">
        <w:rPr>
          <w:szCs w:val="20"/>
        </w:rPr>
        <w:t>CONTRATADA</w:t>
      </w:r>
      <w:r w:rsidRPr="00C03740">
        <w:rPr>
          <w:szCs w:val="20"/>
        </w:rPr>
        <w:t xml:space="preserve"> ou, quando não estiverem sob sua alçada, encaminhá-las a quem compete.</w:t>
      </w:r>
    </w:p>
    <w:p w14:paraId="025DDD8C" w14:textId="77777777" w:rsidR="00795DCB" w:rsidRPr="00C03740" w:rsidRDefault="00795DCB" w:rsidP="00806191">
      <w:pPr>
        <w:tabs>
          <w:tab w:val="left" w:pos="851"/>
        </w:tabs>
        <w:ind w:left="851" w:hanging="851"/>
        <w:rPr>
          <w:szCs w:val="20"/>
        </w:rPr>
      </w:pPr>
    </w:p>
    <w:p w14:paraId="6609032C"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Checar se a </w:t>
      </w:r>
      <w:r w:rsidR="002762C6" w:rsidRPr="00C03740">
        <w:rPr>
          <w:szCs w:val="20"/>
        </w:rPr>
        <w:t>CONTRATADA</w:t>
      </w:r>
      <w:r w:rsidRPr="00C03740">
        <w:rPr>
          <w:szCs w:val="20"/>
        </w:rPr>
        <w:t xml:space="preserve"> disponibilizou as instalações, equipamentos e recursos humanos previstos para a execução dos serviços.</w:t>
      </w:r>
    </w:p>
    <w:p w14:paraId="02CB9B7D" w14:textId="77777777" w:rsidR="00795DCB" w:rsidRPr="00C03740" w:rsidRDefault="00795DCB" w:rsidP="00806191">
      <w:pPr>
        <w:tabs>
          <w:tab w:val="left" w:pos="851"/>
        </w:tabs>
        <w:ind w:left="851" w:hanging="851"/>
        <w:rPr>
          <w:szCs w:val="20"/>
        </w:rPr>
      </w:pPr>
    </w:p>
    <w:p w14:paraId="5818AF20"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Acompanhar a elaboração do “as built” (como construído) ao longo da execução dos serviços</w:t>
      </w:r>
      <w:r w:rsidR="00E47940" w:rsidRPr="00C03740">
        <w:rPr>
          <w:szCs w:val="20"/>
        </w:rPr>
        <w:t>, quando couber</w:t>
      </w:r>
      <w:r w:rsidRPr="00C03740">
        <w:rPr>
          <w:szCs w:val="20"/>
        </w:rPr>
        <w:t>.</w:t>
      </w:r>
    </w:p>
    <w:p w14:paraId="4603389E" w14:textId="77777777" w:rsidR="00795DCB" w:rsidRPr="00C03740" w:rsidRDefault="00795DCB" w:rsidP="00806191">
      <w:pPr>
        <w:tabs>
          <w:tab w:val="left" w:pos="851"/>
        </w:tabs>
        <w:ind w:left="851" w:hanging="851"/>
        <w:rPr>
          <w:szCs w:val="20"/>
        </w:rPr>
      </w:pPr>
    </w:p>
    <w:p w14:paraId="049FD5A7"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Tratar diretamente com a equipe de apoio à fiscalização contratada pela Codevasf, quando houver, exigindo atuação em conformidade com o instrumento do contrato, cobrando a presença</w:t>
      </w:r>
      <w:r w:rsidR="00DF12A4" w:rsidRPr="00C03740">
        <w:rPr>
          <w:szCs w:val="20"/>
        </w:rPr>
        <w:t xml:space="preserve"> de</w:t>
      </w:r>
      <w:r w:rsidRPr="00C03740">
        <w:rPr>
          <w:szCs w:val="20"/>
        </w:rPr>
        <w:t xml:space="preserve"> técnicos no local da prestação dos serviços, emissão de relatórios, boletins ou outros documentos que se façam necessários ao fiel cumprimento do objeto.</w:t>
      </w:r>
    </w:p>
    <w:p w14:paraId="02D40964" w14:textId="77777777" w:rsidR="00795DCB" w:rsidRPr="00C03740" w:rsidRDefault="00795DCB" w:rsidP="00806191">
      <w:pPr>
        <w:tabs>
          <w:tab w:val="left" w:pos="851"/>
        </w:tabs>
        <w:ind w:left="851" w:hanging="851"/>
        <w:rPr>
          <w:szCs w:val="20"/>
        </w:rPr>
      </w:pPr>
    </w:p>
    <w:p w14:paraId="1B78EAC4"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Solicitar da </w:t>
      </w:r>
      <w:r w:rsidR="002762C6" w:rsidRPr="00C03740">
        <w:rPr>
          <w:szCs w:val="20"/>
        </w:rPr>
        <w:t>CONTRATADA</w:t>
      </w:r>
      <w:r w:rsidRPr="00C03740">
        <w:rPr>
          <w:szCs w:val="20"/>
        </w:rPr>
        <w:t xml:space="preserve"> a relação de empregados contratados e terceirizados, com as seguintes informações: nome completo, cargo ou função, valor do salário, número do RG e do CPF.</w:t>
      </w:r>
    </w:p>
    <w:p w14:paraId="08D325D8" w14:textId="77777777" w:rsidR="00795DCB" w:rsidRPr="00C03740" w:rsidRDefault="00795DCB" w:rsidP="00806191">
      <w:pPr>
        <w:tabs>
          <w:tab w:val="left" w:pos="851"/>
        </w:tabs>
        <w:ind w:left="851" w:hanging="851"/>
        <w:rPr>
          <w:szCs w:val="20"/>
        </w:rPr>
      </w:pPr>
    </w:p>
    <w:p w14:paraId="275F8246" w14:textId="563DF7AD"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Informar ao titular da unidade orgânica demandante </w:t>
      </w:r>
      <w:r w:rsidR="00E47940" w:rsidRPr="00C03740">
        <w:rPr>
          <w:szCs w:val="20"/>
        </w:rPr>
        <w:t xml:space="preserve">e ao gestor do contrato </w:t>
      </w:r>
      <w:r w:rsidRPr="00C03740">
        <w:rPr>
          <w:szCs w:val="20"/>
        </w:rPr>
        <w:t>sobre o andamento dos serviços, por meio do Relatório de Acompanhamento Físico</w:t>
      </w:r>
      <w:r w:rsidR="00B1197F">
        <w:rPr>
          <w:szCs w:val="20"/>
        </w:rPr>
        <w:t xml:space="preserve"> </w:t>
      </w:r>
      <w:r w:rsidRPr="00C03740">
        <w:rPr>
          <w:szCs w:val="20"/>
        </w:rPr>
        <w:t>– RAF.</w:t>
      </w:r>
    </w:p>
    <w:p w14:paraId="161570C1" w14:textId="77777777" w:rsidR="00795DCB" w:rsidRPr="00C03740" w:rsidRDefault="00795DCB" w:rsidP="00806191">
      <w:pPr>
        <w:tabs>
          <w:tab w:val="left" w:pos="851"/>
        </w:tabs>
        <w:ind w:left="851" w:hanging="851"/>
        <w:rPr>
          <w:szCs w:val="20"/>
        </w:rPr>
      </w:pPr>
    </w:p>
    <w:p w14:paraId="4F934DDD"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Efetuar os registros </w:t>
      </w:r>
      <w:r w:rsidR="003E6393" w:rsidRPr="00C03740">
        <w:rPr>
          <w:szCs w:val="20"/>
        </w:rPr>
        <w:t xml:space="preserve">e ocorrências diariamente </w:t>
      </w:r>
      <w:r w:rsidRPr="00C03740">
        <w:rPr>
          <w:szCs w:val="20"/>
        </w:rPr>
        <w:t>no Diário da Obra.</w:t>
      </w:r>
    </w:p>
    <w:p w14:paraId="611F0880" w14:textId="77777777" w:rsidR="00795DCB" w:rsidRPr="00C03740" w:rsidRDefault="00795DCB" w:rsidP="00806191">
      <w:pPr>
        <w:tabs>
          <w:tab w:val="left" w:pos="851"/>
        </w:tabs>
        <w:ind w:left="851" w:hanging="851"/>
        <w:rPr>
          <w:szCs w:val="20"/>
        </w:rPr>
      </w:pPr>
    </w:p>
    <w:p w14:paraId="7E9601F2"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Determinar a reparação, correção, remoção, reconstrução ou substituição, às expensas da</w:t>
      </w:r>
      <w:r w:rsidR="00AC30D0" w:rsidRPr="00C03740">
        <w:rPr>
          <w:szCs w:val="20"/>
        </w:rPr>
        <w:t xml:space="preserve"> </w:t>
      </w:r>
      <w:r w:rsidR="002762C6" w:rsidRPr="00C03740">
        <w:rPr>
          <w:szCs w:val="20"/>
        </w:rPr>
        <w:t>CONTRATADA</w:t>
      </w:r>
      <w:r w:rsidRPr="00C03740">
        <w:rPr>
          <w:szCs w:val="20"/>
        </w:rPr>
        <w:t>, no total ou em parte, dos serviços nos quais forem detectados vícios, defeitos ou incorreções resultantes da execução ou dos materiais empregados.</w:t>
      </w:r>
    </w:p>
    <w:p w14:paraId="5BD58CE2" w14:textId="77777777" w:rsidR="00795DCB" w:rsidRPr="00C03740" w:rsidRDefault="00795DCB" w:rsidP="00806191">
      <w:pPr>
        <w:tabs>
          <w:tab w:val="left" w:pos="851"/>
        </w:tabs>
        <w:ind w:left="851" w:hanging="851"/>
        <w:rPr>
          <w:szCs w:val="20"/>
        </w:rPr>
      </w:pPr>
    </w:p>
    <w:p w14:paraId="2A8AB091"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Acompanhar o cumprimento, pela </w:t>
      </w:r>
      <w:r w:rsidR="002762C6" w:rsidRPr="00C03740">
        <w:rPr>
          <w:szCs w:val="20"/>
        </w:rPr>
        <w:t>CONTRATADA</w:t>
      </w:r>
      <w:r w:rsidRPr="00C03740">
        <w:rPr>
          <w:szCs w:val="20"/>
        </w:rPr>
        <w:t xml:space="preserve">, do cronograma físico-financeiro pactuado, encaminhando ao </w:t>
      </w:r>
      <w:r w:rsidR="003E6393" w:rsidRPr="00C03740">
        <w:rPr>
          <w:szCs w:val="20"/>
        </w:rPr>
        <w:t xml:space="preserve">gestor do contrato </w:t>
      </w:r>
      <w:r w:rsidRPr="00C03740">
        <w:rPr>
          <w:szCs w:val="20"/>
        </w:rPr>
        <w:t xml:space="preserve">ou ao titular da unidade orgânica demandante, eventuais pedidos de modificações, substituições de materiais e equipamentos, solicitados pela </w:t>
      </w:r>
      <w:r w:rsidR="002762C6" w:rsidRPr="00C03740">
        <w:rPr>
          <w:szCs w:val="20"/>
        </w:rPr>
        <w:t>CONTRATADA</w:t>
      </w:r>
      <w:r w:rsidRPr="00C03740">
        <w:rPr>
          <w:szCs w:val="20"/>
        </w:rPr>
        <w:t>.</w:t>
      </w:r>
    </w:p>
    <w:p w14:paraId="25A464D2" w14:textId="77777777" w:rsidR="00795DCB" w:rsidRPr="00C03740" w:rsidRDefault="00795DCB" w:rsidP="00806191">
      <w:pPr>
        <w:tabs>
          <w:tab w:val="left" w:pos="851"/>
        </w:tabs>
        <w:ind w:left="851" w:hanging="851"/>
        <w:rPr>
          <w:szCs w:val="20"/>
        </w:rPr>
      </w:pPr>
    </w:p>
    <w:p w14:paraId="2EBCA455" w14:textId="3892098B"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Estabelecer prazo para correção de eventuais pendências na execução do contrato e informar ao </w:t>
      </w:r>
      <w:r w:rsidR="003E6393" w:rsidRPr="00C03740">
        <w:rPr>
          <w:szCs w:val="20"/>
        </w:rPr>
        <w:t xml:space="preserve">gestor do contrato </w:t>
      </w:r>
      <w:r w:rsidRPr="00C03740">
        <w:rPr>
          <w:szCs w:val="20"/>
        </w:rPr>
        <w:t>ou ao titular da unidade orgânica demandante, ocorrências que possam gerar dificuldades à conclusão d</w:t>
      </w:r>
      <w:r w:rsidR="00982CE3">
        <w:rPr>
          <w:szCs w:val="20"/>
        </w:rPr>
        <w:t>os</w:t>
      </w:r>
      <w:r w:rsidRPr="00C03740">
        <w:rPr>
          <w:szCs w:val="20"/>
        </w:rPr>
        <w:t xml:space="preserve"> </w:t>
      </w:r>
      <w:r w:rsidR="00982CE3">
        <w:rPr>
          <w:szCs w:val="20"/>
        </w:rPr>
        <w:t>serviços</w:t>
      </w:r>
      <w:r w:rsidRPr="00C03740">
        <w:rPr>
          <w:szCs w:val="20"/>
        </w:rPr>
        <w:t xml:space="preserve"> ou em relação a terceiros, cientificando-a da possibilidade de não conclusão do objeto na data aprazada, com as devidas justificativas.</w:t>
      </w:r>
    </w:p>
    <w:p w14:paraId="15F914C4" w14:textId="77777777" w:rsidR="00795DCB" w:rsidRPr="00C03740" w:rsidRDefault="00795DCB" w:rsidP="00806191">
      <w:pPr>
        <w:tabs>
          <w:tab w:val="left" w:pos="851"/>
        </w:tabs>
        <w:ind w:left="851" w:hanging="851"/>
        <w:rPr>
          <w:szCs w:val="20"/>
        </w:rPr>
      </w:pPr>
    </w:p>
    <w:p w14:paraId="0F9E6C69"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Rejeitar, no todo ou em parte, obra, serviço ou fornecimento executado em desacor</w:t>
      </w:r>
      <w:r w:rsidR="004D0521" w:rsidRPr="00C03740">
        <w:rPr>
          <w:szCs w:val="20"/>
        </w:rPr>
        <w:t>do com o instrumento contratual.</w:t>
      </w:r>
    </w:p>
    <w:p w14:paraId="4BB1BD61" w14:textId="77777777" w:rsidR="004D0521" w:rsidRPr="00C03740" w:rsidRDefault="004D0521" w:rsidP="00806191">
      <w:pPr>
        <w:tabs>
          <w:tab w:val="left" w:pos="851"/>
        </w:tabs>
        <w:ind w:left="851" w:hanging="851"/>
        <w:rPr>
          <w:szCs w:val="20"/>
        </w:rPr>
      </w:pPr>
    </w:p>
    <w:p w14:paraId="7CBB05C8"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Notificar a </w:t>
      </w:r>
      <w:r w:rsidR="002762C6" w:rsidRPr="00C03740">
        <w:rPr>
          <w:szCs w:val="20"/>
        </w:rPr>
        <w:t>CONTRATADA</w:t>
      </w:r>
      <w:r w:rsidRPr="00C03740">
        <w:rPr>
          <w:szCs w:val="20"/>
        </w:rPr>
        <w:t xml:space="preserve"> sobre quaisquer ocorrências encontradas em desconformidade com as cláusulas contratuais, sempre por escrito, com prov</w:t>
      </w:r>
      <w:r w:rsidR="004D0521" w:rsidRPr="00C03740">
        <w:rPr>
          <w:szCs w:val="20"/>
        </w:rPr>
        <w:t>a de recebimento da notificação.</w:t>
      </w:r>
    </w:p>
    <w:p w14:paraId="2DD9B7CD" w14:textId="77777777" w:rsidR="004D0521" w:rsidRPr="00C03740" w:rsidRDefault="004D0521" w:rsidP="00806191">
      <w:pPr>
        <w:tabs>
          <w:tab w:val="left" w:pos="851"/>
        </w:tabs>
        <w:ind w:left="851" w:hanging="851"/>
        <w:rPr>
          <w:szCs w:val="20"/>
        </w:rPr>
      </w:pPr>
    </w:p>
    <w:p w14:paraId="146D0DEA"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Manter em arquivo organizado memória de cálculo dos quantitativos de serviços executados e os </w:t>
      </w:r>
      <w:r w:rsidR="00B533DE" w:rsidRPr="00C03740">
        <w:rPr>
          <w:szCs w:val="20"/>
        </w:rPr>
        <w:t>consequentes</w:t>
      </w:r>
      <w:r w:rsidRPr="00C03740">
        <w:rPr>
          <w:szCs w:val="20"/>
        </w:rPr>
        <w:t xml:space="preserve"> boletins de medição</w:t>
      </w:r>
      <w:r w:rsidR="00D37AF6" w:rsidRPr="00C03740">
        <w:rPr>
          <w:szCs w:val="20"/>
        </w:rPr>
        <w:t>.</w:t>
      </w:r>
    </w:p>
    <w:p w14:paraId="36BB86B3" w14:textId="77777777" w:rsidR="00026E6E" w:rsidRPr="00C03740" w:rsidRDefault="00026E6E" w:rsidP="00FE113A">
      <w:pPr>
        <w:shd w:val="clear" w:color="auto" w:fill="FFFFFF" w:themeFill="background1"/>
        <w:tabs>
          <w:tab w:val="left" w:pos="851"/>
        </w:tabs>
        <w:ind w:left="851" w:hanging="851"/>
        <w:rPr>
          <w:szCs w:val="20"/>
        </w:rPr>
      </w:pPr>
    </w:p>
    <w:p w14:paraId="42077FC9" w14:textId="3CC484C1" w:rsidR="004D0521" w:rsidRPr="004E6AF8" w:rsidRDefault="00FE113A" w:rsidP="00D349F0">
      <w:pPr>
        <w:pStyle w:val="Ttulo2"/>
        <w:numPr>
          <w:ilvl w:val="1"/>
          <w:numId w:val="34"/>
        </w:numPr>
        <w:tabs>
          <w:tab w:val="clear" w:pos="1015"/>
          <w:tab w:val="num" w:pos="851"/>
        </w:tabs>
        <w:ind w:left="851" w:hanging="851"/>
      </w:pPr>
      <w:r w:rsidRPr="004E6AF8">
        <w:t>Encaminhar à Contratada cópia da Licença Ambiental, se houver, caso contrário, cópia da legislação de dispensa do referido documento.</w:t>
      </w:r>
    </w:p>
    <w:p w14:paraId="5DBF0889" w14:textId="77777777" w:rsidR="00FE113A" w:rsidRPr="00FE113A" w:rsidRDefault="00FE113A" w:rsidP="00FE113A">
      <w:pPr>
        <w:pStyle w:val="PargrafodaLista"/>
        <w:numPr>
          <w:ilvl w:val="0"/>
          <w:numId w:val="0"/>
        </w:numPr>
        <w:shd w:val="clear" w:color="auto" w:fill="FFFFFF" w:themeFill="background1"/>
        <w:tabs>
          <w:tab w:val="left" w:pos="851"/>
        </w:tabs>
        <w:ind w:left="855"/>
        <w:rPr>
          <w:szCs w:val="20"/>
        </w:rPr>
      </w:pPr>
    </w:p>
    <w:p w14:paraId="34BE17F7"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Atestar as notas fiscais e encaminhá-las ao Supervisor de Fiscalização, quando houver, </w:t>
      </w:r>
      <w:r w:rsidR="00C15834" w:rsidRPr="00C03740">
        <w:rPr>
          <w:szCs w:val="20"/>
        </w:rPr>
        <w:t xml:space="preserve">ou gestor do contrato </w:t>
      </w:r>
      <w:r w:rsidRPr="00C03740">
        <w:rPr>
          <w:szCs w:val="20"/>
        </w:rPr>
        <w:t>ou ao titular da unidade orgânica demandante, para p</w:t>
      </w:r>
      <w:r w:rsidR="004D0521" w:rsidRPr="00C03740">
        <w:rPr>
          <w:szCs w:val="20"/>
        </w:rPr>
        <w:t>rovidências quanto ao pagamento.</w:t>
      </w:r>
    </w:p>
    <w:p w14:paraId="7BAA1F51" w14:textId="77777777" w:rsidR="004D0521" w:rsidRPr="00C03740" w:rsidRDefault="004D0521" w:rsidP="00806191">
      <w:pPr>
        <w:tabs>
          <w:tab w:val="left" w:pos="851"/>
        </w:tabs>
        <w:ind w:left="851" w:hanging="851"/>
        <w:rPr>
          <w:szCs w:val="20"/>
        </w:rPr>
      </w:pPr>
    </w:p>
    <w:p w14:paraId="4880564B"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Receber e encaminhar ao Supervisor de Fiscalização, quando houver, ou ao titular da unidade orgânica demandante, para providências, os pedidos de reajuste/repactuação e re</w:t>
      </w:r>
      <w:r w:rsidR="004D0521" w:rsidRPr="00C03740">
        <w:rPr>
          <w:szCs w:val="20"/>
        </w:rPr>
        <w:t>equilíbrio econômico financeiro.</w:t>
      </w:r>
    </w:p>
    <w:p w14:paraId="7E7B5C6D" w14:textId="77777777" w:rsidR="004D0521" w:rsidRPr="00C03740" w:rsidRDefault="004D0521" w:rsidP="00806191">
      <w:pPr>
        <w:tabs>
          <w:tab w:val="left" w:pos="851"/>
        </w:tabs>
        <w:ind w:left="851" w:hanging="851"/>
        <w:rPr>
          <w:szCs w:val="20"/>
        </w:rPr>
      </w:pPr>
    </w:p>
    <w:p w14:paraId="5D95B1FD" w14:textId="48E699CC" w:rsidR="00795DCB" w:rsidRPr="00C03740" w:rsidRDefault="00795DCB" w:rsidP="00D349F0">
      <w:pPr>
        <w:pStyle w:val="Ttulo2"/>
        <w:numPr>
          <w:ilvl w:val="1"/>
          <w:numId w:val="34"/>
        </w:numPr>
        <w:tabs>
          <w:tab w:val="clear" w:pos="1015"/>
          <w:tab w:val="num" w:pos="851"/>
        </w:tabs>
        <w:ind w:left="851" w:hanging="851"/>
      </w:pPr>
      <w:r w:rsidRPr="00C03740">
        <w:t xml:space="preserve">Manter controle sobre o prazo de vigência do instrumento contratual sob sua responsabilidade e encaminhar processo ao </w:t>
      </w:r>
      <w:r w:rsidR="00C13336" w:rsidRPr="00C03740">
        <w:t xml:space="preserve">gestor do contrato </w:t>
      </w:r>
      <w:r w:rsidRPr="00C03740">
        <w:t xml:space="preserve">ou ao titular da unidade orgânica demandante, no caso de solicitação de prorrogação </w:t>
      </w:r>
      <w:r w:rsidR="004D0521" w:rsidRPr="00C03740">
        <w:t>do prazo de vigência contratual.</w:t>
      </w:r>
    </w:p>
    <w:p w14:paraId="52DA226E" w14:textId="77777777" w:rsidR="004D0521" w:rsidRPr="00C03740" w:rsidRDefault="004D0521" w:rsidP="00806191">
      <w:pPr>
        <w:tabs>
          <w:tab w:val="left" w:pos="851"/>
        </w:tabs>
        <w:ind w:left="851" w:hanging="851"/>
        <w:rPr>
          <w:szCs w:val="20"/>
        </w:rPr>
      </w:pPr>
    </w:p>
    <w:p w14:paraId="1567C8E7"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C03740">
        <w:rPr>
          <w:szCs w:val="20"/>
        </w:rPr>
        <w:t xml:space="preserve"> pela autoridade competente</w:t>
      </w:r>
      <w:r w:rsidR="00122CAF" w:rsidRPr="00C03740">
        <w:rPr>
          <w:szCs w:val="20"/>
        </w:rPr>
        <w:t>.</w:t>
      </w:r>
    </w:p>
    <w:p w14:paraId="499311D2" w14:textId="77777777" w:rsidR="004D0521" w:rsidRPr="00C03740" w:rsidRDefault="004D0521" w:rsidP="00806191">
      <w:pPr>
        <w:tabs>
          <w:tab w:val="left" w:pos="851"/>
        </w:tabs>
        <w:ind w:left="851" w:hanging="851"/>
        <w:rPr>
          <w:szCs w:val="20"/>
        </w:rPr>
      </w:pPr>
    </w:p>
    <w:p w14:paraId="2A1F7F34"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Informar à unidade de finanças, mediante Termo de Encerramento Físico – TEF, quanto ao término da vigência </w:t>
      </w:r>
      <w:r w:rsidR="00D37AF6" w:rsidRPr="00C03740">
        <w:rPr>
          <w:szCs w:val="20"/>
        </w:rPr>
        <w:t>do contrato, para providências n</w:t>
      </w:r>
      <w:r w:rsidRPr="00C03740">
        <w:rPr>
          <w:szCs w:val="20"/>
        </w:rPr>
        <w:t>o sentido de liberação da garantia co</w:t>
      </w:r>
      <w:r w:rsidR="004D0521" w:rsidRPr="00C03740">
        <w:rPr>
          <w:szCs w:val="20"/>
        </w:rPr>
        <w:t xml:space="preserve">ntratual em favor da </w:t>
      </w:r>
      <w:r w:rsidR="002762C6" w:rsidRPr="00C03740">
        <w:rPr>
          <w:szCs w:val="20"/>
        </w:rPr>
        <w:t>CONTRATADA</w:t>
      </w:r>
      <w:r w:rsidR="004D0521" w:rsidRPr="00C03740">
        <w:rPr>
          <w:szCs w:val="20"/>
        </w:rPr>
        <w:t>.</w:t>
      </w:r>
    </w:p>
    <w:p w14:paraId="155FC689" w14:textId="77777777" w:rsidR="004D0521" w:rsidRPr="00C03740" w:rsidRDefault="004D0521" w:rsidP="00806191">
      <w:pPr>
        <w:tabs>
          <w:tab w:val="left" w:pos="851"/>
        </w:tabs>
        <w:ind w:left="851" w:hanging="851"/>
        <w:rPr>
          <w:szCs w:val="20"/>
        </w:rPr>
      </w:pPr>
    </w:p>
    <w:p w14:paraId="165024AD"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Receber as etapas de obra, serviços ou fornecimentos mediante medições precisas e de a</w:t>
      </w:r>
      <w:r w:rsidR="004D0521" w:rsidRPr="00C03740">
        <w:rPr>
          <w:szCs w:val="20"/>
        </w:rPr>
        <w:t>cordo com as regras contratuais.</w:t>
      </w:r>
    </w:p>
    <w:p w14:paraId="1B9BCF73" w14:textId="77777777" w:rsidR="004D0521" w:rsidRPr="00C03740" w:rsidRDefault="004D0521" w:rsidP="00806191">
      <w:pPr>
        <w:tabs>
          <w:tab w:val="left" w:pos="851"/>
        </w:tabs>
        <w:ind w:left="851" w:hanging="851"/>
        <w:rPr>
          <w:szCs w:val="20"/>
        </w:rPr>
      </w:pPr>
    </w:p>
    <w:p w14:paraId="43723702"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Informar ao </w:t>
      </w:r>
      <w:r w:rsidR="00C13336" w:rsidRPr="00C03740">
        <w:rPr>
          <w:szCs w:val="20"/>
        </w:rPr>
        <w:t>gestor do contrato</w:t>
      </w:r>
      <w:r w:rsidRPr="00C03740">
        <w:rPr>
          <w:szCs w:val="20"/>
        </w:rPr>
        <w:t>, quando houver, ou ao titular da unidade orgânica demandante as ocorrências relacionadas à execução do contrato que ultrapassarem a sua competência de atuação, objetivando a regularização da</w:t>
      </w:r>
      <w:r w:rsidR="004D0521" w:rsidRPr="00C03740">
        <w:rPr>
          <w:szCs w:val="20"/>
        </w:rPr>
        <w:t>s faltas ou defeitos observados.</w:t>
      </w:r>
    </w:p>
    <w:p w14:paraId="0FB52577" w14:textId="77777777" w:rsidR="004D0521" w:rsidRPr="00C03740" w:rsidRDefault="004D0521" w:rsidP="00806191">
      <w:pPr>
        <w:tabs>
          <w:tab w:val="left" w:pos="851"/>
        </w:tabs>
        <w:ind w:left="851" w:hanging="851"/>
        <w:rPr>
          <w:szCs w:val="20"/>
        </w:rPr>
      </w:pPr>
    </w:p>
    <w:p w14:paraId="336B02A0"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Receber</w:t>
      </w:r>
      <w:r w:rsidR="00530234" w:rsidRPr="00C03740">
        <w:rPr>
          <w:szCs w:val="20"/>
        </w:rPr>
        <w:t xml:space="preserve"> provisoriamente</w:t>
      </w:r>
      <w:r w:rsidRPr="00C03740">
        <w:rPr>
          <w:szCs w:val="20"/>
        </w:rPr>
        <w:t xml:space="preserve"> as aquisições, obras ou serviços sob sua responsabilidade, mediante recibo ou Termo Circunstanciado, </w:t>
      </w:r>
      <w:r w:rsidR="00530234" w:rsidRPr="00C03740">
        <w:rPr>
          <w:szCs w:val="20"/>
        </w:rPr>
        <w:t>en</w:t>
      </w:r>
      <w:r w:rsidRPr="00C03740">
        <w:rPr>
          <w:szCs w:val="20"/>
        </w:rPr>
        <w:t>quan</w:t>
      </w:r>
      <w:r w:rsidR="00530234" w:rsidRPr="00C03740">
        <w:rPr>
          <w:szCs w:val="20"/>
        </w:rPr>
        <w:t>t</w:t>
      </w:r>
      <w:r w:rsidRPr="00C03740">
        <w:rPr>
          <w:szCs w:val="20"/>
        </w:rPr>
        <w:t>o não for designada comissão de</w:t>
      </w:r>
      <w:r w:rsidR="004D0521" w:rsidRPr="00C03740">
        <w:rPr>
          <w:szCs w:val="20"/>
        </w:rPr>
        <w:t xml:space="preserve"> recebimento ou outro empregado</w:t>
      </w:r>
      <w:r w:rsidR="00530234" w:rsidRPr="00C03740">
        <w:rPr>
          <w:szCs w:val="20"/>
        </w:rPr>
        <w:t>, para o recebimento definitivo</w:t>
      </w:r>
      <w:r w:rsidR="004D0521" w:rsidRPr="00C03740">
        <w:rPr>
          <w:szCs w:val="20"/>
        </w:rPr>
        <w:t>.</w:t>
      </w:r>
    </w:p>
    <w:p w14:paraId="2B50770A" w14:textId="77777777" w:rsidR="004D0521" w:rsidRPr="00C03740" w:rsidRDefault="004D0521" w:rsidP="00806191">
      <w:pPr>
        <w:tabs>
          <w:tab w:val="left" w:pos="851"/>
        </w:tabs>
        <w:ind w:left="851" w:hanging="851"/>
        <w:rPr>
          <w:szCs w:val="20"/>
        </w:rPr>
      </w:pPr>
    </w:p>
    <w:p w14:paraId="48F375FA" w14:textId="77777777"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Acompanhar e cobrar da </w:t>
      </w:r>
      <w:r w:rsidR="002762C6" w:rsidRPr="00C03740">
        <w:rPr>
          <w:szCs w:val="20"/>
        </w:rPr>
        <w:t>CONTRATADA</w:t>
      </w:r>
      <w:r w:rsidRPr="00C03740">
        <w:rPr>
          <w:szCs w:val="20"/>
        </w:rPr>
        <w:t xml:space="preserve"> a execução de planos ou programas ambientais, quando houver,</w:t>
      </w:r>
      <w:r w:rsidR="00034216" w:rsidRPr="00C03740">
        <w:rPr>
          <w:szCs w:val="20"/>
        </w:rPr>
        <w:t xml:space="preserve"> bem como o cumprimento das condicionantes da licença ambiental, também quando houver, </w:t>
      </w:r>
      <w:r w:rsidRPr="00C03740">
        <w:rPr>
          <w:szCs w:val="20"/>
        </w:rPr>
        <w:t>tomando providências para minimizar i</w:t>
      </w:r>
      <w:r w:rsidR="004D0521" w:rsidRPr="00C03740">
        <w:rPr>
          <w:szCs w:val="20"/>
        </w:rPr>
        <w:t>mpactos de acidentes ambientais.</w:t>
      </w:r>
    </w:p>
    <w:p w14:paraId="3F01CC44" w14:textId="77777777" w:rsidR="004D0521" w:rsidRPr="00C03740" w:rsidRDefault="004D0521" w:rsidP="00806191">
      <w:pPr>
        <w:tabs>
          <w:tab w:val="left" w:pos="851"/>
        </w:tabs>
        <w:ind w:left="851" w:hanging="851"/>
        <w:rPr>
          <w:szCs w:val="20"/>
        </w:rPr>
      </w:pPr>
    </w:p>
    <w:p w14:paraId="43061B61" w14:textId="7832F3A6"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Realizar vistorias </w:t>
      </w:r>
      <w:r w:rsidR="00982CE3">
        <w:rPr>
          <w:szCs w:val="20"/>
        </w:rPr>
        <w:t>nono local de execução dos serviços</w:t>
      </w:r>
      <w:r w:rsidRPr="00C03740">
        <w:rPr>
          <w:szCs w:val="20"/>
        </w:rPr>
        <w:t xml:space="preserve"> e verificar sua conformidade com as normas aplicáveis e com as orientações técnicas, indicações de segurança e uso de Equipamentos</w:t>
      </w:r>
      <w:r w:rsidR="004D0521" w:rsidRPr="00C03740">
        <w:rPr>
          <w:szCs w:val="20"/>
        </w:rPr>
        <w:t xml:space="preserve"> de Proteção Individual – EPI’s.</w:t>
      </w:r>
    </w:p>
    <w:p w14:paraId="5C552770" w14:textId="77777777" w:rsidR="004D0521" w:rsidRPr="00C03740" w:rsidRDefault="004D0521" w:rsidP="00806191">
      <w:pPr>
        <w:tabs>
          <w:tab w:val="left" w:pos="851"/>
        </w:tabs>
        <w:ind w:left="851" w:hanging="851"/>
        <w:rPr>
          <w:szCs w:val="20"/>
        </w:rPr>
      </w:pPr>
    </w:p>
    <w:p w14:paraId="49D6CD4D" w14:textId="11AB4EFC" w:rsidR="00795DCB" w:rsidRPr="00C03740" w:rsidRDefault="00795DCB" w:rsidP="007A192F">
      <w:pPr>
        <w:pStyle w:val="Ttulo2"/>
        <w:numPr>
          <w:ilvl w:val="1"/>
          <w:numId w:val="34"/>
        </w:numPr>
        <w:tabs>
          <w:tab w:val="left" w:pos="851"/>
        </w:tabs>
        <w:ind w:left="851" w:hanging="851"/>
        <w:rPr>
          <w:szCs w:val="20"/>
        </w:rPr>
      </w:pPr>
      <w:r w:rsidRPr="00C03740">
        <w:rPr>
          <w:szCs w:val="20"/>
        </w:rPr>
        <w:t xml:space="preserve">Acompanhar a execução </w:t>
      </w:r>
      <w:r w:rsidR="00982CE3">
        <w:rPr>
          <w:szCs w:val="20"/>
        </w:rPr>
        <w:t>dos serviços</w:t>
      </w:r>
      <w:r w:rsidRPr="00C03740">
        <w:rPr>
          <w:szCs w:val="20"/>
        </w:rPr>
        <w:t>, verificando a correta utilização quantitativa e qualitativa dos materiais e equipamentos empregados, com a finalidade de zelar pela m</w:t>
      </w:r>
      <w:r w:rsidR="004D0521" w:rsidRPr="00C03740">
        <w:rPr>
          <w:szCs w:val="20"/>
        </w:rPr>
        <w:t>anutenção da qualidade adequada.</w:t>
      </w:r>
    </w:p>
    <w:p w14:paraId="508EE61A" w14:textId="77777777" w:rsidR="004D0521" w:rsidRPr="00C03740" w:rsidRDefault="004D0521" w:rsidP="00806191">
      <w:pPr>
        <w:tabs>
          <w:tab w:val="left" w:pos="851"/>
        </w:tabs>
        <w:ind w:left="851" w:hanging="851"/>
        <w:rPr>
          <w:szCs w:val="20"/>
        </w:rPr>
      </w:pPr>
    </w:p>
    <w:p w14:paraId="151E5933" w14:textId="77777777" w:rsidR="003A2D9B" w:rsidRPr="00C03740" w:rsidRDefault="003A2D9B" w:rsidP="007A192F">
      <w:pPr>
        <w:pStyle w:val="Ttulo2"/>
        <w:numPr>
          <w:ilvl w:val="1"/>
          <w:numId w:val="34"/>
        </w:numPr>
        <w:tabs>
          <w:tab w:val="left" w:pos="851"/>
        </w:tabs>
        <w:ind w:left="851" w:hanging="851"/>
        <w:rPr>
          <w:szCs w:val="20"/>
        </w:rPr>
      </w:pPr>
      <w:r w:rsidRPr="00C03740">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4850C6A1" w14:textId="77777777" w:rsidR="003A2D9B" w:rsidRPr="00C03740" w:rsidRDefault="003A2D9B" w:rsidP="00806191">
      <w:pPr>
        <w:tabs>
          <w:tab w:val="left" w:pos="851"/>
        </w:tabs>
        <w:ind w:left="851" w:hanging="851"/>
        <w:rPr>
          <w:szCs w:val="20"/>
        </w:rPr>
      </w:pPr>
    </w:p>
    <w:p w14:paraId="5DE0E4CE" w14:textId="77777777" w:rsidR="003A2D9B" w:rsidRPr="00C03740" w:rsidRDefault="003A2D9B" w:rsidP="007A192F">
      <w:pPr>
        <w:pStyle w:val="Ttulo2"/>
        <w:numPr>
          <w:ilvl w:val="1"/>
          <w:numId w:val="34"/>
        </w:numPr>
        <w:tabs>
          <w:tab w:val="left" w:pos="851"/>
        </w:tabs>
        <w:ind w:left="851" w:hanging="851"/>
        <w:rPr>
          <w:szCs w:val="20"/>
        </w:rPr>
      </w:pPr>
      <w:r w:rsidRPr="00C03740">
        <w:rPr>
          <w:szCs w:val="20"/>
        </w:rPr>
        <w:t xml:space="preserve">A ação e/ou omissão, total ou parcial, da Fiscalização não eximirá a </w:t>
      </w:r>
      <w:r w:rsidR="00E80740" w:rsidRPr="00C03740">
        <w:rPr>
          <w:szCs w:val="20"/>
        </w:rPr>
        <w:t>CONTRATADA</w:t>
      </w:r>
      <w:r w:rsidRPr="00C03740">
        <w:rPr>
          <w:szCs w:val="20"/>
        </w:rPr>
        <w:t xml:space="preserve"> da integral responsabilidade pela execução do objeto deste contrato.</w:t>
      </w:r>
    </w:p>
    <w:p w14:paraId="17B69645" w14:textId="77777777" w:rsidR="003A2D9B" w:rsidRPr="00C03740" w:rsidRDefault="003A2D9B" w:rsidP="00806191">
      <w:pPr>
        <w:tabs>
          <w:tab w:val="left" w:pos="851"/>
        </w:tabs>
        <w:ind w:left="851" w:hanging="851"/>
        <w:rPr>
          <w:szCs w:val="20"/>
        </w:rPr>
      </w:pPr>
    </w:p>
    <w:p w14:paraId="52AF89F7" w14:textId="77777777" w:rsidR="003A2D9B" w:rsidRPr="00C03740" w:rsidRDefault="003A2D9B" w:rsidP="007A192F">
      <w:pPr>
        <w:pStyle w:val="Ttulo2"/>
        <w:numPr>
          <w:ilvl w:val="1"/>
          <w:numId w:val="34"/>
        </w:numPr>
        <w:tabs>
          <w:tab w:val="left" w:pos="851"/>
        </w:tabs>
        <w:ind w:left="851" w:hanging="851"/>
        <w:rPr>
          <w:szCs w:val="20"/>
        </w:rPr>
      </w:pPr>
      <w:r w:rsidRPr="00C03740">
        <w:rPr>
          <w:szCs w:val="20"/>
        </w:rPr>
        <w:t xml:space="preserve">A Fiscalização deverá verificar, periodicamente, no decorrer da execução do contrato, se a </w:t>
      </w:r>
      <w:r w:rsidR="00E80740" w:rsidRPr="00C03740">
        <w:rPr>
          <w:szCs w:val="20"/>
        </w:rPr>
        <w:t>CONTRATADA</w:t>
      </w:r>
      <w:r w:rsidRPr="00C03740">
        <w:rPr>
          <w:szCs w:val="20"/>
        </w:rPr>
        <w:t xml:space="preserve"> mantém, em compatibilidade com as obrigações assumidas, todas as condições de habilitação e qualificação exigidas na licitação, comprovada mediante consulta ao SICAF, CADIN ou certidões comprobatórias.</w:t>
      </w:r>
    </w:p>
    <w:p w14:paraId="334CABB6" w14:textId="77777777" w:rsidR="003A2D9B" w:rsidRPr="00C03740" w:rsidRDefault="003A2D9B" w:rsidP="00806191">
      <w:pPr>
        <w:tabs>
          <w:tab w:val="left" w:pos="851"/>
        </w:tabs>
        <w:ind w:left="851" w:hanging="851"/>
        <w:rPr>
          <w:szCs w:val="20"/>
        </w:rPr>
      </w:pPr>
    </w:p>
    <w:p w14:paraId="1F643CEF" w14:textId="77777777" w:rsidR="003060ED" w:rsidRPr="00C03740" w:rsidRDefault="003060ED" w:rsidP="003A2D9B">
      <w:pPr>
        <w:rPr>
          <w:szCs w:val="20"/>
        </w:rPr>
      </w:pPr>
    </w:p>
    <w:p w14:paraId="6382722A" w14:textId="77777777" w:rsidR="003A2D9B" w:rsidRPr="00C03740" w:rsidRDefault="003A2D9B" w:rsidP="007A192F">
      <w:pPr>
        <w:pStyle w:val="Ttulo1"/>
        <w:numPr>
          <w:ilvl w:val="0"/>
          <w:numId w:val="34"/>
        </w:numPr>
        <w:ind w:left="851" w:hanging="851"/>
        <w:rPr>
          <w:szCs w:val="20"/>
        </w:rPr>
      </w:pPr>
      <w:bookmarkStart w:id="42" w:name="_Toc178670045"/>
      <w:r w:rsidRPr="00C03740">
        <w:rPr>
          <w:szCs w:val="20"/>
        </w:rPr>
        <w:t>RECEBIMENTO DEFINITIVO DOS SERVIÇOS</w:t>
      </w:r>
      <w:bookmarkEnd w:id="42"/>
    </w:p>
    <w:p w14:paraId="1E62B131" w14:textId="77777777" w:rsidR="003A2D9B" w:rsidRPr="00C03740" w:rsidRDefault="003A2D9B" w:rsidP="00FE113A">
      <w:pPr>
        <w:ind w:left="851" w:hanging="851"/>
        <w:rPr>
          <w:szCs w:val="20"/>
        </w:rPr>
      </w:pPr>
    </w:p>
    <w:p w14:paraId="4B3468E9" w14:textId="5C698918" w:rsidR="00F810B1" w:rsidRPr="00FE113A" w:rsidRDefault="00F810B1" w:rsidP="007A192F">
      <w:pPr>
        <w:pStyle w:val="Ttulo2"/>
        <w:numPr>
          <w:ilvl w:val="1"/>
          <w:numId w:val="34"/>
        </w:numPr>
        <w:ind w:left="851" w:hanging="851"/>
        <w:rPr>
          <w:szCs w:val="20"/>
        </w:rPr>
      </w:pPr>
      <w:r w:rsidRPr="00FE113A">
        <w:rPr>
          <w:szCs w:val="20"/>
        </w:rPr>
        <w:t>Para a finalização dos trabalhos e, respectiva emissão, por parte da Codevasf, do Termo de Encerramento Físico (TEF) e do Atestado de Capacidade Técnica, além da liberação da caução contratual, a CONTRATADA deverá executar os serviços descritos no TR, conforme o projeto executivo elaborado e as especificações técnicas estabelecidas pela Codevasf.</w:t>
      </w:r>
    </w:p>
    <w:p w14:paraId="34A990C1" w14:textId="77777777" w:rsidR="00F810B1" w:rsidRPr="00FE113A" w:rsidRDefault="00F810B1" w:rsidP="00FE113A">
      <w:pPr>
        <w:rPr>
          <w:szCs w:val="20"/>
          <w:lang w:eastAsia="pt-BR"/>
        </w:rPr>
      </w:pPr>
    </w:p>
    <w:p w14:paraId="68231B58" w14:textId="38A1B3DF" w:rsidR="003A2D9B" w:rsidRPr="00FE113A" w:rsidRDefault="003A2D9B" w:rsidP="007A192F">
      <w:pPr>
        <w:pStyle w:val="Ttulo2"/>
        <w:numPr>
          <w:ilvl w:val="1"/>
          <w:numId w:val="34"/>
        </w:numPr>
        <w:ind w:left="851" w:hanging="851"/>
        <w:rPr>
          <w:szCs w:val="20"/>
        </w:rPr>
      </w:pPr>
      <w:r w:rsidRPr="00FE113A">
        <w:rPr>
          <w:szCs w:val="20"/>
        </w:rPr>
        <w:t xml:space="preserve">Após o término dos serviços objeto deste TR, a </w:t>
      </w:r>
      <w:r w:rsidR="00E80740" w:rsidRPr="00FE113A">
        <w:rPr>
          <w:szCs w:val="20"/>
        </w:rPr>
        <w:t>CONTRATADA</w:t>
      </w:r>
      <w:r w:rsidRPr="00FE113A">
        <w:rPr>
          <w:szCs w:val="20"/>
        </w:rPr>
        <w:t xml:space="preserve"> requererá à </w:t>
      </w:r>
      <w:r w:rsidR="00CF5060" w:rsidRPr="00FE113A">
        <w:rPr>
          <w:szCs w:val="20"/>
        </w:rPr>
        <w:t>Codevasf</w:t>
      </w:r>
      <w:r w:rsidRPr="00FE113A">
        <w:rPr>
          <w:szCs w:val="20"/>
        </w:rPr>
        <w:t>, através da Fiscalização, o seu recebimento provisório, que deverá ocorrer no prazo de 15 (quinze) dias da data da solicitação dos mesmos.</w:t>
      </w:r>
      <w:r w:rsidR="009376AC" w:rsidRPr="00FE113A">
        <w:rPr>
          <w:szCs w:val="20"/>
        </w:rPr>
        <w:t xml:space="preserve"> </w:t>
      </w:r>
    </w:p>
    <w:p w14:paraId="25DCFA01" w14:textId="77777777" w:rsidR="003A2D9B" w:rsidRPr="00FE113A" w:rsidRDefault="003A2D9B" w:rsidP="00FE113A">
      <w:pPr>
        <w:ind w:left="851" w:hanging="851"/>
        <w:rPr>
          <w:szCs w:val="20"/>
        </w:rPr>
      </w:pPr>
    </w:p>
    <w:p w14:paraId="296FB595" w14:textId="77777777" w:rsidR="00566459" w:rsidRPr="00FE113A" w:rsidRDefault="003A2D9B" w:rsidP="007A192F">
      <w:pPr>
        <w:pStyle w:val="Ttulo2"/>
        <w:numPr>
          <w:ilvl w:val="1"/>
          <w:numId w:val="34"/>
        </w:numPr>
        <w:ind w:left="851" w:hanging="851"/>
        <w:rPr>
          <w:szCs w:val="20"/>
        </w:rPr>
      </w:pPr>
      <w:r w:rsidRPr="00FE113A">
        <w:rPr>
          <w:szCs w:val="20"/>
        </w:rPr>
        <w:t xml:space="preserve">O recebimento do objeto, após a sua conclusão, obedecerá ao disposto </w:t>
      </w:r>
      <w:r w:rsidR="00566459" w:rsidRPr="00FE113A">
        <w:rPr>
          <w:szCs w:val="20"/>
        </w:rPr>
        <w:t>no descrito abaixo:</w:t>
      </w:r>
    </w:p>
    <w:p w14:paraId="3D95D7F7" w14:textId="77777777" w:rsidR="00EB5691" w:rsidRPr="00FE113A" w:rsidRDefault="00EB5691" w:rsidP="00FE113A">
      <w:pPr>
        <w:ind w:left="851" w:hanging="851"/>
        <w:rPr>
          <w:szCs w:val="20"/>
          <w:lang w:eastAsia="pt-BR"/>
        </w:rPr>
      </w:pPr>
    </w:p>
    <w:p w14:paraId="388AF978" w14:textId="77777777" w:rsidR="00EB5691" w:rsidRDefault="00EB5691" w:rsidP="009317F5">
      <w:pPr>
        <w:pStyle w:val="PargrafodaLista"/>
        <w:numPr>
          <w:ilvl w:val="0"/>
          <w:numId w:val="20"/>
        </w:numPr>
        <w:ind w:left="1276" w:hanging="425"/>
        <w:rPr>
          <w:szCs w:val="20"/>
        </w:rPr>
      </w:pPr>
      <w:r w:rsidRPr="00FE113A">
        <w:rPr>
          <w:szCs w:val="20"/>
        </w:rPr>
        <w:t>Provisoriamente, pelo responsável por seu acompanhamento e fiscalização, mediante termo circunstanciado, assinado pelas partes em até 15 (quinze) dias da comunicação escrita do contratado;</w:t>
      </w:r>
    </w:p>
    <w:p w14:paraId="7669437A" w14:textId="77777777" w:rsidR="00D349F0" w:rsidRPr="00FE113A" w:rsidRDefault="00D349F0" w:rsidP="00D349F0">
      <w:pPr>
        <w:pStyle w:val="PargrafodaLista"/>
        <w:numPr>
          <w:ilvl w:val="0"/>
          <w:numId w:val="0"/>
        </w:numPr>
        <w:ind w:left="1276"/>
        <w:rPr>
          <w:szCs w:val="20"/>
        </w:rPr>
      </w:pPr>
    </w:p>
    <w:p w14:paraId="46914929" w14:textId="2E7E4841" w:rsidR="00C13336" w:rsidRPr="00FE113A" w:rsidRDefault="008E64B0" w:rsidP="00FE113A">
      <w:pPr>
        <w:pStyle w:val="PargrafodaLista"/>
        <w:numPr>
          <w:ilvl w:val="0"/>
          <w:numId w:val="0"/>
        </w:numPr>
        <w:ind w:left="1276"/>
        <w:rPr>
          <w:szCs w:val="20"/>
        </w:rPr>
      </w:pPr>
      <w:r w:rsidRPr="00FE113A">
        <w:rPr>
          <w:szCs w:val="20"/>
        </w:rPr>
        <w:t>a1) Na hipótese da necessidade de correção, será estabelecido pela FISCALIZAÇÃO um prazo, para que a CONTRATADA, às suas expensas, complemente, refaça ou substitua os serviços rejeitados.</w:t>
      </w:r>
      <w:r w:rsidR="008D41DF" w:rsidRPr="00FE113A">
        <w:rPr>
          <w:szCs w:val="20"/>
        </w:rPr>
        <w:t xml:space="preserve"> </w:t>
      </w:r>
    </w:p>
    <w:p w14:paraId="4EB07832" w14:textId="77777777" w:rsidR="008E64B0" w:rsidRPr="00FE113A" w:rsidRDefault="008E64B0" w:rsidP="00FE113A">
      <w:pPr>
        <w:pStyle w:val="PargrafodaLista"/>
        <w:numPr>
          <w:ilvl w:val="0"/>
          <w:numId w:val="0"/>
        </w:numPr>
        <w:ind w:left="1276"/>
        <w:rPr>
          <w:szCs w:val="20"/>
        </w:rPr>
      </w:pPr>
    </w:p>
    <w:p w14:paraId="62FFE8E2" w14:textId="3DA6C213" w:rsidR="00CB5052" w:rsidRPr="00FE113A" w:rsidRDefault="00CB5052" w:rsidP="00FE113A">
      <w:pPr>
        <w:pStyle w:val="PargrafodaLista"/>
        <w:ind w:left="1276" w:hanging="425"/>
        <w:rPr>
          <w:szCs w:val="20"/>
        </w:rPr>
      </w:pPr>
      <w:r w:rsidRPr="00FE113A">
        <w:rPr>
          <w:szCs w:val="20"/>
        </w:rPr>
        <w:t>Definitivamente</w:t>
      </w:r>
      <w:r w:rsidR="00566459" w:rsidRPr="00FE113A">
        <w:rPr>
          <w:szCs w:val="20"/>
        </w:rPr>
        <w:t>, por servidor ou comissão designada pela autoridade competente, mediante termo circunstanciado, assinado pelas partes, após o decurso do prazo de observação, ou vistoria que comprove a adequação do objeto aos termos contratuais</w:t>
      </w:r>
      <w:r w:rsidRPr="00FE113A">
        <w:rPr>
          <w:szCs w:val="20"/>
        </w:rPr>
        <w:t>.</w:t>
      </w:r>
      <w:r w:rsidR="008D41DF" w:rsidRPr="00FE113A">
        <w:rPr>
          <w:szCs w:val="20"/>
        </w:rPr>
        <w:t xml:space="preserve"> </w:t>
      </w:r>
    </w:p>
    <w:p w14:paraId="0E961453" w14:textId="77777777" w:rsidR="00566459" w:rsidRPr="00FE113A" w:rsidRDefault="00566459" w:rsidP="00FE113A">
      <w:pPr>
        <w:ind w:left="1276" w:hanging="425"/>
        <w:rPr>
          <w:szCs w:val="20"/>
        </w:rPr>
      </w:pPr>
    </w:p>
    <w:p w14:paraId="2E966F0C" w14:textId="41703249" w:rsidR="008E64B0" w:rsidRPr="00FE113A" w:rsidRDefault="00CB5052" w:rsidP="00FE113A">
      <w:pPr>
        <w:ind w:left="1276"/>
        <w:contextualSpacing/>
        <w:rPr>
          <w:szCs w:val="20"/>
          <w:shd w:val="clear" w:color="auto" w:fill="FFFFFF"/>
        </w:rPr>
      </w:pPr>
      <w:r w:rsidRPr="00FE113A">
        <w:rPr>
          <w:szCs w:val="20"/>
        </w:rPr>
        <w:t>b</w:t>
      </w:r>
      <w:r w:rsidR="00566459" w:rsidRPr="00FE113A">
        <w:rPr>
          <w:szCs w:val="20"/>
        </w:rPr>
        <w:t xml:space="preserve">1) </w:t>
      </w:r>
      <w:r w:rsidR="00566459" w:rsidRPr="00FE113A">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r w:rsidR="008D41DF" w:rsidRPr="00FE113A">
        <w:rPr>
          <w:szCs w:val="20"/>
        </w:rPr>
        <w:t xml:space="preserve"> </w:t>
      </w:r>
    </w:p>
    <w:p w14:paraId="5C2EF05B" w14:textId="77777777" w:rsidR="008E64B0" w:rsidRPr="00FE113A" w:rsidRDefault="008E64B0" w:rsidP="00FE113A">
      <w:pPr>
        <w:ind w:left="1276"/>
        <w:contextualSpacing/>
        <w:rPr>
          <w:szCs w:val="20"/>
          <w:shd w:val="clear" w:color="auto" w:fill="FFFFFF"/>
        </w:rPr>
      </w:pPr>
    </w:p>
    <w:p w14:paraId="0FC7BA77" w14:textId="5023C516" w:rsidR="008E64B0" w:rsidRPr="00FE113A" w:rsidRDefault="008E64B0" w:rsidP="00FE113A">
      <w:pPr>
        <w:ind w:left="1276"/>
        <w:contextualSpacing/>
        <w:rPr>
          <w:szCs w:val="20"/>
        </w:rPr>
      </w:pPr>
      <w:r w:rsidRPr="00FE113A">
        <w:rPr>
          <w:szCs w:val="20"/>
          <w:shd w:val="clear" w:color="auto" w:fill="FFFFFF"/>
        </w:rPr>
        <w:t>b2)</w:t>
      </w:r>
      <w:r w:rsidR="00A06AD9">
        <w:rPr>
          <w:szCs w:val="20"/>
          <w:shd w:val="clear" w:color="auto" w:fill="FFFFFF"/>
        </w:rPr>
        <w:t xml:space="preserve"> </w:t>
      </w:r>
      <w:r w:rsidRPr="00FE113A">
        <w:rPr>
          <w:szCs w:val="20"/>
        </w:rPr>
        <w:t>A Codevasf, por meio da fiscalização, terá 90 dias para verificar a adequação dos serviços recebidos com as condições contratadas, vistoriar os equipamentos disponibilizados e emitir parecer conclusivo sobre o empreendimento.</w:t>
      </w:r>
    </w:p>
    <w:p w14:paraId="7C490DD1" w14:textId="77777777" w:rsidR="008E64B0" w:rsidRPr="00FE113A" w:rsidRDefault="008E64B0" w:rsidP="00FE113A">
      <w:pPr>
        <w:ind w:left="1276"/>
        <w:contextualSpacing/>
        <w:rPr>
          <w:szCs w:val="20"/>
        </w:rPr>
      </w:pPr>
    </w:p>
    <w:p w14:paraId="19A3F9AC" w14:textId="72DE2AFB" w:rsidR="008E64B0" w:rsidRPr="00FE113A" w:rsidRDefault="008E64B0" w:rsidP="00FE113A">
      <w:pPr>
        <w:ind w:left="1276"/>
        <w:contextualSpacing/>
        <w:rPr>
          <w:szCs w:val="20"/>
        </w:rPr>
      </w:pPr>
      <w:r w:rsidRPr="00FE113A">
        <w:rPr>
          <w:szCs w:val="20"/>
        </w:rPr>
        <w:t>b3)</w:t>
      </w:r>
      <w:r w:rsidR="00A06AD9">
        <w:rPr>
          <w:szCs w:val="20"/>
        </w:rPr>
        <w:t xml:space="preserve"> </w:t>
      </w:r>
      <w:r w:rsidRPr="00FE113A">
        <w:rPr>
          <w:szCs w:val="20"/>
        </w:rPr>
        <w:t>Na hipótese da necessidade de correção, será estabelecido um prazo para que a CONTRATADA, às suas expensas, complemente, refaça ou substitua os serviços rejeitados.</w:t>
      </w:r>
      <w:r w:rsidR="008D41DF" w:rsidRPr="00FE113A">
        <w:rPr>
          <w:szCs w:val="20"/>
        </w:rPr>
        <w:t xml:space="preserve"> </w:t>
      </w:r>
    </w:p>
    <w:p w14:paraId="42AE00F1" w14:textId="77777777" w:rsidR="008E64B0" w:rsidRPr="00FE113A" w:rsidRDefault="008E64B0" w:rsidP="00FE113A">
      <w:pPr>
        <w:ind w:left="1276" w:hanging="425"/>
        <w:rPr>
          <w:szCs w:val="20"/>
          <w:shd w:val="clear" w:color="auto" w:fill="FFFFFF"/>
        </w:rPr>
      </w:pPr>
    </w:p>
    <w:p w14:paraId="28670601" w14:textId="6027891F" w:rsidR="00566459" w:rsidRPr="00FE113A" w:rsidRDefault="00566459" w:rsidP="00402987">
      <w:pPr>
        <w:pStyle w:val="Ttulo3"/>
        <w:numPr>
          <w:ilvl w:val="2"/>
          <w:numId w:val="115"/>
        </w:numPr>
        <w:tabs>
          <w:tab w:val="clear" w:pos="1015"/>
        </w:tabs>
        <w:ind w:left="851" w:hanging="873"/>
      </w:pPr>
      <w:r w:rsidRPr="00665731">
        <w:t xml:space="preserve">O recebimento </w:t>
      </w:r>
      <w:r w:rsidRPr="00FE113A">
        <w:t xml:space="preserve">provisório ou definitivo não exclui a responsabilidade civil pela solidez e segurança da obra ou do serviço, nem ético-profissional pela perfeita execução do contrato, dentro dos limites estabelecidos </w:t>
      </w:r>
      <w:r w:rsidR="00CB5052" w:rsidRPr="00FE113A">
        <w:t>neste Edital</w:t>
      </w:r>
      <w:r w:rsidRPr="00FE113A">
        <w:t>.</w:t>
      </w:r>
    </w:p>
    <w:p w14:paraId="2C034818" w14:textId="77777777" w:rsidR="00CF775F" w:rsidRPr="00FE113A" w:rsidRDefault="00CF775F" w:rsidP="00FE113A">
      <w:pPr>
        <w:tabs>
          <w:tab w:val="left" w:pos="851"/>
        </w:tabs>
        <w:ind w:left="851" w:hanging="851"/>
        <w:rPr>
          <w:szCs w:val="20"/>
        </w:rPr>
      </w:pPr>
    </w:p>
    <w:p w14:paraId="14F1904C" w14:textId="67C44DB1" w:rsidR="00566459" w:rsidRPr="00FE113A" w:rsidRDefault="00CF775F" w:rsidP="00402987">
      <w:pPr>
        <w:pStyle w:val="Ttulo3"/>
        <w:numPr>
          <w:ilvl w:val="2"/>
          <w:numId w:val="115"/>
        </w:numPr>
        <w:ind w:left="851" w:hanging="851"/>
      </w:pPr>
      <w:bookmarkStart w:id="43" w:name="art74"/>
      <w:bookmarkStart w:id="44" w:name="art75"/>
      <w:bookmarkEnd w:id="43"/>
      <w:bookmarkEnd w:id="44"/>
      <w:r w:rsidRPr="00FE113A">
        <w:t>O</w:t>
      </w:r>
      <w:r w:rsidR="00566459" w:rsidRPr="00FE113A">
        <w:t>s ensaios, testes e demais provas exigid</w:t>
      </w:r>
      <w:r w:rsidR="00A9536C" w:rsidRPr="00FE113A">
        <w:t>a</w:t>
      </w:r>
      <w:r w:rsidR="00566459" w:rsidRPr="00FE113A">
        <w:t>s por normas técnicas oficiais para a boa execução do objeto do contrato correm por conta do contratado.</w:t>
      </w:r>
    </w:p>
    <w:p w14:paraId="12396358" w14:textId="77777777" w:rsidR="00CF775F" w:rsidRPr="00FE113A" w:rsidRDefault="00CF775F" w:rsidP="00FE113A">
      <w:pPr>
        <w:tabs>
          <w:tab w:val="left" w:pos="851"/>
        </w:tabs>
        <w:ind w:left="851" w:hanging="851"/>
        <w:rPr>
          <w:szCs w:val="20"/>
        </w:rPr>
      </w:pPr>
    </w:p>
    <w:p w14:paraId="3EA4CF21" w14:textId="70E55A90" w:rsidR="00566459" w:rsidRPr="00FE113A" w:rsidRDefault="00566459" w:rsidP="00402987">
      <w:pPr>
        <w:pStyle w:val="Ttulo3"/>
        <w:numPr>
          <w:ilvl w:val="2"/>
          <w:numId w:val="115"/>
        </w:numPr>
        <w:ind w:left="851" w:hanging="851"/>
      </w:pPr>
      <w:bookmarkStart w:id="45" w:name="art76"/>
      <w:bookmarkEnd w:id="45"/>
      <w:r w:rsidRPr="00FE113A">
        <w:t xml:space="preserve">A </w:t>
      </w:r>
      <w:r w:rsidR="00CF775F" w:rsidRPr="00FE113A">
        <w:t>Codevasf</w:t>
      </w:r>
      <w:r w:rsidRPr="00FE113A">
        <w:t xml:space="preserve"> rejeitará, no todo ou em parte, obra, serviço ou fornecimento executado em desacordo com o contrato.</w:t>
      </w:r>
      <w:r w:rsidR="00F77FD6" w:rsidRPr="00FE113A">
        <w:t xml:space="preserve"> </w:t>
      </w:r>
    </w:p>
    <w:p w14:paraId="53AB0C9D" w14:textId="77777777" w:rsidR="00962825" w:rsidRPr="00FE113A" w:rsidRDefault="00962825" w:rsidP="00FE113A">
      <w:pPr>
        <w:tabs>
          <w:tab w:val="left" w:pos="851"/>
        </w:tabs>
        <w:ind w:left="851" w:hanging="851"/>
        <w:rPr>
          <w:szCs w:val="20"/>
        </w:rPr>
      </w:pPr>
    </w:p>
    <w:p w14:paraId="640FC4E4" w14:textId="77777777" w:rsidR="003A2D9B" w:rsidRPr="00FE113A" w:rsidRDefault="003A2D9B" w:rsidP="00402987">
      <w:pPr>
        <w:pStyle w:val="Ttulo2"/>
        <w:numPr>
          <w:ilvl w:val="1"/>
          <w:numId w:val="115"/>
        </w:numPr>
        <w:tabs>
          <w:tab w:val="left" w:pos="851"/>
        </w:tabs>
        <w:ind w:left="851" w:hanging="851"/>
        <w:rPr>
          <w:szCs w:val="20"/>
        </w:rPr>
      </w:pPr>
      <w:r w:rsidRPr="00FE113A">
        <w:rPr>
          <w:szCs w:val="20"/>
        </w:rPr>
        <w:t xml:space="preserve">A </w:t>
      </w:r>
      <w:r w:rsidR="00E80740" w:rsidRPr="00FE113A">
        <w:rPr>
          <w:szCs w:val="20"/>
        </w:rPr>
        <w:t>CONTRATADA</w:t>
      </w:r>
      <w:r w:rsidRPr="00FE113A">
        <w:rPr>
          <w:szCs w:val="20"/>
        </w:rPr>
        <w:t xml:space="preserve"> entende e aceita que o pleno cumprimento do estipulado neste item é condicionante para:</w:t>
      </w:r>
    </w:p>
    <w:p w14:paraId="4C014135" w14:textId="77777777" w:rsidR="003A2D9B" w:rsidRPr="00FE113A" w:rsidRDefault="003A2D9B" w:rsidP="00FE113A">
      <w:pPr>
        <w:rPr>
          <w:szCs w:val="20"/>
        </w:rPr>
      </w:pPr>
    </w:p>
    <w:p w14:paraId="06DB4434" w14:textId="77777777" w:rsidR="00D349F0" w:rsidRDefault="003A2D9B" w:rsidP="00D349F0">
      <w:pPr>
        <w:pStyle w:val="PargrafodaLista"/>
        <w:numPr>
          <w:ilvl w:val="0"/>
          <w:numId w:val="3"/>
        </w:numPr>
        <w:ind w:left="1276" w:hanging="425"/>
        <w:rPr>
          <w:szCs w:val="20"/>
        </w:rPr>
      </w:pPr>
      <w:r w:rsidRPr="00FE113A">
        <w:rPr>
          <w:szCs w:val="20"/>
        </w:rPr>
        <w:t xml:space="preserve">Emissão, pela </w:t>
      </w:r>
      <w:r w:rsidR="00CF5060" w:rsidRPr="00FE113A">
        <w:rPr>
          <w:szCs w:val="20"/>
        </w:rPr>
        <w:t>Codevasf</w:t>
      </w:r>
      <w:r w:rsidRPr="00FE113A">
        <w:rPr>
          <w:szCs w:val="20"/>
        </w:rPr>
        <w:t>, do Atestado de Execução dos serviços;</w:t>
      </w:r>
    </w:p>
    <w:p w14:paraId="35E0713F" w14:textId="77777777" w:rsidR="00D349F0" w:rsidRDefault="003A2D9B" w:rsidP="00D349F0">
      <w:pPr>
        <w:pStyle w:val="PargrafodaLista"/>
        <w:numPr>
          <w:ilvl w:val="0"/>
          <w:numId w:val="3"/>
        </w:numPr>
        <w:ind w:left="1276" w:hanging="425"/>
        <w:rPr>
          <w:szCs w:val="20"/>
        </w:rPr>
      </w:pPr>
      <w:r w:rsidRPr="00D349F0">
        <w:rPr>
          <w:szCs w:val="20"/>
        </w:rPr>
        <w:t>Emissão do Termo de Encerramento Físico (TEF); e</w:t>
      </w:r>
    </w:p>
    <w:p w14:paraId="7765A60D" w14:textId="38EEA298" w:rsidR="003A2D9B" w:rsidRPr="00D349F0" w:rsidRDefault="003A2D9B" w:rsidP="00D349F0">
      <w:pPr>
        <w:pStyle w:val="PargrafodaLista"/>
        <w:numPr>
          <w:ilvl w:val="0"/>
          <w:numId w:val="3"/>
        </w:numPr>
        <w:ind w:left="1276" w:hanging="425"/>
        <w:rPr>
          <w:szCs w:val="20"/>
        </w:rPr>
      </w:pPr>
      <w:r w:rsidRPr="00D349F0">
        <w:rPr>
          <w:szCs w:val="20"/>
        </w:rPr>
        <w:t>Liberação da Caução Contratual.</w:t>
      </w:r>
    </w:p>
    <w:p w14:paraId="11A0475F" w14:textId="77777777" w:rsidR="00962825" w:rsidRPr="00FE113A" w:rsidRDefault="00962825" w:rsidP="00FE113A">
      <w:pPr>
        <w:rPr>
          <w:szCs w:val="20"/>
        </w:rPr>
      </w:pPr>
    </w:p>
    <w:p w14:paraId="4CDECAB9" w14:textId="31CCFA23" w:rsidR="00E608C3" w:rsidRPr="00FE113A" w:rsidRDefault="00E608C3" w:rsidP="00402987">
      <w:pPr>
        <w:pStyle w:val="Ttulo2"/>
        <w:numPr>
          <w:ilvl w:val="1"/>
          <w:numId w:val="115"/>
        </w:numPr>
        <w:tabs>
          <w:tab w:val="left" w:pos="851"/>
        </w:tabs>
        <w:ind w:left="851" w:hanging="851"/>
        <w:rPr>
          <w:szCs w:val="20"/>
        </w:rPr>
      </w:pPr>
      <w:r w:rsidRPr="00FE113A">
        <w:rPr>
          <w:szCs w:val="20"/>
        </w:rPr>
        <w:t xml:space="preserve">Aceitos e aprovados os serviços, a </w:t>
      </w:r>
      <w:r w:rsidR="00CF5060" w:rsidRPr="00FE113A">
        <w:rPr>
          <w:szCs w:val="20"/>
        </w:rPr>
        <w:t>Codevasf</w:t>
      </w:r>
      <w:r w:rsidRPr="00FE113A">
        <w:rPr>
          <w:szCs w:val="20"/>
        </w:rPr>
        <w:t xml:space="preserve"> emitirá o Termo de Encerramento Físico (TEF), que deverá ser assinado por representante autorizado da </w:t>
      </w:r>
      <w:r w:rsidR="002762C6" w:rsidRPr="00FE113A">
        <w:rPr>
          <w:szCs w:val="20"/>
        </w:rPr>
        <w:t>CONTRATADA</w:t>
      </w:r>
      <w:r w:rsidRPr="00FE113A">
        <w:rPr>
          <w:szCs w:val="20"/>
        </w:rPr>
        <w:t>, possibilitando a liberação da prestação de garantia.</w:t>
      </w:r>
      <w:r w:rsidR="00996C90" w:rsidRPr="00FE113A">
        <w:rPr>
          <w:szCs w:val="20"/>
        </w:rPr>
        <w:t xml:space="preserve"> </w:t>
      </w:r>
    </w:p>
    <w:p w14:paraId="1A13F26D" w14:textId="77777777" w:rsidR="00E608C3" w:rsidRPr="00FE113A" w:rsidRDefault="00E608C3" w:rsidP="00D8099C"/>
    <w:p w14:paraId="0A480390" w14:textId="1FA4ED07" w:rsidR="003A2D9B" w:rsidRPr="00FE113A" w:rsidRDefault="003A2D9B" w:rsidP="00402987">
      <w:pPr>
        <w:pStyle w:val="Ttulo2"/>
        <w:numPr>
          <w:ilvl w:val="1"/>
          <w:numId w:val="115"/>
        </w:numPr>
        <w:tabs>
          <w:tab w:val="left" w:pos="851"/>
        </w:tabs>
        <w:ind w:left="851" w:hanging="851"/>
        <w:rPr>
          <w:szCs w:val="20"/>
        </w:rPr>
      </w:pPr>
      <w:r w:rsidRPr="00FE113A">
        <w:rPr>
          <w:szCs w:val="20"/>
        </w:rPr>
        <w:t xml:space="preserve">O Termo de Encerramento </w:t>
      </w:r>
      <w:r w:rsidR="00760848" w:rsidRPr="00FE113A">
        <w:rPr>
          <w:szCs w:val="20"/>
        </w:rPr>
        <w:t xml:space="preserve">Físico de </w:t>
      </w:r>
      <w:r w:rsidRPr="00FE113A">
        <w:rPr>
          <w:szCs w:val="20"/>
        </w:rPr>
        <w:t xml:space="preserve">Contrato </w:t>
      </w:r>
      <w:r w:rsidR="00760848" w:rsidRPr="00FE113A">
        <w:rPr>
          <w:szCs w:val="20"/>
        </w:rPr>
        <w:t xml:space="preserve">(TEF) </w:t>
      </w:r>
      <w:r w:rsidRPr="00FE113A">
        <w:rPr>
          <w:szCs w:val="20"/>
        </w:rPr>
        <w:t xml:space="preserve">está condicionado à emissão de Laudo Técnico pela </w:t>
      </w:r>
      <w:r w:rsidR="00CF5060" w:rsidRPr="00FE113A">
        <w:rPr>
          <w:szCs w:val="20"/>
        </w:rPr>
        <w:t>Codevasf</w:t>
      </w:r>
      <w:r w:rsidRPr="00FE113A">
        <w:rPr>
          <w:szCs w:val="20"/>
        </w:rPr>
        <w:t xml:space="preserve"> </w:t>
      </w:r>
      <w:r w:rsidR="00DB3813" w:rsidRPr="00FE113A">
        <w:rPr>
          <w:szCs w:val="20"/>
        </w:rPr>
        <w:t>(Relató</w:t>
      </w:r>
      <w:r w:rsidR="00BA3821" w:rsidRPr="00FE113A">
        <w:rPr>
          <w:szCs w:val="20"/>
        </w:rPr>
        <w:t xml:space="preserve">rio </w:t>
      </w:r>
      <w:r w:rsidRPr="00FE113A">
        <w:rPr>
          <w:szCs w:val="20"/>
        </w:rPr>
        <w:t>sobre todos os serviços executados</w:t>
      </w:r>
      <w:r w:rsidR="00BA3821" w:rsidRPr="00FE113A">
        <w:rPr>
          <w:szCs w:val="20"/>
        </w:rPr>
        <w:t>)</w:t>
      </w:r>
      <w:r w:rsidRPr="00FE113A">
        <w:rPr>
          <w:szCs w:val="20"/>
        </w:rPr>
        <w:t>.</w:t>
      </w:r>
      <w:r w:rsidR="00996C90" w:rsidRPr="00FE113A">
        <w:rPr>
          <w:szCs w:val="20"/>
        </w:rPr>
        <w:t xml:space="preserve"> </w:t>
      </w:r>
    </w:p>
    <w:p w14:paraId="07BD5520" w14:textId="77777777" w:rsidR="00A64C49" w:rsidRPr="00FE113A" w:rsidRDefault="00A64C49" w:rsidP="00FE113A">
      <w:pPr>
        <w:rPr>
          <w:szCs w:val="20"/>
          <w:lang w:eastAsia="pt-BR"/>
        </w:rPr>
      </w:pPr>
    </w:p>
    <w:p w14:paraId="05776DBE" w14:textId="1525F6FE" w:rsidR="00A64C49" w:rsidRPr="00FE113A" w:rsidRDefault="00A64C49" w:rsidP="00402987">
      <w:pPr>
        <w:pStyle w:val="Ttulo2"/>
        <w:numPr>
          <w:ilvl w:val="1"/>
          <w:numId w:val="115"/>
        </w:numPr>
        <w:tabs>
          <w:tab w:val="left" w:pos="851"/>
        </w:tabs>
        <w:ind w:left="851" w:hanging="851"/>
        <w:rPr>
          <w:szCs w:val="20"/>
        </w:rPr>
      </w:pPr>
      <w:r w:rsidRPr="00FE113A">
        <w:rPr>
          <w:szCs w:val="20"/>
        </w:rPr>
        <w:lastRenderedPageBreak/>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r w:rsidR="00CF0383" w:rsidRPr="00FE113A">
        <w:rPr>
          <w:szCs w:val="20"/>
        </w:rPr>
        <w:t xml:space="preserve"> </w:t>
      </w:r>
    </w:p>
    <w:p w14:paraId="51B9BF94" w14:textId="77777777" w:rsidR="00962825" w:rsidRPr="00FE113A" w:rsidRDefault="00962825" w:rsidP="00FE113A">
      <w:pPr>
        <w:tabs>
          <w:tab w:val="left" w:pos="851"/>
        </w:tabs>
        <w:ind w:left="851" w:hanging="851"/>
        <w:rPr>
          <w:szCs w:val="20"/>
        </w:rPr>
      </w:pPr>
    </w:p>
    <w:p w14:paraId="5DF77B63" w14:textId="6C8132C1" w:rsidR="003A2D9B" w:rsidRPr="00FE113A" w:rsidRDefault="003A2D9B" w:rsidP="00402987">
      <w:pPr>
        <w:pStyle w:val="Ttulo2"/>
        <w:numPr>
          <w:ilvl w:val="1"/>
          <w:numId w:val="115"/>
        </w:numPr>
        <w:tabs>
          <w:tab w:val="left" w:pos="851"/>
        </w:tabs>
        <w:ind w:left="851" w:hanging="851"/>
        <w:rPr>
          <w:szCs w:val="20"/>
        </w:rPr>
      </w:pPr>
      <w:r w:rsidRPr="00FE113A">
        <w:rPr>
          <w:szCs w:val="20"/>
        </w:rPr>
        <w:t xml:space="preserve">A última fatura de serviços somente será encaminhada para pagamento após a emissão do Termo de Encerramento </w:t>
      </w:r>
      <w:r w:rsidR="00760848" w:rsidRPr="00FE113A">
        <w:rPr>
          <w:szCs w:val="20"/>
        </w:rPr>
        <w:t>Físico</w:t>
      </w:r>
      <w:r w:rsidRPr="00FE113A">
        <w:rPr>
          <w:szCs w:val="20"/>
        </w:rPr>
        <w:t xml:space="preserve"> d</w:t>
      </w:r>
      <w:r w:rsidR="00760848" w:rsidRPr="00FE113A">
        <w:rPr>
          <w:szCs w:val="20"/>
        </w:rPr>
        <w:t>e</w:t>
      </w:r>
      <w:r w:rsidRPr="00FE113A">
        <w:rPr>
          <w:szCs w:val="20"/>
        </w:rPr>
        <w:t xml:space="preserve"> Contrato</w:t>
      </w:r>
      <w:r w:rsidR="00760848" w:rsidRPr="00FE113A">
        <w:rPr>
          <w:szCs w:val="20"/>
        </w:rPr>
        <w:t xml:space="preserve"> (TEF)</w:t>
      </w:r>
      <w:r w:rsidRPr="00FE113A">
        <w:rPr>
          <w:szCs w:val="20"/>
        </w:rPr>
        <w:t>, que deverá ser anexado ao processo de liberação e pagamento.</w:t>
      </w:r>
    </w:p>
    <w:p w14:paraId="7A457102" w14:textId="77777777" w:rsidR="005131F4" w:rsidRPr="00C03740" w:rsidRDefault="005131F4" w:rsidP="003A2D9B">
      <w:pPr>
        <w:rPr>
          <w:szCs w:val="20"/>
        </w:rPr>
      </w:pPr>
    </w:p>
    <w:p w14:paraId="550D5715" w14:textId="77777777" w:rsidR="00BF430C" w:rsidRPr="00C03740" w:rsidRDefault="00BF430C" w:rsidP="00402987">
      <w:pPr>
        <w:pStyle w:val="Ttulo1"/>
        <w:numPr>
          <w:ilvl w:val="0"/>
          <w:numId w:val="115"/>
        </w:numPr>
        <w:ind w:left="851" w:hanging="851"/>
        <w:rPr>
          <w:szCs w:val="20"/>
        </w:rPr>
      </w:pPr>
      <w:bookmarkStart w:id="46" w:name="_Toc178670046"/>
      <w:r w:rsidRPr="00C03740">
        <w:rPr>
          <w:szCs w:val="20"/>
        </w:rPr>
        <w:t>SEGURANÇA E MEDICINA DO TRABALHO</w:t>
      </w:r>
      <w:bookmarkEnd w:id="46"/>
    </w:p>
    <w:p w14:paraId="7BD2961E" w14:textId="77777777" w:rsidR="00BF430C" w:rsidRPr="00C03740" w:rsidRDefault="00BF430C" w:rsidP="004405AC">
      <w:pPr>
        <w:ind w:left="851" w:hanging="851"/>
        <w:rPr>
          <w:szCs w:val="20"/>
        </w:rPr>
      </w:pPr>
    </w:p>
    <w:p w14:paraId="58D606C4" w14:textId="670A3FDE" w:rsidR="00BF430C" w:rsidRPr="00C03740" w:rsidRDefault="00BF430C" w:rsidP="00402987">
      <w:pPr>
        <w:pStyle w:val="Ttulo2"/>
        <w:numPr>
          <w:ilvl w:val="1"/>
          <w:numId w:val="116"/>
        </w:numPr>
        <w:ind w:left="851" w:hanging="851"/>
        <w:rPr>
          <w:szCs w:val="20"/>
        </w:rPr>
      </w:pPr>
      <w:r w:rsidRPr="00665731">
        <w:rPr>
          <w:szCs w:val="20"/>
        </w:rPr>
        <w:t xml:space="preserve">A </w:t>
      </w:r>
      <w:r w:rsidR="00E80740" w:rsidRPr="00665731">
        <w:rPr>
          <w:szCs w:val="20"/>
        </w:rPr>
        <w:t>CONTRATADA</w:t>
      </w:r>
      <w:r w:rsidRPr="00C03740">
        <w:rPr>
          <w:szCs w:val="20"/>
        </w:rPr>
        <w:t xml:space="preserve"> deverá atender à legislação pertinente à proteção da integridade física e da saúde dos trabalhadores durante a realização dos serviços, conforme dispõe a Lei nº 6.514 de 22/12/1977, </w:t>
      </w:r>
      <w:r w:rsidR="00FC7CDB" w:rsidRPr="00C03740">
        <w:rPr>
          <w:szCs w:val="20"/>
        </w:rPr>
        <w:t xml:space="preserve">que altera a CLT, </w:t>
      </w:r>
      <w:r w:rsidRPr="00C03740">
        <w:rPr>
          <w:szCs w:val="20"/>
        </w:rPr>
        <w:t>Portaria nº 3.214</w:t>
      </w:r>
      <w:r w:rsidR="00FC7CDB" w:rsidRPr="00C03740">
        <w:rPr>
          <w:szCs w:val="20"/>
        </w:rPr>
        <w:t xml:space="preserve"> do Ministério do Estado do Trabalho</w:t>
      </w:r>
      <w:r w:rsidRPr="00C03740">
        <w:rPr>
          <w:szCs w:val="20"/>
        </w:rPr>
        <w:t>, de 08/06/1978, do ISSO e deverá:</w:t>
      </w:r>
    </w:p>
    <w:p w14:paraId="25CE6F70" w14:textId="77777777" w:rsidR="00BF430C" w:rsidRPr="00C03740" w:rsidRDefault="00BF430C" w:rsidP="00D349F0">
      <w:pPr>
        <w:ind w:left="708"/>
        <w:rPr>
          <w:szCs w:val="20"/>
        </w:rPr>
      </w:pPr>
    </w:p>
    <w:p w14:paraId="7B95D42E" w14:textId="77777777" w:rsidR="00BF430C" w:rsidRPr="00C03740" w:rsidRDefault="00BF430C" w:rsidP="00D349F0">
      <w:pPr>
        <w:pStyle w:val="PargrafodaLista"/>
        <w:numPr>
          <w:ilvl w:val="0"/>
          <w:numId w:val="4"/>
        </w:numPr>
        <w:ind w:left="1276" w:hanging="425"/>
        <w:rPr>
          <w:szCs w:val="20"/>
        </w:rPr>
      </w:pPr>
      <w:r w:rsidRPr="00C03740">
        <w:rPr>
          <w:szCs w:val="20"/>
        </w:rPr>
        <w:t>Cumprir e fazer cumprir as Normas Regulamentadoras de Segurança e Medicina do Trabalho – NRs, pertinentes à natureza dos serviços a serem desenvolvidos;</w:t>
      </w:r>
    </w:p>
    <w:p w14:paraId="3DF9E744" w14:textId="77777777" w:rsidR="00BF430C" w:rsidRPr="00C03740" w:rsidRDefault="00BF430C" w:rsidP="00D349F0">
      <w:pPr>
        <w:pStyle w:val="PargrafodaLista"/>
        <w:numPr>
          <w:ilvl w:val="0"/>
          <w:numId w:val="4"/>
        </w:numPr>
        <w:ind w:left="1276" w:hanging="425"/>
        <w:rPr>
          <w:szCs w:val="20"/>
        </w:rPr>
      </w:pPr>
      <w:r w:rsidRPr="00C03740">
        <w:rPr>
          <w:szCs w:val="20"/>
        </w:rPr>
        <w:t>Elaborar os Programas PPRA e PCMSO, além do PCMAT nos casos previstos na NR-18;</w:t>
      </w:r>
    </w:p>
    <w:p w14:paraId="3729ED9A" w14:textId="77777777" w:rsidR="00BF430C" w:rsidRPr="00C03740" w:rsidRDefault="00A64C49" w:rsidP="00D349F0">
      <w:pPr>
        <w:pStyle w:val="PargrafodaLista"/>
        <w:numPr>
          <w:ilvl w:val="0"/>
          <w:numId w:val="4"/>
        </w:numPr>
        <w:ind w:left="1276" w:hanging="425"/>
        <w:rPr>
          <w:szCs w:val="20"/>
        </w:rPr>
      </w:pPr>
      <w:r w:rsidRPr="00C03740">
        <w:rPr>
          <w:szCs w:val="20"/>
        </w:rPr>
        <w:t>Constituir e m</w:t>
      </w:r>
      <w:r w:rsidR="00BF430C" w:rsidRPr="00C03740">
        <w:rPr>
          <w:szCs w:val="20"/>
        </w:rPr>
        <w:t>anter nos Eixos, o SESMT conforme dimensionamento disposto no Quadro II da NR-4.</w:t>
      </w:r>
    </w:p>
    <w:p w14:paraId="5E8CF4E0" w14:textId="77777777" w:rsidR="00BF430C" w:rsidRPr="00C03740" w:rsidRDefault="00BF430C" w:rsidP="00BF430C">
      <w:pPr>
        <w:rPr>
          <w:szCs w:val="20"/>
        </w:rPr>
      </w:pPr>
    </w:p>
    <w:p w14:paraId="39CB69D3" w14:textId="77777777" w:rsidR="00BF430C" w:rsidRPr="00C03740" w:rsidRDefault="00BF430C" w:rsidP="00402987">
      <w:pPr>
        <w:pStyle w:val="Ttulo1"/>
        <w:numPr>
          <w:ilvl w:val="0"/>
          <w:numId w:val="116"/>
        </w:numPr>
        <w:ind w:left="851" w:hanging="851"/>
        <w:rPr>
          <w:szCs w:val="20"/>
        </w:rPr>
      </w:pPr>
      <w:bookmarkStart w:id="47" w:name="_Toc178670047"/>
      <w:r w:rsidRPr="00C03740">
        <w:rPr>
          <w:szCs w:val="20"/>
        </w:rPr>
        <w:t>CRITÉRIOS DE SUSTENTABILIDADE AMBIENTAL</w:t>
      </w:r>
      <w:bookmarkEnd w:id="47"/>
    </w:p>
    <w:p w14:paraId="4BA78510" w14:textId="77777777" w:rsidR="00BF430C" w:rsidRPr="00C03740" w:rsidRDefault="00BF430C" w:rsidP="004405AC">
      <w:pPr>
        <w:ind w:left="851" w:hanging="851"/>
        <w:rPr>
          <w:szCs w:val="20"/>
        </w:rPr>
      </w:pPr>
    </w:p>
    <w:p w14:paraId="630DFD81" w14:textId="21DC70F9" w:rsidR="00356CF9" w:rsidRPr="00356CF9" w:rsidRDefault="00356CF9" w:rsidP="00356CF9">
      <w:pPr>
        <w:pStyle w:val="Ttulo2"/>
        <w:numPr>
          <w:ilvl w:val="1"/>
          <w:numId w:val="116"/>
        </w:numPr>
        <w:ind w:left="851" w:hanging="851"/>
      </w:pPr>
      <w:r>
        <w:t>A Contratada deverá executar o serviço em conformidade com a Licença Ambiental, e o respectivo estudo ambiental, quando couber, em função da legislação vigente no local de execução dos serviços.</w:t>
      </w:r>
    </w:p>
    <w:p w14:paraId="0A8D63BC" w14:textId="77777777" w:rsidR="006C28C6" w:rsidRPr="006C28C6" w:rsidRDefault="006C28C6" w:rsidP="006C28C6">
      <w:pPr>
        <w:rPr>
          <w:lang w:eastAsia="pt-BR"/>
        </w:rPr>
      </w:pPr>
    </w:p>
    <w:p w14:paraId="1A3E8735" w14:textId="77777777" w:rsidR="006C28C6" w:rsidRDefault="00BE5F91" w:rsidP="006C28C6">
      <w:pPr>
        <w:pStyle w:val="Ttulo2"/>
        <w:numPr>
          <w:ilvl w:val="1"/>
          <w:numId w:val="116"/>
        </w:numPr>
        <w:ind w:left="851" w:hanging="851"/>
      </w:pPr>
      <w:r w:rsidRPr="00C03740">
        <w:t>Na execução dos serviços será exigido o pleno atendimento da Instrução Normativa SLTI/MP nº 1/2010, onde a CONTRATADA deverá adotar as seguintes providências:</w:t>
      </w:r>
    </w:p>
    <w:p w14:paraId="025E4C9B" w14:textId="77777777" w:rsidR="006C28C6" w:rsidRDefault="006C28C6" w:rsidP="00D2157B"/>
    <w:p w14:paraId="5A31E0E1" w14:textId="77777777" w:rsidR="006C28C6" w:rsidRDefault="00BE5F91" w:rsidP="006C28C6">
      <w:pPr>
        <w:pStyle w:val="Ttulo2"/>
        <w:numPr>
          <w:ilvl w:val="1"/>
          <w:numId w:val="116"/>
        </w:numPr>
        <w:ind w:left="851" w:hanging="851"/>
      </w:pPr>
      <w:r w:rsidRPr="00C03740">
        <w:t>Deverá ser priorizado o emprego de mão de obra, materiais, tecnologias e matérias-primas de origem local para execução, conservação e operação das obras públicas.</w:t>
      </w:r>
    </w:p>
    <w:p w14:paraId="2C1BDE66" w14:textId="77777777" w:rsidR="006C28C6" w:rsidRDefault="006C28C6" w:rsidP="00D2157B"/>
    <w:p w14:paraId="2048770F" w14:textId="77777777" w:rsidR="006C28C6" w:rsidRDefault="00BE5F91" w:rsidP="006C28C6">
      <w:pPr>
        <w:pStyle w:val="Ttulo2"/>
        <w:numPr>
          <w:ilvl w:val="1"/>
          <w:numId w:val="116"/>
        </w:numPr>
        <w:ind w:left="851" w:hanging="851"/>
      </w:pPr>
      <w:r w:rsidRPr="00C03740">
        <w:t>Os resíduos sólidos reutilizáveis e recicláveis devem ser acondicionados adequadamente e de forma diferenciada, para fins de disponibilização à coleta seletiva.</w:t>
      </w:r>
    </w:p>
    <w:p w14:paraId="4C4D0C1C" w14:textId="77777777" w:rsidR="006C28C6" w:rsidRDefault="006C28C6" w:rsidP="00D2157B"/>
    <w:p w14:paraId="6691685E" w14:textId="170C4202" w:rsidR="00BE5F91" w:rsidRPr="00C03740" w:rsidRDefault="00BE5F91" w:rsidP="006C28C6">
      <w:pPr>
        <w:pStyle w:val="Ttulo2"/>
        <w:numPr>
          <w:ilvl w:val="1"/>
          <w:numId w:val="116"/>
        </w:numPr>
        <w:ind w:left="851" w:hanging="851"/>
      </w:pPr>
      <w:r w:rsidRPr="00C03740">
        <w:t>Otimizar a utilização de recursos e a redução de desperdícios e de poluição, através das seguintes medidas, dentre outras:</w:t>
      </w:r>
    </w:p>
    <w:p w14:paraId="735DD26F" w14:textId="77777777" w:rsidR="00BE5F91" w:rsidRPr="00C03740" w:rsidRDefault="00BE5F91" w:rsidP="00D349F0">
      <w:pPr>
        <w:widowControl w:val="0"/>
        <w:numPr>
          <w:ilvl w:val="0"/>
          <w:numId w:val="101"/>
        </w:numPr>
        <w:suppressAutoHyphens/>
        <w:spacing w:before="40" w:after="96"/>
        <w:ind w:left="1276" w:hanging="425"/>
        <w:outlineLvl w:val="3"/>
        <w:rPr>
          <w:rFonts w:eastAsia="MS Mincho"/>
          <w:szCs w:val="20"/>
          <w:lang w:eastAsia="pt-BR"/>
        </w:rPr>
      </w:pPr>
      <w:r w:rsidRPr="00C03740">
        <w:rPr>
          <w:rFonts w:eastAsia="MS Mincho"/>
          <w:szCs w:val="20"/>
          <w:lang w:eastAsia="pt-BR"/>
        </w:rPr>
        <w:t>Racionalizar o uso de substâncias potencialmente tóxicas ou poluentes;</w:t>
      </w:r>
    </w:p>
    <w:p w14:paraId="715EE8ED" w14:textId="77777777" w:rsidR="00BE5F91" w:rsidRPr="00C03740" w:rsidRDefault="00BE5F91" w:rsidP="00D349F0">
      <w:pPr>
        <w:widowControl w:val="0"/>
        <w:numPr>
          <w:ilvl w:val="0"/>
          <w:numId w:val="101"/>
        </w:numPr>
        <w:suppressAutoHyphens/>
        <w:spacing w:before="40" w:after="96"/>
        <w:ind w:left="1276" w:hanging="425"/>
        <w:outlineLvl w:val="3"/>
        <w:rPr>
          <w:rFonts w:eastAsia="MS Mincho"/>
          <w:szCs w:val="20"/>
          <w:lang w:eastAsia="pt-BR"/>
        </w:rPr>
      </w:pPr>
      <w:r w:rsidRPr="00C03740">
        <w:rPr>
          <w:rFonts w:eastAsia="MS Mincho"/>
          <w:szCs w:val="20"/>
          <w:lang w:eastAsia="pt-BR"/>
        </w:rPr>
        <w:t>Substituir as substâncias tóxicas por outras atóxicas ou de menor toxicidade;</w:t>
      </w:r>
    </w:p>
    <w:p w14:paraId="611ACEFF" w14:textId="77777777" w:rsidR="00BE5F91" w:rsidRPr="00C03740" w:rsidRDefault="00BE5F91" w:rsidP="00D349F0">
      <w:pPr>
        <w:widowControl w:val="0"/>
        <w:numPr>
          <w:ilvl w:val="0"/>
          <w:numId w:val="101"/>
        </w:numPr>
        <w:suppressAutoHyphens/>
        <w:spacing w:before="40" w:after="96"/>
        <w:ind w:left="1276" w:hanging="425"/>
        <w:outlineLvl w:val="3"/>
        <w:rPr>
          <w:rFonts w:eastAsia="MS Mincho"/>
          <w:szCs w:val="20"/>
          <w:lang w:eastAsia="pt-BR"/>
        </w:rPr>
      </w:pPr>
      <w:r w:rsidRPr="00C03740">
        <w:rPr>
          <w:rFonts w:eastAsia="MS Mincho"/>
          <w:szCs w:val="20"/>
          <w:lang w:eastAsia="pt-BR"/>
        </w:rPr>
        <w:t>Usar produtos de limpeza e conservação de superfícies e objetos inanimados que obedeçam às classificações e especificações determinadas pela Anvisa;</w:t>
      </w:r>
    </w:p>
    <w:p w14:paraId="5C83F310" w14:textId="77777777" w:rsidR="00BE5F91" w:rsidRPr="00C03740" w:rsidRDefault="00BE5F91" w:rsidP="00D349F0">
      <w:pPr>
        <w:widowControl w:val="0"/>
        <w:numPr>
          <w:ilvl w:val="0"/>
          <w:numId w:val="101"/>
        </w:numPr>
        <w:suppressAutoHyphens/>
        <w:spacing w:before="40" w:after="96"/>
        <w:ind w:left="1276" w:hanging="425"/>
        <w:outlineLvl w:val="3"/>
        <w:rPr>
          <w:rFonts w:eastAsia="MS Mincho"/>
          <w:szCs w:val="20"/>
          <w:lang w:eastAsia="pt-BR"/>
        </w:rPr>
      </w:pPr>
      <w:r w:rsidRPr="00C03740">
        <w:rPr>
          <w:rFonts w:eastAsia="MS Mincho"/>
          <w:szCs w:val="20"/>
          <w:lang w:eastAsia="pt-BR"/>
        </w:rPr>
        <w:t>Racionalizar o consumo de energia (especialmente elétrica) e adotar medidas para evitar o desperdício de água tratada;</w:t>
      </w:r>
    </w:p>
    <w:p w14:paraId="7760DF99" w14:textId="0FFDB5A1" w:rsidR="006C28C6" w:rsidRDefault="00BE5F91" w:rsidP="006C28C6">
      <w:pPr>
        <w:pStyle w:val="Ttulo2"/>
        <w:numPr>
          <w:ilvl w:val="1"/>
          <w:numId w:val="116"/>
        </w:numPr>
        <w:ind w:left="851" w:hanging="851"/>
      </w:pPr>
      <w:r w:rsidRPr="006C28C6">
        <w:t>Fornecer aos empregados os equipamentos de segurança que se fizerem necessários, para a execução de serviços;</w:t>
      </w:r>
    </w:p>
    <w:p w14:paraId="55EC8295" w14:textId="77777777" w:rsidR="006C28C6" w:rsidRPr="006C28C6" w:rsidRDefault="006C28C6" w:rsidP="006C28C6">
      <w:pPr>
        <w:rPr>
          <w:lang w:eastAsia="pt-BR"/>
        </w:rPr>
      </w:pPr>
    </w:p>
    <w:p w14:paraId="7F66B052" w14:textId="77777777" w:rsidR="006C28C6" w:rsidRDefault="00BE5F91" w:rsidP="006C28C6">
      <w:pPr>
        <w:pStyle w:val="Ttulo2"/>
        <w:numPr>
          <w:ilvl w:val="1"/>
          <w:numId w:val="116"/>
        </w:numPr>
        <w:ind w:left="851" w:hanging="851"/>
        <w:rPr>
          <w:rFonts w:eastAsia="MS Mincho"/>
          <w:szCs w:val="20"/>
        </w:rPr>
      </w:pPr>
      <w:r w:rsidRPr="006C28C6">
        <w:rPr>
          <w:rFonts w:eastAsia="MS Mincho"/>
          <w:szCs w:val="20"/>
        </w:rPr>
        <w:t>Respeitar as Normas Brasileiras - NBR publicadas pela Associação Brasileira de Normas Técnicas sobre resíduos sólidos;</w:t>
      </w:r>
    </w:p>
    <w:p w14:paraId="5BCE56C3" w14:textId="77777777" w:rsidR="006C28C6" w:rsidRPr="006C28C6" w:rsidRDefault="006C28C6" w:rsidP="006C28C6">
      <w:pPr>
        <w:rPr>
          <w:lang w:eastAsia="pt-BR"/>
        </w:rPr>
      </w:pPr>
    </w:p>
    <w:p w14:paraId="04C1D43C" w14:textId="6B24D75B" w:rsidR="00BE5F91" w:rsidRDefault="00BE5F91" w:rsidP="006C28C6">
      <w:pPr>
        <w:pStyle w:val="Ttulo2"/>
        <w:numPr>
          <w:ilvl w:val="1"/>
          <w:numId w:val="116"/>
        </w:numPr>
        <w:ind w:left="851" w:hanging="851"/>
        <w:rPr>
          <w:rFonts w:eastAsia="MS Mincho"/>
          <w:szCs w:val="20"/>
        </w:rPr>
      </w:pPr>
      <w:r w:rsidRPr="006C28C6">
        <w:rPr>
          <w:rFonts w:eastAsia="MS Mincho"/>
          <w:szCs w:val="20"/>
        </w:rPr>
        <w:t>Desenvolver ou adotar manuais de procedimentos de descarte de materiais potencialmente poluidores, dentre os quais:</w:t>
      </w:r>
    </w:p>
    <w:p w14:paraId="4C58D7DB" w14:textId="77777777" w:rsidR="006C28C6" w:rsidRPr="006C28C6" w:rsidRDefault="006C28C6" w:rsidP="006C28C6">
      <w:pPr>
        <w:rPr>
          <w:lang w:eastAsia="pt-BR"/>
        </w:rPr>
      </w:pPr>
    </w:p>
    <w:p w14:paraId="1AF7C41C" w14:textId="77777777" w:rsidR="00BE5F91" w:rsidRPr="00C03740" w:rsidRDefault="00BE5F91" w:rsidP="00D349F0">
      <w:pPr>
        <w:pStyle w:val="PargrafodaLista"/>
        <w:widowControl w:val="0"/>
        <w:numPr>
          <w:ilvl w:val="0"/>
          <w:numId w:val="105"/>
        </w:numPr>
        <w:suppressAutoHyphens/>
        <w:spacing w:before="40" w:after="96"/>
        <w:ind w:left="1276" w:hanging="425"/>
        <w:outlineLvl w:val="3"/>
        <w:rPr>
          <w:rFonts w:eastAsia="MS Mincho"/>
          <w:szCs w:val="20"/>
          <w:lang w:eastAsia="pt-BR"/>
        </w:rPr>
      </w:pPr>
      <w:r w:rsidRPr="00C03740">
        <w:rPr>
          <w:rFonts w:eastAsia="MS Mincho"/>
          <w:szCs w:val="20"/>
          <w:lang w:eastAsia="pt-BR"/>
        </w:rPr>
        <w:t>As sobras dos materiais poluentes, CAP-Cimento Asfáltico de Petróleo, EAI-Emulsão Asfáltica para a Imprimação e CM30 devem ser separados e acondicionados em recipientes adequados para destinação específica, conforme disciplina normativa vigente.</w:t>
      </w:r>
    </w:p>
    <w:p w14:paraId="2E2B367F" w14:textId="77777777" w:rsidR="00BE5F91" w:rsidRPr="00C03740" w:rsidRDefault="00BE5F91" w:rsidP="00402987">
      <w:pPr>
        <w:pStyle w:val="Ttulo2"/>
        <w:numPr>
          <w:ilvl w:val="1"/>
          <w:numId w:val="116"/>
        </w:numPr>
        <w:spacing w:before="120" w:after="120"/>
        <w:ind w:left="851" w:hanging="851"/>
        <w:rPr>
          <w:rFonts w:eastAsia="MS Mincho"/>
          <w:szCs w:val="20"/>
        </w:rPr>
      </w:pPr>
      <w:r w:rsidRPr="00C03740">
        <w:rPr>
          <w:rFonts w:eastAsia="MS Mincho"/>
          <w:szCs w:val="20"/>
        </w:rPr>
        <w:t>A CONTRATADA deverá observar as diretrizes, critérios e procedimentos para a gestão dos resíduos da construção civil estabelecidos na Lei nº 12.305, de 2010 – Política Nacional de Resíduos Sólidos, Resolução nº 307, de 5/7/2002, do Conselho Nacional de Meio Ambiente – Conama, e Instrução Normativa SLTI/MPOG n° 1, de 19/1/2010, nos seguintes termos:</w:t>
      </w:r>
    </w:p>
    <w:p w14:paraId="4AD67530" w14:textId="77777777" w:rsidR="00BE5F91" w:rsidRPr="00C03740" w:rsidRDefault="00BE5F91" w:rsidP="00D349F0">
      <w:pPr>
        <w:widowControl w:val="0"/>
        <w:numPr>
          <w:ilvl w:val="0"/>
          <w:numId w:val="102"/>
        </w:numPr>
        <w:suppressAutoHyphens/>
        <w:spacing w:before="40" w:after="96"/>
        <w:ind w:left="1276" w:hanging="425"/>
        <w:outlineLvl w:val="3"/>
        <w:rPr>
          <w:rFonts w:eastAsia="MS Mincho"/>
          <w:szCs w:val="20"/>
          <w:lang w:eastAsia="pt-BR"/>
        </w:rPr>
      </w:pPr>
      <w:r w:rsidRPr="00C03740">
        <w:rPr>
          <w:rFonts w:eastAsia="MS Mincho"/>
          <w:szCs w:val="20"/>
          <w:lang w:eastAsia="pt-BR"/>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205A7E1E" w14:textId="77777777" w:rsidR="00BE5F91" w:rsidRPr="00C03740" w:rsidRDefault="00BE5F91" w:rsidP="00D349F0">
      <w:pPr>
        <w:widowControl w:val="0"/>
        <w:numPr>
          <w:ilvl w:val="0"/>
          <w:numId w:val="102"/>
        </w:numPr>
        <w:suppressAutoHyphens/>
        <w:spacing w:before="40" w:after="96"/>
        <w:ind w:left="1276" w:hanging="425"/>
        <w:outlineLvl w:val="3"/>
        <w:rPr>
          <w:rFonts w:eastAsia="MS Mincho"/>
          <w:szCs w:val="20"/>
          <w:lang w:eastAsia="pt-BR"/>
        </w:rPr>
      </w:pPr>
      <w:r w:rsidRPr="00C03740">
        <w:rPr>
          <w:rFonts w:eastAsia="MS Mincho"/>
          <w:szCs w:val="20"/>
          <w:lang w:eastAsia="pt-BR"/>
        </w:rPr>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4AA509E8" w14:textId="77777777" w:rsidR="00BE5F91" w:rsidRPr="00C03740" w:rsidRDefault="00BE5F91" w:rsidP="00D349F0">
      <w:pPr>
        <w:widowControl w:val="0"/>
        <w:numPr>
          <w:ilvl w:val="0"/>
          <w:numId w:val="104"/>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A (reutilizáveis ou recicláveis como agregados): deverão ser reutilizados ou reciclados na forma de agregados ou encaminhados a aterro de resíduos Classe A de preservação de material para usos futuros;</w:t>
      </w:r>
    </w:p>
    <w:p w14:paraId="3879EE49" w14:textId="77777777" w:rsidR="00BE5F91" w:rsidRPr="00C03740" w:rsidRDefault="00BE5F91" w:rsidP="00D349F0">
      <w:pPr>
        <w:widowControl w:val="0"/>
        <w:numPr>
          <w:ilvl w:val="0"/>
          <w:numId w:val="104"/>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B (recicláveis para outras destinações): deverão ser reutilizados, reciclados ou encaminhados a áreas de armazenamento temporário, sendo dispostos de modo a permitir a sua utilização ou reciclagem futura;</w:t>
      </w:r>
    </w:p>
    <w:p w14:paraId="38B73AAA" w14:textId="77777777" w:rsidR="00BE5F91" w:rsidRPr="00C03740" w:rsidRDefault="00BE5F91" w:rsidP="00D349F0">
      <w:pPr>
        <w:widowControl w:val="0"/>
        <w:numPr>
          <w:ilvl w:val="0"/>
          <w:numId w:val="104"/>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685264EC" w14:textId="77777777" w:rsidR="00BE5F91" w:rsidRPr="00C03740" w:rsidRDefault="00BE5F91" w:rsidP="00D349F0">
      <w:pPr>
        <w:widowControl w:val="0"/>
        <w:numPr>
          <w:ilvl w:val="0"/>
          <w:numId w:val="104"/>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D (perigosos, contaminados ou prejudiciais à saúde): deverão ser armazenados, transportados e destinados em conformidade com as normas técnicas específicas.</w:t>
      </w:r>
    </w:p>
    <w:p w14:paraId="3BF6916B" w14:textId="77777777" w:rsidR="00BE5F91" w:rsidRPr="00C03740" w:rsidRDefault="00BE5F91" w:rsidP="00D349F0">
      <w:pPr>
        <w:widowControl w:val="0"/>
        <w:numPr>
          <w:ilvl w:val="0"/>
          <w:numId w:val="104"/>
        </w:numPr>
        <w:suppressAutoHyphens/>
        <w:spacing w:before="40" w:after="96"/>
        <w:ind w:left="1843" w:hanging="425"/>
        <w:outlineLvl w:val="3"/>
        <w:rPr>
          <w:rFonts w:eastAsia="MS Mincho"/>
          <w:szCs w:val="20"/>
          <w:lang w:eastAsia="pt-BR"/>
        </w:rPr>
      </w:pPr>
      <w:r w:rsidRPr="00C03740">
        <w:rPr>
          <w:rFonts w:eastAsia="MS Mincho"/>
          <w:szCs w:val="20"/>
          <w:lang w:eastAsia="pt-BR"/>
        </w:rPr>
        <w:t>Em nenhuma hipótese a CONTRATADA poderá dispor os resíduos originários da contratação aterros de resíduos domiciliares, áreas de “bota fora”, encostas, corpos de água, lotes vagos e áreas protegidas por Lei, bem como em áreas não licenciadas.</w:t>
      </w:r>
    </w:p>
    <w:p w14:paraId="7D358DFC" w14:textId="77777777" w:rsidR="00BE5F91" w:rsidRPr="00C03740" w:rsidRDefault="00BE5F91" w:rsidP="00D349F0">
      <w:pPr>
        <w:widowControl w:val="0"/>
        <w:numPr>
          <w:ilvl w:val="0"/>
          <w:numId w:val="104"/>
        </w:numPr>
        <w:suppressAutoHyphens/>
        <w:spacing w:before="40" w:after="96"/>
        <w:ind w:left="1843" w:hanging="425"/>
        <w:outlineLvl w:val="3"/>
        <w:rPr>
          <w:rFonts w:eastAsia="MS Mincho"/>
          <w:szCs w:val="20"/>
          <w:lang w:eastAsia="pt-BR"/>
        </w:rPr>
      </w:pPr>
      <w:r w:rsidRPr="00C03740">
        <w:rPr>
          <w:rFonts w:eastAsia="MS Mincho"/>
          <w:szCs w:val="20"/>
          <w:lang w:eastAsia="pt-BR"/>
        </w:rP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14:paraId="0A94EDC4" w14:textId="77777777" w:rsidR="00BE5F91" w:rsidRPr="00C03740" w:rsidRDefault="00BE5F91" w:rsidP="00402987">
      <w:pPr>
        <w:pStyle w:val="Ttulo2"/>
        <w:numPr>
          <w:ilvl w:val="1"/>
          <w:numId w:val="116"/>
        </w:numPr>
        <w:spacing w:before="120" w:after="120"/>
        <w:ind w:left="851" w:hanging="851"/>
        <w:rPr>
          <w:rFonts w:eastAsia="MS Mincho"/>
          <w:szCs w:val="20"/>
        </w:rPr>
      </w:pPr>
      <w:r w:rsidRPr="00C03740">
        <w:rPr>
          <w:rFonts w:eastAsia="MS Mincho"/>
          <w:szCs w:val="20"/>
        </w:rPr>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14:paraId="0E723D5E" w14:textId="77777777" w:rsidR="00BE5F91" w:rsidRPr="00C03740" w:rsidRDefault="00BE5F91" w:rsidP="00542C99">
      <w:pPr>
        <w:widowControl w:val="0"/>
        <w:numPr>
          <w:ilvl w:val="0"/>
          <w:numId w:val="103"/>
        </w:numPr>
        <w:suppressAutoHyphens/>
        <w:spacing w:before="40" w:after="96"/>
        <w:ind w:left="1276" w:hanging="425"/>
        <w:outlineLvl w:val="3"/>
        <w:rPr>
          <w:rFonts w:eastAsia="MS Mincho"/>
          <w:szCs w:val="20"/>
          <w:lang w:eastAsia="pt-BR"/>
        </w:rPr>
      </w:pPr>
      <w:r w:rsidRPr="00C03740">
        <w:rPr>
          <w:rFonts w:eastAsia="MS Mincho"/>
          <w:szCs w:val="20"/>
          <w:lang w:eastAsia="pt-BR"/>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14:paraId="6C20CC16" w14:textId="7D5C2731" w:rsidR="006C28C6" w:rsidRPr="006C28C6" w:rsidRDefault="00BE5F91" w:rsidP="006C28C6">
      <w:pPr>
        <w:widowControl w:val="0"/>
        <w:numPr>
          <w:ilvl w:val="0"/>
          <w:numId w:val="103"/>
        </w:numPr>
        <w:suppressAutoHyphens/>
        <w:spacing w:before="40" w:after="96"/>
        <w:ind w:left="1276" w:hanging="425"/>
        <w:outlineLvl w:val="3"/>
        <w:rPr>
          <w:rFonts w:eastAsia="MS Mincho"/>
          <w:szCs w:val="20"/>
          <w:lang w:eastAsia="pt-BR"/>
        </w:rPr>
      </w:pPr>
      <w:r w:rsidRPr="00C03740">
        <w:rPr>
          <w:rFonts w:eastAsia="MS Mincho"/>
          <w:szCs w:val="20"/>
          <w:lang w:eastAsia="pt-BR"/>
        </w:rPr>
        <w:t xml:space="preserve">Providenciar a coleta do óleo lubrificante usado ou contaminado recolhido, através de </w:t>
      </w:r>
      <w:r w:rsidRPr="00C03740">
        <w:rPr>
          <w:rFonts w:eastAsia="MS Mincho"/>
          <w:szCs w:val="20"/>
          <w:lang w:eastAsia="pt-BR"/>
        </w:rPr>
        <w:lastRenderedPageBreak/>
        <w:t>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14:paraId="1D73ECB1" w14:textId="77777777" w:rsidR="00BE5F91" w:rsidRPr="00C03740" w:rsidRDefault="00BE5F91" w:rsidP="00542C99">
      <w:pPr>
        <w:widowControl w:val="0"/>
        <w:numPr>
          <w:ilvl w:val="0"/>
          <w:numId w:val="103"/>
        </w:numPr>
        <w:suppressAutoHyphens/>
        <w:spacing w:before="40" w:after="96"/>
        <w:ind w:left="1276" w:hanging="425"/>
        <w:outlineLvl w:val="3"/>
        <w:rPr>
          <w:rFonts w:eastAsia="MS Mincho"/>
          <w:szCs w:val="20"/>
          <w:lang w:eastAsia="pt-BR"/>
        </w:rPr>
      </w:pPr>
      <w:r w:rsidRPr="00C03740">
        <w:rPr>
          <w:rFonts w:eastAsia="MS Mincho"/>
          <w:szCs w:val="20"/>
          <w:lang w:eastAsia="pt-BR"/>
        </w:rPr>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14:paraId="034BF5DB" w14:textId="77777777" w:rsidR="00BE5F91" w:rsidRPr="00C03740" w:rsidRDefault="00BE5F91" w:rsidP="00402987">
      <w:pPr>
        <w:pStyle w:val="Ttulo2"/>
        <w:numPr>
          <w:ilvl w:val="1"/>
          <w:numId w:val="116"/>
        </w:numPr>
        <w:spacing w:before="120" w:after="120"/>
        <w:ind w:left="851" w:hanging="851"/>
        <w:rPr>
          <w:rFonts w:eastAsia="MS Mincho"/>
          <w:szCs w:val="20"/>
        </w:rPr>
      </w:pPr>
      <w:r w:rsidRPr="00C03740">
        <w:rPr>
          <w:rFonts w:eastAsia="MS Mincho"/>
          <w:szCs w:val="20"/>
        </w:rPr>
        <w:t>A CONTRATADA deverá comprovar a adoção de práticas de desfazimento sustentável ou reciclagem dos bens que forem inservíveis para o processo de reutilização.</w:t>
      </w:r>
    </w:p>
    <w:p w14:paraId="142384D7" w14:textId="77777777" w:rsidR="0068194A" w:rsidRPr="00C03740" w:rsidRDefault="0068194A" w:rsidP="002406C1">
      <w:pPr>
        <w:rPr>
          <w:szCs w:val="20"/>
        </w:rPr>
      </w:pPr>
    </w:p>
    <w:p w14:paraId="31ABDB04" w14:textId="77777777" w:rsidR="003A2D9B" w:rsidRPr="00C03740" w:rsidRDefault="003A2D9B" w:rsidP="00402987">
      <w:pPr>
        <w:pStyle w:val="Ttulo1"/>
        <w:numPr>
          <w:ilvl w:val="0"/>
          <w:numId w:val="116"/>
        </w:numPr>
        <w:ind w:left="851" w:hanging="851"/>
        <w:rPr>
          <w:szCs w:val="20"/>
        </w:rPr>
      </w:pPr>
      <w:bookmarkStart w:id="48" w:name="_Toc178670048"/>
      <w:r w:rsidRPr="00C03740">
        <w:rPr>
          <w:szCs w:val="20"/>
        </w:rPr>
        <w:t xml:space="preserve">OBRIGAÇÕES DA </w:t>
      </w:r>
      <w:r w:rsidR="00541F0C" w:rsidRPr="00C03740">
        <w:rPr>
          <w:szCs w:val="20"/>
        </w:rPr>
        <w:t>CONTRATADA</w:t>
      </w:r>
      <w:bookmarkEnd w:id="48"/>
    </w:p>
    <w:p w14:paraId="28FDE7B2" w14:textId="77777777" w:rsidR="00116DEC" w:rsidRPr="00C03740" w:rsidRDefault="00116DEC" w:rsidP="00116DEC">
      <w:pPr>
        <w:rPr>
          <w:szCs w:val="20"/>
        </w:rPr>
      </w:pPr>
    </w:p>
    <w:p w14:paraId="2FAE56D4" w14:textId="77777777" w:rsidR="0012563E" w:rsidRPr="00C03740" w:rsidRDefault="0012563E" w:rsidP="00402987">
      <w:pPr>
        <w:pStyle w:val="Ttulo2"/>
        <w:numPr>
          <w:ilvl w:val="1"/>
          <w:numId w:val="116"/>
        </w:numPr>
        <w:ind w:left="851" w:hanging="851"/>
        <w:rPr>
          <w:szCs w:val="20"/>
        </w:rPr>
      </w:pPr>
      <w:r w:rsidRPr="00C03740">
        <w:rPr>
          <w:szCs w:val="20"/>
        </w:rPr>
        <w:t xml:space="preserve">A </w:t>
      </w:r>
      <w:r w:rsidR="00E80740" w:rsidRPr="00C03740">
        <w:rPr>
          <w:szCs w:val="20"/>
        </w:rPr>
        <w:t>CONTRATADA</w:t>
      </w:r>
      <w:r w:rsidRPr="00C03740">
        <w:rPr>
          <w:szCs w:val="20"/>
        </w:rPr>
        <w:t xml:space="preserve"> deverá apresentar à </w:t>
      </w:r>
      <w:r w:rsidR="00CF5060" w:rsidRPr="00C03740">
        <w:rPr>
          <w:szCs w:val="20"/>
        </w:rPr>
        <w:t>Codevasf</w:t>
      </w:r>
      <w:r w:rsidRPr="00C03740">
        <w:rPr>
          <w:szCs w:val="20"/>
        </w:rPr>
        <w:t xml:space="preserve"> antes do início dos trabalhos, os seguintes documentos:</w:t>
      </w:r>
    </w:p>
    <w:p w14:paraId="4E45E193" w14:textId="77777777" w:rsidR="00551A0F" w:rsidRPr="00C03740" w:rsidRDefault="00551A0F" w:rsidP="00551A0F">
      <w:pPr>
        <w:rPr>
          <w:szCs w:val="20"/>
        </w:rPr>
      </w:pPr>
    </w:p>
    <w:p w14:paraId="69EBA715" w14:textId="77777777" w:rsidR="008D74C9" w:rsidRPr="00C03740" w:rsidRDefault="00236F9F" w:rsidP="00542C99">
      <w:pPr>
        <w:pStyle w:val="PargrafodaLista"/>
        <w:numPr>
          <w:ilvl w:val="0"/>
          <w:numId w:val="11"/>
        </w:numPr>
        <w:ind w:left="1276" w:hanging="425"/>
        <w:rPr>
          <w:szCs w:val="20"/>
        </w:rPr>
      </w:pPr>
      <w:r w:rsidRPr="00C03740">
        <w:rPr>
          <w:szCs w:val="20"/>
        </w:rPr>
        <w:t>Identificação da área para construção de canteiro de obra e “layout” das instalações e edificações previstas, bem como área para implantação do laboratório de ensaios de campo, quando for o caso</w:t>
      </w:r>
      <w:r w:rsidR="008D74C9" w:rsidRPr="00C03740">
        <w:rPr>
          <w:szCs w:val="20"/>
        </w:rPr>
        <w:t>.</w:t>
      </w:r>
    </w:p>
    <w:p w14:paraId="1075B2F0" w14:textId="77777777" w:rsidR="008D74C9" w:rsidRPr="00C03740" w:rsidRDefault="00236F9F" w:rsidP="00542C99">
      <w:pPr>
        <w:pStyle w:val="PargrafodaLista"/>
        <w:numPr>
          <w:ilvl w:val="0"/>
          <w:numId w:val="11"/>
        </w:numPr>
        <w:ind w:left="1276" w:hanging="425"/>
        <w:rPr>
          <w:szCs w:val="20"/>
        </w:rPr>
      </w:pPr>
      <w:r w:rsidRPr="00C03740">
        <w:rPr>
          <w:szCs w:val="20"/>
        </w:rPr>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r w:rsidR="008D74C9" w:rsidRPr="00C03740">
        <w:rPr>
          <w:szCs w:val="20"/>
        </w:rPr>
        <w:t>.</w:t>
      </w:r>
    </w:p>
    <w:p w14:paraId="0E5E60A8" w14:textId="77777777" w:rsidR="003247AE" w:rsidRPr="00C03740" w:rsidRDefault="003247AE" w:rsidP="004F68B2">
      <w:pPr>
        <w:ind w:left="1418" w:hanging="567"/>
        <w:rPr>
          <w:szCs w:val="20"/>
        </w:rPr>
      </w:pPr>
    </w:p>
    <w:p w14:paraId="55AEBABD" w14:textId="77777777" w:rsidR="001D7000" w:rsidRPr="00C03740" w:rsidRDefault="00236F9F" w:rsidP="00542C99">
      <w:pPr>
        <w:pStyle w:val="PargrafodaLista"/>
        <w:numPr>
          <w:ilvl w:val="0"/>
          <w:numId w:val="14"/>
        </w:numPr>
        <w:ind w:left="1843" w:hanging="567"/>
        <w:rPr>
          <w:szCs w:val="20"/>
        </w:rPr>
      </w:pPr>
      <w:r w:rsidRPr="00C03740">
        <w:rPr>
          <w:szCs w:val="20"/>
        </w:rPr>
        <w:t>Com base no pleno conhecimento das condições locais a CONTRATADA deverá apresentar declaração de procedência dos materiais a serem utilizados, tais como: areia, brita, pedra, indicando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r w:rsidR="008D74C9" w:rsidRPr="00C03740">
        <w:rPr>
          <w:szCs w:val="20"/>
        </w:rPr>
        <w:t>.</w:t>
      </w:r>
    </w:p>
    <w:p w14:paraId="2B3EB6DC" w14:textId="77777777" w:rsidR="00236F9F" w:rsidRPr="00C03740" w:rsidRDefault="00236F9F" w:rsidP="00542C99">
      <w:pPr>
        <w:pStyle w:val="PargrafodaLista"/>
        <w:numPr>
          <w:ilvl w:val="0"/>
          <w:numId w:val="14"/>
        </w:numPr>
        <w:ind w:left="1843" w:hanging="567"/>
        <w:rPr>
          <w:szCs w:val="20"/>
        </w:rPr>
      </w:pPr>
      <w:r w:rsidRPr="00C03740">
        <w:rPr>
          <w:szCs w:val="20"/>
        </w:rPr>
        <w:t>Auxiliar na regularização ambiental das localidades onde serão realizados os serviços, elaborando documentos necessários e protocolando nos órgãos competentes com anuência da Codevasf.</w:t>
      </w:r>
    </w:p>
    <w:p w14:paraId="1FF9D35E" w14:textId="77777777" w:rsidR="0085597C" w:rsidRPr="00C03740" w:rsidRDefault="0085597C" w:rsidP="004F68B2">
      <w:pPr>
        <w:ind w:left="1418" w:hanging="567"/>
        <w:rPr>
          <w:szCs w:val="20"/>
        </w:rPr>
      </w:pPr>
    </w:p>
    <w:p w14:paraId="4E2E6E87" w14:textId="77777777" w:rsidR="00533CB8" w:rsidRPr="00C03740" w:rsidRDefault="00533CB8" w:rsidP="00542C99">
      <w:pPr>
        <w:pStyle w:val="PargrafodaLista"/>
        <w:numPr>
          <w:ilvl w:val="0"/>
          <w:numId w:val="11"/>
        </w:numPr>
        <w:ind w:left="1276" w:hanging="425"/>
        <w:rPr>
          <w:szCs w:val="20"/>
        </w:rPr>
      </w:pPr>
      <w:r w:rsidRPr="00C03740">
        <w:rPr>
          <w:szCs w:val="20"/>
        </w:rPr>
        <w:t>Planejamento em meio eletrônico, no formato MS Project ou software similar, demonstrando todas as etapas previstas para a execução do objeto contratado;</w:t>
      </w:r>
    </w:p>
    <w:p w14:paraId="6652FF6A" w14:textId="77777777" w:rsidR="0012563E" w:rsidRDefault="00236F9F" w:rsidP="00542C99">
      <w:pPr>
        <w:pStyle w:val="PargrafodaLista"/>
        <w:numPr>
          <w:ilvl w:val="0"/>
          <w:numId w:val="11"/>
        </w:numPr>
        <w:ind w:left="1276" w:hanging="425"/>
        <w:rPr>
          <w:szCs w:val="20"/>
        </w:rPr>
      </w:pPr>
      <w:r w:rsidRPr="00C03740">
        <w:rPr>
          <w:szCs w:val="20"/>
        </w:rPr>
        <w:t>Cronograma físico-financeiro, detalhado e adequado ao Plano de Trabalho referido na alínea acima, em até 30 dias após emissão da Ordem de Serviço, sob pena de sanções administrativas</w:t>
      </w:r>
      <w:r w:rsidR="0012563E" w:rsidRPr="00C03740">
        <w:rPr>
          <w:szCs w:val="20"/>
        </w:rPr>
        <w:t>.</w:t>
      </w:r>
    </w:p>
    <w:p w14:paraId="4DF1546A" w14:textId="7F9D39F1" w:rsidR="00356CF9" w:rsidRDefault="00356CF9" w:rsidP="000F05F0">
      <w:pPr>
        <w:pStyle w:val="PargrafodaLista"/>
        <w:numPr>
          <w:ilvl w:val="0"/>
          <w:numId w:val="11"/>
        </w:numPr>
        <w:ind w:left="1276" w:hanging="425"/>
        <w:rPr>
          <w:szCs w:val="20"/>
        </w:rPr>
      </w:pPr>
      <w:r w:rsidRPr="00356CF9">
        <w:rPr>
          <w:szCs w:val="20"/>
        </w:rPr>
        <w:t>Relação dos serviços especializados que serão subcontratados, considerando as condições</w:t>
      </w:r>
      <w:r>
        <w:rPr>
          <w:szCs w:val="20"/>
        </w:rPr>
        <w:t xml:space="preserve"> </w:t>
      </w:r>
      <w:r w:rsidRPr="00356CF9">
        <w:rPr>
          <w:szCs w:val="20"/>
        </w:rPr>
        <w:t>estabelecidas neste Termo de Referência. A Contratada quando da solicitação de autorização para os</w:t>
      </w:r>
      <w:r>
        <w:rPr>
          <w:szCs w:val="20"/>
        </w:rPr>
        <w:t xml:space="preserve"> </w:t>
      </w:r>
      <w:r w:rsidRPr="00356CF9">
        <w:rPr>
          <w:szCs w:val="20"/>
        </w:rPr>
        <w:t>serviços parciais a serem subcontratados deverá demonstrar em serviços e/ou fornecimentos que</w:t>
      </w:r>
      <w:r>
        <w:rPr>
          <w:szCs w:val="20"/>
        </w:rPr>
        <w:t xml:space="preserve"> </w:t>
      </w:r>
      <w:r w:rsidRPr="00356CF9">
        <w:rPr>
          <w:szCs w:val="20"/>
        </w:rPr>
        <w:t>serão subcontratados, bem como, comprovar as exigências da habilitação, conforme descrito abaixo,</w:t>
      </w:r>
      <w:r>
        <w:rPr>
          <w:szCs w:val="20"/>
        </w:rPr>
        <w:t xml:space="preserve"> </w:t>
      </w:r>
      <w:r w:rsidRPr="00356CF9">
        <w:rPr>
          <w:szCs w:val="20"/>
        </w:rPr>
        <w:t>da empresa subcontratada, respeitando as parcelas que podem ser subcontratadas constantes no</w:t>
      </w:r>
      <w:r>
        <w:rPr>
          <w:szCs w:val="20"/>
        </w:rPr>
        <w:t xml:space="preserve"> </w:t>
      </w:r>
      <w:r w:rsidRPr="00356CF9">
        <w:rPr>
          <w:szCs w:val="20"/>
        </w:rPr>
        <w:t>Anexo 1, que deverá ser previamente aprovada pela Fiscalização da Codevasf:</w:t>
      </w:r>
    </w:p>
    <w:p w14:paraId="7FF137F2" w14:textId="77777777" w:rsidR="000F05F0" w:rsidRDefault="000F05F0" w:rsidP="000F05F0">
      <w:pPr>
        <w:pStyle w:val="PargrafodaLista"/>
        <w:numPr>
          <w:ilvl w:val="0"/>
          <w:numId w:val="0"/>
        </w:numPr>
        <w:ind w:left="1276"/>
        <w:rPr>
          <w:szCs w:val="20"/>
        </w:rPr>
      </w:pPr>
    </w:p>
    <w:p w14:paraId="63C44C25" w14:textId="77777777" w:rsidR="000F05F0" w:rsidRDefault="000F05F0" w:rsidP="000F05F0">
      <w:pPr>
        <w:pStyle w:val="PargrafodaLista"/>
        <w:numPr>
          <w:ilvl w:val="1"/>
          <w:numId w:val="122"/>
        </w:numPr>
        <w:ind w:left="1843" w:hanging="567"/>
        <w:rPr>
          <w:szCs w:val="20"/>
        </w:rPr>
      </w:pPr>
      <w:r w:rsidRPr="000F05F0">
        <w:rPr>
          <w:szCs w:val="20"/>
        </w:rPr>
        <w:t>Regularidade jurídica, fiscal, trabalhista e qualificação econômico-financeira deverá ser</w:t>
      </w:r>
      <w:r>
        <w:rPr>
          <w:szCs w:val="20"/>
        </w:rPr>
        <w:t xml:space="preserve"> </w:t>
      </w:r>
      <w:r w:rsidRPr="000F05F0">
        <w:rPr>
          <w:szCs w:val="20"/>
        </w:rPr>
        <w:t>atendida conforme exigência do Edital;</w:t>
      </w:r>
    </w:p>
    <w:p w14:paraId="6C478A84" w14:textId="77777777" w:rsidR="000F05F0" w:rsidRDefault="000F05F0" w:rsidP="000F05F0">
      <w:pPr>
        <w:pStyle w:val="PargrafodaLista"/>
        <w:numPr>
          <w:ilvl w:val="1"/>
          <w:numId w:val="122"/>
        </w:numPr>
        <w:ind w:left="1843" w:hanging="567"/>
        <w:rPr>
          <w:szCs w:val="20"/>
        </w:rPr>
      </w:pPr>
      <w:r w:rsidRPr="000F05F0">
        <w:rPr>
          <w:szCs w:val="20"/>
        </w:rPr>
        <w:lastRenderedPageBreak/>
        <w:t>Registro ou inscrição da SUBCONTRATADA no Conselho de Classe Profissional (e.g. CREA),</w:t>
      </w:r>
      <w:r>
        <w:rPr>
          <w:szCs w:val="20"/>
        </w:rPr>
        <w:t xml:space="preserve"> </w:t>
      </w:r>
      <w:r w:rsidRPr="000F05F0">
        <w:rPr>
          <w:szCs w:val="20"/>
        </w:rPr>
        <w:t>demonstrando o ramo de atividade (em sua disciplina subcontratada)</w:t>
      </w:r>
      <w:r>
        <w:rPr>
          <w:szCs w:val="20"/>
        </w:rPr>
        <w:t>;</w:t>
      </w:r>
    </w:p>
    <w:p w14:paraId="31769E84" w14:textId="77777777" w:rsidR="000F05F0" w:rsidRDefault="000F05F0" w:rsidP="000F05F0">
      <w:pPr>
        <w:pStyle w:val="PargrafodaLista"/>
        <w:numPr>
          <w:ilvl w:val="1"/>
          <w:numId w:val="122"/>
        </w:numPr>
        <w:ind w:left="1843" w:hanging="567"/>
        <w:rPr>
          <w:szCs w:val="20"/>
        </w:rPr>
      </w:pPr>
      <w:r w:rsidRPr="000F05F0">
        <w:rPr>
          <w:szCs w:val="20"/>
        </w:rPr>
        <w:t>Comprovação de capacidade técnica-operacional da Subcontratada, representado por</w:t>
      </w:r>
      <w:r>
        <w:rPr>
          <w:szCs w:val="20"/>
        </w:rPr>
        <w:t xml:space="preserve"> </w:t>
      </w:r>
      <w:r w:rsidRPr="000F05F0">
        <w:rPr>
          <w:szCs w:val="20"/>
        </w:rPr>
        <w:t>certidão(</w:t>
      </w:r>
      <w:proofErr w:type="spellStart"/>
      <w:r w:rsidRPr="000F05F0">
        <w:rPr>
          <w:szCs w:val="20"/>
        </w:rPr>
        <w:t>ões</w:t>
      </w:r>
      <w:proofErr w:type="spellEnd"/>
      <w:r w:rsidRPr="000F05F0">
        <w:rPr>
          <w:szCs w:val="20"/>
        </w:rPr>
        <w:t>) ou atestado(s) expedidos por pessoas jurídicas de direito público ou privado,</w:t>
      </w:r>
      <w:r>
        <w:rPr>
          <w:szCs w:val="20"/>
        </w:rPr>
        <w:t xml:space="preserve"> </w:t>
      </w:r>
      <w:r w:rsidRPr="000F05F0">
        <w:rPr>
          <w:szCs w:val="20"/>
        </w:rPr>
        <w:t>acompanhado da CAT – Certidão de Acervo Técnico do profissional responsável à época ou da</w:t>
      </w:r>
      <w:r>
        <w:rPr>
          <w:szCs w:val="20"/>
        </w:rPr>
        <w:t xml:space="preserve"> </w:t>
      </w:r>
      <w:r w:rsidRPr="000F05F0">
        <w:rPr>
          <w:szCs w:val="20"/>
        </w:rPr>
        <w:t>Certidão de Acervo Operacional, comprovando a execução de serviços similares àqueles que serão</w:t>
      </w:r>
      <w:r>
        <w:rPr>
          <w:szCs w:val="20"/>
        </w:rPr>
        <w:t xml:space="preserve"> </w:t>
      </w:r>
      <w:r w:rsidRPr="000F05F0">
        <w:rPr>
          <w:szCs w:val="20"/>
        </w:rPr>
        <w:t>subcontratados, em empreendimentos de porte similar ao objeto da licitação;</w:t>
      </w:r>
    </w:p>
    <w:p w14:paraId="140154F9" w14:textId="12258E3B" w:rsidR="000F05F0" w:rsidRDefault="000F05F0" w:rsidP="000F05F0">
      <w:pPr>
        <w:pStyle w:val="PargrafodaLista"/>
        <w:numPr>
          <w:ilvl w:val="1"/>
          <w:numId w:val="122"/>
        </w:numPr>
        <w:ind w:left="1843" w:hanging="567"/>
        <w:rPr>
          <w:szCs w:val="20"/>
        </w:rPr>
      </w:pPr>
      <w:r w:rsidRPr="000F05F0">
        <w:rPr>
          <w:szCs w:val="20"/>
        </w:rPr>
        <w:t>Declaração de que entre os responsáveis técnicos ou sócios não constam funcionários,</w:t>
      </w:r>
      <w:r>
        <w:rPr>
          <w:szCs w:val="20"/>
        </w:rPr>
        <w:t xml:space="preserve"> </w:t>
      </w:r>
      <w:r w:rsidRPr="000F05F0">
        <w:rPr>
          <w:szCs w:val="20"/>
        </w:rPr>
        <w:t>empregados ou ocupantes de cargo comissionado na Codevasf</w:t>
      </w:r>
      <w:r>
        <w:rPr>
          <w:szCs w:val="20"/>
        </w:rPr>
        <w:t>;</w:t>
      </w:r>
    </w:p>
    <w:p w14:paraId="46DF1CCA" w14:textId="12A6F877" w:rsidR="000F05F0" w:rsidRPr="000F05F0" w:rsidRDefault="000F05F0" w:rsidP="000F05F0">
      <w:pPr>
        <w:pStyle w:val="PargrafodaLista"/>
        <w:numPr>
          <w:ilvl w:val="1"/>
          <w:numId w:val="122"/>
        </w:numPr>
        <w:ind w:left="1843" w:hanging="567"/>
        <w:rPr>
          <w:szCs w:val="20"/>
        </w:rPr>
      </w:pPr>
      <w:r w:rsidRPr="000F05F0">
        <w:rPr>
          <w:szCs w:val="20"/>
        </w:rPr>
        <w:t>Durante a execução do contrato a Subcontratada indicada pode ser substituída por empresa</w:t>
      </w:r>
      <w:r>
        <w:rPr>
          <w:szCs w:val="20"/>
        </w:rPr>
        <w:t xml:space="preserve"> </w:t>
      </w:r>
      <w:r w:rsidRPr="000F05F0">
        <w:rPr>
          <w:szCs w:val="20"/>
        </w:rPr>
        <w:t>com capacidade equivalente ou superior, desde que aprovado previamente pela Codevasf.</w:t>
      </w:r>
    </w:p>
    <w:p w14:paraId="1C6DC8F9" w14:textId="77777777" w:rsidR="00356CF9" w:rsidRPr="00356CF9" w:rsidRDefault="00356CF9" w:rsidP="00356CF9">
      <w:pPr>
        <w:rPr>
          <w:szCs w:val="20"/>
        </w:rPr>
      </w:pPr>
    </w:p>
    <w:p w14:paraId="3D15C14B" w14:textId="77777777" w:rsidR="001C2E3A" w:rsidRPr="00542C99" w:rsidRDefault="00EC69F1" w:rsidP="00542C99">
      <w:pPr>
        <w:pStyle w:val="PargrafodaLista"/>
        <w:numPr>
          <w:ilvl w:val="0"/>
          <w:numId w:val="11"/>
        </w:numPr>
        <w:ind w:left="1276" w:hanging="425"/>
        <w:rPr>
          <w:szCs w:val="20"/>
        </w:rPr>
      </w:pPr>
      <w:r w:rsidRPr="00542C99">
        <w:rPr>
          <w:szCs w:val="20"/>
        </w:rPr>
        <w:t>As Anotações de Responsabilidade Técnica – ARTs referentes ao objeto do contrato e especialidades pertinentes, tanto do projeto executivo quanto da execução da obra, nos termos da Lei nº. 6.496/77, juntamente com o registro dos responsáveis técnicos pelos serviços objeto desta licitação, conforme Resolução n° 1.137 de 31/3/2023</w:t>
      </w:r>
      <w:r w:rsidR="001C2E3A" w:rsidRPr="00542C99">
        <w:rPr>
          <w:szCs w:val="20"/>
        </w:rPr>
        <w:t>.</w:t>
      </w:r>
    </w:p>
    <w:p w14:paraId="06A51E96" w14:textId="77777777" w:rsidR="001C2E3A" w:rsidRPr="00542C99" w:rsidRDefault="00EC69F1" w:rsidP="00542C99">
      <w:pPr>
        <w:pStyle w:val="PargrafodaLista"/>
        <w:numPr>
          <w:ilvl w:val="0"/>
          <w:numId w:val="11"/>
        </w:numPr>
        <w:ind w:left="1276" w:hanging="425"/>
        <w:rPr>
          <w:szCs w:val="20"/>
        </w:rPr>
      </w:pPr>
      <w:r w:rsidRPr="00542C99">
        <w:rPr>
          <w:szCs w:val="20"/>
        </w:rPr>
        <w:t>Relação dos equipamentos, com as devidas especificações técnicas, que serão utilizados na execução dos serviços</w:t>
      </w:r>
      <w:r w:rsidR="001C2E3A" w:rsidRPr="00542C99">
        <w:rPr>
          <w:szCs w:val="20"/>
        </w:rPr>
        <w:t>.</w:t>
      </w:r>
    </w:p>
    <w:p w14:paraId="079306C9" w14:textId="77777777" w:rsidR="001C2E3A" w:rsidRPr="00C03740" w:rsidRDefault="001C2E3A" w:rsidP="001C2E3A">
      <w:pPr>
        <w:rPr>
          <w:szCs w:val="20"/>
        </w:rPr>
      </w:pPr>
    </w:p>
    <w:p w14:paraId="2E77F987" w14:textId="77777777" w:rsidR="00EC69F1" w:rsidRPr="00C03740" w:rsidRDefault="00EC69F1" w:rsidP="00402987">
      <w:pPr>
        <w:pStyle w:val="Ttulo2"/>
        <w:numPr>
          <w:ilvl w:val="1"/>
          <w:numId w:val="116"/>
        </w:numPr>
        <w:ind w:left="851" w:hanging="851"/>
        <w:rPr>
          <w:szCs w:val="20"/>
        </w:rPr>
      </w:pPr>
      <w:r w:rsidRPr="00C03740">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4BAC85D6" w14:textId="77777777" w:rsidR="00EC69F1" w:rsidRPr="00C03740" w:rsidRDefault="00EC69F1" w:rsidP="00EC69F1">
      <w:pPr>
        <w:rPr>
          <w:szCs w:val="20"/>
          <w:lang w:eastAsia="pt-BR"/>
        </w:rPr>
      </w:pPr>
    </w:p>
    <w:p w14:paraId="34973BC2" w14:textId="249B07EB" w:rsidR="00EC69F1" w:rsidRPr="008D0C17" w:rsidRDefault="008D0C17" w:rsidP="00402987">
      <w:pPr>
        <w:pStyle w:val="Ttulo2"/>
        <w:numPr>
          <w:ilvl w:val="1"/>
          <w:numId w:val="116"/>
        </w:numPr>
        <w:ind w:left="851" w:hanging="851"/>
        <w:rPr>
          <w:szCs w:val="20"/>
        </w:rPr>
      </w:pPr>
      <w:r w:rsidRPr="008D0C17">
        <w:rPr>
          <w:szCs w:val="20"/>
        </w:rPr>
        <w:t xml:space="preserve"> Por definição da Codevasf, a contratada deverá mobilizar quantas frentes de serviço (completas</w:t>
      </w:r>
      <w:r w:rsidR="007D303D">
        <w:rPr>
          <w:szCs w:val="20"/>
        </w:rPr>
        <w:t>, conforme planilha orçamentária, aba “</w:t>
      </w:r>
      <w:proofErr w:type="spellStart"/>
      <w:r w:rsidR="007D303D" w:rsidRPr="007D303D">
        <w:rPr>
          <w:i/>
          <w:iCs/>
          <w:szCs w:val="20"/>
        </w:rPr>
        <w:t>Mob</w:t>
      </w:r>
      <w:proofErr w:type="spellEnd"/>
      <w:r w:rsidR="007D303D">
        <w:rPr>
          <w:szCs w:val="20"/>
        </w:rPr>
        <w:t>”</w:t>
      </w:r>
      <w:r w:rsidRPr="008D0C17">
        <w:rPr>
          <w:szCs w:val="20"/>
        </w:rPr>
        <w:t>) forem necessários, simultaneamente, de acordo com o valor do contrato, respeitados os valores dos módulos mínimos.</w:t>
      </w:r>
    </w:p>
    <w:p w14:paraId="03BD96FB" w14:textId="77777777" w:rsidR="00EC69F1" w:rsidRPr="00C03740" w:rsidRDefault="00EC69F1" w:rsidP="00542C99"/>
    <w:p w14:paraId="1B55C12D" w14:textId="77777777" w:rsidR="00EC69F1" w:rsidRPr="00C03740" w:rsidRDefault="00EC69F1" w:rsidP="00402987">
      <w:pPr>
        <w:pStyle w:val="Ttulo3"/>
        <w:numPr>
          <w:ilvl w:val="2"/>
          <w:numId w:val="116"/>
        </w:numPr>
        <w:spacing w:before="120" w:after="120"/>
        <w:ind w:left="851" w:hanging="851"/>
      </w:pPr>
      <w:r w:rsidRPr="00C03740">
        <w:t>A Contratada deverá atender à demanda de disponibilização de frentes de serviço solicitada pelo fiscal do contrato.</w:t>
      </w:r>
    </w:p>
    <w:p w14:paraId="49BC921F" w14:textId="6A8B916B" w:rsidR="008D0C17" w:rsidRDefault="008D0C17" w:rsidP="00542C99">
      <w:pPr>
        <w:pStyle w:val="Ttulo2"/>
        <w:numPr>
          <w:ilvl w:val="1"/>
          <w:numId w:val="116"/>
        </w:numPr>
        <w:ind w:left="851" w:hanging="851"/>
        <w:rPr>
          <w:rFonts w:eastAsia="MS Mincho"/>
          <w:szCs w:val="20"/>
        </w:rPr>
      </w:pPr>
      <w:r w:rsidRPr="008D0C17">
        <w:rPr>
          <w:rFonts w:eastAsia="MS Mincho"/>
          <w:szCs w:val="20"/>
        </w:rPr>
        <w:t>A Contratada deverá respeitar os seguintes prazos:</w:t>
      </w:r>
    </w:p>
    <w:p w14:paraId="0756A7EA" w14:textId="77777777" w:rsidR="007D303D" w:rsidRPr="007D303D" w:rsidRDefault="007D303D" w:rsidP="007D303D">
      <w:pPr>
        <w:rPr>
          <w:lang w:eastAsia="pt-BR"/>
        </w:rPr>
      </w:pPr>
    </w:p>
    <w:p w14:paraId="623E7F82" w14:textId="49E62694" w:rsidR="008D0C17" w:rsidRPr="008D0C17" w:rsidRDefault="008D0C17" w:rsidP="00542C99">
      <w:pPr>
        <w:pStyle w:val="Ttulo2"/>
        <w:numPr>
          <w:ilvl w:val="0"/>
          <w:numId w:val="108"/>
        </w:numPr>
        <w:ind w:left="1276" w:hanging="425"/>
        <w:rPr>
          <w:rFonts w:eastAsia="MS Mincho"/>
          <w:szCs w:val="20"/>
        </w:rPr>
      </w:pPr>
      <w:r w:rsidRPr="008D0C17">
        <w:rPr>
          <w:rFonts w:eastAsia="MS Mincho"/>
          <w:szCs w:val="20"/>
        </w:rPr>
        <w:t xml:space="preserve">Após a emissão da Ordem de Serviço, a Contratada deverá apresentar o Projeto executivo em até 30 (trinta) dias. </w:t>
      </w:r>
    </w:p>
    <w:p w14:paraId="12AE8CAD" w14:textId="49FB6E09" w:rsidR="008D0C17" w:rsidRPr="008D0C17" w:rsidRDefault="008D0C17" w:rsidP="00542C99">
      <w:pPr>
        <w:pStyle w:val="Ttulo2"/>
        <w:numPr>
          <w:ilvl w:val="0"/>
          <w:numId w:val="108"/>
        </w:numPr>
        <w:ind w:left="1276" w:hanging="425"/>
        <w:rPr>
          <w:rFonts w:eastAsia="MS Mincho"/>
          <w:szCs w:val="20"/>
        </w:rPr>
      </w:pPr>
      <w:r w:rsidRPr="008D0C17">
        <w:rPr>
          <w:rFonts w:eastAsia="MS Mincho"/>
          <w:szCs w:val="20"/>
        </w:rPr>
        <w:t xml:space="preserve">Após a aprovação do Projeto Executivo, a Contratada deverá mobilizar os equipamentos para execução </w:t>
      </w:r>
      <w:r w:rsidR="004E4DC7">
        <w:rPr>
          <w:rFonts w:eastAsia="MS Mincho"/>
          <w:szCs w:val="20"/>
        </w:rPr>
        <w:t>dos serviços</w:t>
      </w:r>
      <w:r w:rsidRPr="008D0C17">
        <w:rPr>
          <w:rFonts w:eastAsia="MS Mincho"/>
          <w:szCs w:val="20"/>
        </w:rPr>
        <w:t xml:space="preserve"> dentro do prazo de até 10 dias.</w:t>
      </w:r>
    </w:p>
    <w:p w14:paraId="50109740" w14:textId="101253F7" w:rsidR="00EC69F1" w:rsidRDefault="008D0C17" w:rsidP="00542C99">
      <w:pPr>
        <w:pStyle w:val="Ttulo2"/>
        <w:numPr>
          <w:ilvl w:val="0"/>
          <w:numId w:val="108"/>
        </w:numPr>
        <w:ind w:left="1276" w:hanging="425"/>
        <w:rPr>
          <w:rFonts w:eastAsia="MS Mincho"/>
          <w:szCs w:val="20"/>
        </w:rPr>
      </w:pPr>
      <w:r w:rsidRPr="008D0C17">
        <w:rPr>
          <w:rFonts w:eastAsia="MS Mincho"/>
          <w:szCs w:val="20"/>
        </w:rPr>
        <w:t>Os prazos estabelecidos nos subitens anteriores poderão ser dilatados</w:t>
      </w:r>
      <w:r>
        <w:rPr>
          <w:rFonts w:eastAsia="MS Mincho"/>
          <w:szCs w:val="20"/>
        </w:rPr>
        <w:t>.</w:t>
      </w:r>
      <w:r w:rsidRPr="008D0C17">
        <w:rPr>
          <w:rFonts w:eastAsia="MS Mincho"/>
          <w:szCs w:val="20"/>
        </w:rPr>
        <w:t xml:space="preserve"> </w:t>
      </w:r>
    </w:p>
    <w:p w14:paraId="6830B3B6" w14:textId="77777777" w:rsidR="008D0C17" w:rsidRPr="008D0C17" w:rsidRDefault="008D0C17" w:rsidP="008D0C17">
      <w:pPr>
        <w:rPr>
          <w:lang w:eastAsia="pt-BR"/>
        </w:rPr>
      </w:pPr>
    </w:p>
    <w:p w14:paraId="2787584E"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Apresentar-se sempre que solicitada, através do seu Responsável Técnico e/ou Coordenador dos trabalhos, nos escritórios da Codevasf em Brasília/DF ou Superintendências Regionais.</w:t>
      </w:r>
    </w:p>
    <w:p w14:paraId="0E536AF3" w14:textId="77777777" w:rsidR="00EC69F1" w:rsidRPr="00C03740" w:rsidRDefault="00EC69F1" w:rsidP="00542C99"/>
    <w:p w14:paraId="313AB21D" w14:textId="77777777" w:rsidR="00EC69F1" w:rsidRPr="000F05F0" w:rsidRDefault="00EC69F1" w:rsidP="00402987">
      <w:pPr>
        <w:pStyle w:val="Ttulo2"/>
        <w:numPr>
          <w:ilvl w:val="1"/>
          <w:numId w:val="116"/>
        </w:numPr>
        <w:ind w:left="851" w:hanging="851"/>
        <w:rPr>
          <w:rFonts w:eastAsia="MS Mincho"/>
          <w:szCs w:val="20"/>
        </w:rPr>
      </w:pPr>
      <w:r w:rsidRPr="00C03740">
        <w:rPr>
          <w:rFonts w:eastAsia="MS Mincho"/>
          <w:szCs w:val="20"/>
        </w:rPr>
        <w:t xml:space="preserve">Acatar as orientações da Codevasf, notadamente quanto ao cumprimento das Normas </w:t>
      </w:r>
      <w:r w:rsidRPr="000F05F0">
        <w:rPr>
          <w:rFonts w:eastAsia="MS Mincho"/>
          <w:szCs w:val="20"/>
        </w:rPr>
        <w:t>Internas, de Segurança e Medicina do Trabalho.</w:t>
      </w:r>
    </w:p>
    <w:p w14:paraId="33CFC11A" w14:textId="77777777" w:rsidR="00EC69F1" w:rsidRPr="000F05F0" w:rsidRDefault="00EC69F1" w:rsidP="00542C99"/>
    <w:p w14:paraId="734087A7" w14:textId="3CB73959" w:rsidR="000F05F0" w:rsidRPr="000F05F0" w:rsidRDefault="0099495C" w:rsidP="000F05F0">
      <w:pPr>
        <w:pStyle w:val="Ttulo2"/>
        <w:numPr>
          <w:ilvl w:val="1"/>
          <w:numId w:val="116"/>
        </w:numPr>
        <w:ind w:left="851" w:hanging="851"/>
        <w:rPr>
          <w:rFonts w:eastAsia="MS Mincho"/>
          <w:szCs w:val="20"/>
        </w:rPr>
      </w:pPr>
      <w:r w:rsidRPr="000F05F0">
        <w:rPr>
          <w:rFonts w:eastAsia="MS Mincho"/>
          <w:szCs w:val="20"/>
        </w:rPr>
        <w:t>Assumir a inteira responsabilidade pelo transporte interno e externo do pessoal até o local dos serviços</w:t>
      </w:r>
      <w:r w:rsidR="00EC69F1" w:rsidRPr="000F05F0">
        <w:rPr>
          <w:rFonts w:eastAsia="MS Mincho"/>
          <w:szCs w:val="20"/>
        </w:rPr>
        <w:t>.</w:t>
      </w:r>
    </w:p>
    <w:p w14:paraId="793CE40B" w14:textId="77777777" w:rsidR="00EC69F1" w:rsidRPr="00C03740" w:rsidRDefault="00EC69F1" w:rsidP="00542C99"/>
    <w:p w14:paraId="30057FAB" w14:textId="77777777" w:rsidR="00EC69F1" w:rsidRDefault="00EC69F1" w:rsidP="00402987">
      <w:pPr>
        <w:pStyle w:val="Ttulo2"/>
        <w:numPr>
          <w:ilvl w:val="1"/>
          <w:numId w:val="116"/>
        </w:numPr>
        <w:ind w:left="851" w:hanging="851"/>
        <w:rPr>
          <w:rFonts w:eastAsia="MS Mincho"/>
          <w:szCs w:val="20"/>
        </w:rPr>
      </w:pPr>
      <w:r w:rsidRPr="00C03740">
        <w:rPr>
          <w:rFonts w:eastAsia="MS Mincho"/>
          <w:szCs w:val="20"/>
        </w:rPr>
        <w:t>Utilização de pessoal experiente, bem como de equipamentos, ferramentas e instrumentos adequados para a boa execução dos serviços.</w:t>
      </w:r>
    </w:p>
    <w:p w14:paraId="0B65F29C" w14:textId="77777777" w:rsidR="000F05F0" w:rsidRPr="000F05F0" w:rsidRDefault="000F05F0" w:rsidP="000F05F0">
      <w:pPr>
        <w:rPr>
          <w:lang w:eastAsia="pt-BR"/>
        </w:rPr>
      </w:pPr>
    </w:p>
    <w:p w14:paraId="4DBEC522" w14:textId="6B4CABF0" w:rsidR="000F05F0" w:rsidRPr="000F05F0" w:rsidRDefault="000F05F0" w:rsidP="000F05F0">
      <w:pPr>
        <w:pStyle w:val="Ttulo2"/>
        <w:numPr>
          <w:ilvl w:val="1"/>
          <w:numId w:val="116"/>
        </w:numPr>
        <w:ind w:left="851" w:hanging="851"/>
      </w:pPr>
      <w:r>
        <w:t>Utilizar o Sistema de Acompanhamento de Obras Públicas da Codevasf (SAOP) para registrar as medições e todos as atividades relacionados à execução do objeto contratado.</w:t>
      </w:r>
    </w:p>
    <w:p w14:paraId="5DFF9EC2" w14:textId="77777777" w:rsidR="00EC69F1" w:rsidRPr="00C03740" w:rsidRDefault="00EC69F1" w:rsidP="00542C99"/>
    <w:p w14:paraId="327A57F0"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Responsabilizar-se pelo fornecimento de toda a mão de obra, sem qualquer vinculação empregatícia com a Codevasf, bem como todo o material necessário à execução dos serviços objeto do contrato.</w:t>
      </w:r>
    </w:p>
    <w:p w14:paraId="1A8C5567" w14:textId="77777777" w:rsidR="00EC69F1" w:rsidRPr="00C03740" w:rsidRDefault="00EC69F1" w:rsidP="00542C99"/>
    <w:p w14:paraId="7F6825A1" w14:textId="77777777" w:rsidR="00542C99" w:rsidRDefault="00EC69F1" w:rsidP="00542C99">
      <w:pPr>
        <w:pStyle w:val="Ttulo2"/>
        <w:numPr>
          <w:ilvl w:val="1"/>
          <w:numId w:val="116"/>
        </w:numPr>
        <w:ind w:left="851" w:hanging="851"/>
        <w:rPr>
          <w:rFonts w:eastAsia="MS Mincho"/>
          <w:szCs w:val="20"/>
        </w:rPr>
      </w:pPr>
      <w:r w:rsidRPr="00C03740">
        <w:rPr>
          <w:rFonts w:eastAsia="MS Mincho"/>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 de engenharia.</w:t>
      </w:r>
    </w:p>
    <w:p w14:paraId="7FBF58F6" w14:textId="77777777" w:rsidR="00542C99" w:rsidRPr="00542C99" w:rsidRDefault="00542C99" w:rsidP="00542C99">
      <w:pPr>
        <w:rPr>
          <w:lang w:eastAsia="pt-BR"/>
        </w:rPr>
      </w:pPr>
    </w:p>
    <w:p w14:paraId="090F3281" w14:textId="1BD96E46" w:rsidR="00EC69F1" w:rsidRPr="00542C99" w:rsidRDefault="00EC69F1" w:rsidP="00542C99">
      <w:pPr>
        <w:pStyle w:val="Ttulo2"/>
        <w:numPr>
          <w:ilvl w:val="1"/>
          <w:numId w:val="116"/>
        </w:numPr>
        <w:ind w:left="851" w:hanging="851"/>
        <w:rPr>
          <w:rFonts w:eastAsia="MS Mincho"/>
          <w:szCs w:val="20"/>
        </w:rPr>
      </w:pPr>
      <w:r w:rsidRPr="00542C99">
        <w:rPr>
          <w:rFonts w:eastAsia="MS Mincho"/>
          <w:szCs w:val="20"/>
        </w:rPr>
        <w:t>A CONTRATADA deve assegurar e facilitar o acesso da Fiscalização, aos serviços e a todos os elementos que forem necessários ao desempenho de sua missão.</w:t>
      </w:r>
    </w:p>
    <w:p w14:paraId="27114021" w14:textId="77777777" w:rsidR="00EC69F1" w:rsidRPr="00C03740" w:rsidRDefault="00EC69F1" w:rsidP="00542C99"/>
    <w:p w14:paraId="5BD5ED7B"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39046A11" w14:textId="77777777" w:rsidR="00EC69F1" w:rsidRPr="00C03740" w:rsidRDefault="00EC69F1" w:rsidP="00542C99"/>
    <w:p w14:paraId="7965D49B"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 CONTRATADA deverá conceder livre acesso aos seus documentos e registros contábeis, referentes ao objeto da licitação, para os servidores ou empregados do órgão ou entidade da Codevasf e dos órgãos de controle interno e externo.</w:t>
      </w:r>
    </w:p>
    <w:p w14:paraId="529A349F" w14:textId="77777777" w:rsidR="00EC69F1" w:rsidRPr="00C03740" w:rsidRDefault="00EC69F1" w:rsidP="00542C99"/>
    <w:p w14:paraId="00E18A69"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Caso a CONTRATADA seja registrada em região diferente daquela em que serão executados os serviços objeto deste TR, deverá apresentar visto, novo registro ou dispensa de registro, em conformidade com disposto nos arts. 5º, 6º e 7º da Resolução Confea nº 1.121 de 13/12/2019.</w:t>
      </w:r>
    </w:p>
    <w:p w14:paraId="67879F08" w14:textId="77777777" w:rsidR="00EC69F1" w:rsidRPr="00C03740" w:rsidRDefault="00EC69F1" w:rsidP="00542C99"/>
    <w:p w14:paraId="58ECDB49"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 CONTRATADA será responsável por quaisquer acidentes de trabalho referentes a seu pessoal que venham a ocorrer por conta do serviço contratado e/ou por ela causado a terceiros.</w:t>
      </w:r>
    </w:p>
    <w:p w14:paraId="11A55B9C" w14:textId="77777777" w:rsidR="00EC69F1" w:rsidRPr="00C03740" w:rsidRDefault="00EC69F1" w:rsidP="00542C99"/>
    <w:p w14:paraId="0FB82C38"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Desfazer e corrigir os serviços rejeitados pela Fiscalização dentro do prazo estabelecido pela mesma, arcando com todas as despesas necessárias.</w:t>
      </w:r>
    </w:p>
    <w:p w14:paraId="27850AD4" w14:textId="77777777" w:rsidR="00EC69F1" w:rsidRPr="00C03740" w:rsidRDefault="00EC69F1" w:rsidP="00542C99"/>
    <w:p w14:paraId="35FD407B"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 xml:space="preserve">Caberá à CONTRATADA obter e arcar com os gastos de todas as licenças e franquias, pagar encargos sociais e impostos municipais, estaduais e federais que incidirem sobre a execução dos serviços. </w:t>
      </w:r>
    </w:p>
    <w:p w14:paraId="4F9F83E0" w14:textId="77777777" w:rsidR="00EC69F1" w:rsidRPr="00C03740" w:rsidRDefault="00EC69F1" w:rsidP="00542C99"/>
    <w:p w14:paraId="3593165F"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66CE06DD" w14:textId="77777777" w:rsidR="00EC69F1" w:rsidRPr="00C03740" w:rsidRDefault="00EC69F1" w:rsidP="00542C99"/>
    <w:p w14:paraId="08EA29A6"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 CONTRATADA será responsável, perante a Codevasf, pela qualidade do total dos serviços, bem como pela qualidade dos relatórios/documentos gerados, no que diz respeito à observância de normas técnicas e códigos profissionais.</w:t>
      </w:r>
    </w:p>
    <w:p w14:paraId="1A4C8539" w14:textId="77777777" w:rsidR="00EC69F1" w:rsidRPr="00C03740" w:rsidRDefault="00EC69F1" w:rsidP="00542C99"/>
    <w:p w14:paraId="049F8CDD"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7EBB3C1" w14:textId="77777777" w:rsidR="00EC69F1" w:rsidRPr="00C03740" w:rsidRDefault="00EC69F1" w:rsidP="00D8099C"/>
    <w:p w14:paraId="66A70961" w14:textId="7A21B11A" w:rsidR="00EC69F1" w:rsidRPr="00542C99" w:rsidRDefault="00EC69F1" w:rsidP="00542C99">
      <w:pPr>
        <w:pStyle w:val="Ttulo2"/>
        <w:numPr>
          <w:ilvl w:val="1"/>
          <w:numId w:val="116"/>
        </w:numPr>
        <w:ind w:left="851" w:hanging="851"/>
        <w:rPr>
          <w:rFonts w:eastAsia="MS Mincho"/>
          <w:szCs w:val="20"/>
        </w:rPr>
      </w:pPr>
      <w:r w:rsidRPr="00C03740">
        <w:rPr>
          <w:rFonts w:eastAsia="MS Mincho"/>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w:t>
      </w:r>
      <w:r w:rsidRPr="00C03740">
        <w:rPr>
          <w:rFonts w:eastAsia="MS Mincho"/>
          <w:szCs w:val="20"/>
        </w:rPr>
        <w:lastRenderedPageBreak/>
        <w:t xml:space="preserve">a quaisquer manifestações de corrupção, atuando junto a seus fornecedores e parceiros privados a também conhecer e cumprir as previsões da Lei nº 12.846/2013 e do </w:t>
      </w:r>
      <w:r w:rsidR="0089172A">
        <w:t>Decreto n° 11.129 de 11 de julho de 2022</w:t>
      </w:r>
      <w:r w:rsidRPr="00C03740">
        <w:rPr>
          <w:rFonts w:eastAsia="MS Mincho"/>
          <w:szCs w:val="20"/>
        </w:rPr>
        <w:t>, abstendo-se, ainda, de cometer atos tendentes a lesar a Administração Pública, denunciando a prática de irregularidades que tiver conhecimento por meios dos canais de denúncias disponíveis.</w:t>
      </w:r>
    </w:p>
    <w:p w14:paraId="311FC85F" w14:textId="77777777" w:rsidR="00EC69F1" w:rsidRPr="00C03740" w:rsidRDefault="00EC69F1" w:rsidP="00542C99"/>
    <w:p w14:paraId="2B56C133"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 CONTRATADA entende e aceita que é condicionante para na execução dos serviços de engenharia, objeto da presente licitação, atender ainda às seguintes normas complementares:</w:t>
      </w:r>
    </w:p>
    <w:p w14:paraId="3A3E8F74" w14:textId="77777777" w:rsidR="00EC69F1" w:rsidRPr="00C03740" w:rsidRDefault="00EC69F1" w:rsidP="00542C99">
      <w:pPr>
        <w:pStyle w:val="PargrafodaLista"/>
        <w:numPr>
          <w:ilvl w:val="2"/>
          <w:numId w:val="106"/>
        </w:numPr>
        <w:tabs>
          <w:tab w:val="clear" w:pos="1015"/>
        </w:tabs>
        <w:suppressAutoHyphens/>
        <w:spacing w:line="300" w:lineRule="auto"/>
        <w:ind w:left="1276" w:hanging="425"/>
        <w:rPr>
          <w:rFonts w:eastAsia="MS Mincho"/>
          <w:szCs w:val="20"/>
          <w:lang w:eastAsia="pt-BR"/>
        </w:rPr>
      </w:pPr>
      <w:r w:rsidRPr="00C03740">
        <w:rPr>
          <w:rFonts w:eastAsia="MS Mincho"/>
          <w:szCs w:val="20"/>
          <w:lang w:eastAsia="pt-BR"/>
        </w:rPr>
        <w:t>Códigos, leis, decretos, portarias e normas federais, estaduais e municipais, inclusive normas de concessionárias de serviços públicos, e as normas técnicas da Codevasf.</w:t>
      </w:r>
    </w:p>
    <w:p w14:paraId="0D122B63" w14:textId="77777777" w:rsidR="00EC69F1" w:rsidRPr="00C03740" w:rsidRDefault="00EC69F1" w:rsidP="00542C99">
      <w:pPr>
        <w:numPr>
          <w:ilvl w:val="2"/>
          <w:numId w:val="106"/>
        </w:numPr>
        <w:tabs>
          <w:tab w:val="clear" w:pos="1015"/>
        </w:tabs>
        <w:suppressAutoHyphens/>
        <w:spacing w:before="120" w:after="60"/>
        <w:ind w:left="1276" w:hanging="425"/>
        <w:outlineLvl w:val="2"/>
        <w:rPr>
          <w:rFonts w:eastAsia="MS Mincho"/>
          <w:szCs w:val="20"/>
          <w:lang w:eastAsia="pt-BR"/>
        </w:rPr>
      </w:pPr>
      <w:r w:rsidRPr="00C03740">
        <w:rPr>
          <w:rFonts w:eastAsia="MS Mincho"/>
          <w:szCs w:val="20"/>
          <w:lang w:eastAsia="pt-BR"/>
        </w:rPr>
        <w:t>Normas técnicas da ABNT, do INMETRO e do DNIT, principalmente no que diz respeito aos requisitos mínimos de qualidade, utilidade, resistência e segurança.</w:t>
      </w:r>
    </w:p>
    <w:p w14:paraId="0D172B11" w14:textId="77777777" w:rsidR="00EC69F1" w:rsidRPr="00C03740" w:rsidRDefault="00EC69F1" w:rsidP="00542C99">
      <w:pPr>
        <w:numPr>
          <w:ilvl w:val="2"/>
          <w:numId w:val="106"/>
        </w:numPr>
        <w:tabs>
          <w:tab w:val="clear" w:pos="1015"/>
        </w:tabs>
        <w:suppressAutoHyphens/>
        <w:spacing w:before="120" w:after="60"/>
        <w:ind w:left="1276" w:hanging="425"/>
        <w:outlineLvl w:val="2"/>
        <w:rPr>
          <w:rFonts w:eastAsia="MS Mincho"/>
          <w:szCs w:val="20"/>
          <w:lang w:eastAsia="pt-BR"/>
        </w:rPr>
      </w:pPr>
      <w:r w:rsidRPr="00C03740">
        <w:rPr>
          <w:rFonts w:eastAsia="MS Mincho"/>
          <w:szCs w:val="20"/>
          <w:lang w:eastAsia="pt-BR"/>
        </w:rPr>
        <w:t>Atendimento a todas as condicionantes ambientais das licenças, quando couber.</w:t>
      </w:r>
    </w:p>
    <w:p w14:paraId="4CDBE432" w14:textId="77777777" w:rsidR="00EC69F1" w:rsidRPr="00C03740" w:rsidRDefault="00EC69F1" w:rsidP="00D8099C"/>
    <w:p w14:paraId="2ACE34C5"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Manter em local visível no canteiro de obras cópia da Anuência Ambiental, se houver, caso contrário, cópia da legislação de dispensa do referido documento.</w:t>
      </w:r>
    </w:p>
    <w:p w14:paraId="43CB44E7" w14:textId="77777777" w:rsidR="00EC69F1" w:rsidRPr="00C03740" w:rsidRDefault="00EC69F1" w:rsidP="00D8099C"/>
    <w:p w14:paraId="681F3BDD"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Atendimento às condicionantes ambientais necessárias à obtenção das Licenças do Empreendimento, emitidas pelo órgão competente, relativas à execução dos serviços, quando couber.</w:t>
      </w:r>
    </w:p>
    <w:p w14:paraId="11488759" w14:textId="77777777" w:rsidR="00EC69F1" w:rsidRPr="00C03740" w:rsidRDefault="00EC69F1" w:rsidP="00402987">
      <w:pPr>
        <w:pStyle w:val="Ttulo3"/>
        <w:numPr>
          <w:ilvl w:val="2"/>
          <w:numId w:val="116"/>
        </w:numPr>
        <w:spacing w:before="120" w:after="120"/>
        <w:ind w:left="851" w:hanging="851"/>
        <w:rPr>
          <w:rFonts w:eastAsia="MS Mincho"/>
        </w:rPr>
      </w:pPr>
      <w:r w:rsidRPr="00C03740">
        <w:rPr>
          <w:rFonts w:eastAsia="MS Mincho"/>
        </w:rPr>
        <w:t>Ao final dos serviços as instalações do canteiro de obra deverão ser demolidas e as áreas devidamente recuperadas, conforme as recomendações básicas para a proteção ambiental.</w:t>
      </w:r>
    </w:p>
    <w:p w14:paraId="267D10B0" w14:textId="77777777" w:rsidR="00EC69F1" w:rsidRPr="00C03740" w:rsidRDefault="00EC69F1" w:rsidP="00D8099C"/>
    <w:p w14:paraId="26F601FC" w14:textId="77777777" w:rsidR="00EC69F1" w:rsidRPr="00C03740" w:rsidRDefault="00EC69F1" w:rsidP="00402987">
      <w:pPr>
        <w:pStyle w:val="Ttulo3"/>
        <w:numPr>
          <w:ilvl w:val="2"/>
          <w:numId w:val="116"/>
        </w:numPr>
        <w:spacing w:before="120" w:after="120"/>
        <w:ind w:left="851" w:hanging="851"/>
        <w:rPr>
          <w:rFonts w:eastAsia="MS Mincho"/>
        </w:rPr>
      </w:pPr>
      <w:r w:rsidRPr="00C03740">
        <w:rPr>
          <w:rFonts w:eastAsia="MS Mincho"/>
        </w:rPr>
        <w:t>Realizar e executar o Plano de Recuperação Ambiental de Áreas Degradadas (PRAD) das áreas onde forem realizadas intervenções em função dos serviços, quando couber.</w:t>
      </w:r>
    </w:p>
    <w:p w14:paraId="46B6F66A" w14:textId="77777777" w:rsidR="00EC69F1" w:rsidRPr="00C03740" w:rsidRDefault="00EC69F1" w:rsidP="00D8099C"/>
    <w:p w14:paraId="7418207D" w14:textId="77777777" w:rsidR="00EC69F1" w:rsidRPr="00C03740" w:rsidRDefault="00EC69F1" w:rsidP="00402987">
      <w:pPr>
        <w:pStyle w:val="Ttulo3"/>
        <w:numPr>
          <w:ilvl w:val="2"/>
          <w:numId w:val="116"/>
        </w:numPr>
        <w:spacing w:before="120" w:after="120"/>
        <w:ind w:left="851" w:hanging="851"/>
        <w:rPr>
          <w:rFonts w:eastAsia="MS Mincho"/>
        </w:rPr>
      </w:pPr>
      <w:r w:rsidRPr="00C03740">
        <w:rPr>
          <w:rFonts w:eastAsia="MS Mincho"/>
        </w:rPr>
        <w:t>Os serviços/fornecimentos contratados deverão ser executados em total conformidade com a legislação ambiental vigente em todas as esferas e com o cumprimento dos atos administrativos ambientais inerentes ao empreendimento em questão, mediante observância dos termos e registros sistemáticos, como forma de comprovar a execução.</w:t>
      </w:r>
    </w:p>
    <w:p w14:paraId="5CA34F66" w14:textId="77777777" w:rsidR="00EC69F1" w:rsidRPr="00C03740" w:rsidRDefault="00EC69F1" w:rsidP="00D8099C"/>
    <w:p w14:paraId="0029DCCB" w14:textId="77777777" w:rsidR="00EC69F1" w:rsidRPr="00C03740" w:rsidRDefault="00EC69F1" w:rsidP="00402987">
      <w:pPr>
        <w:pStyle w:val="Ttulo3"/>
        <w:numPr>
          <w:ilvl w:val="2"/>
          <w:numId w:val="116"/>
        </w:numPr>
        <w:spacing w:before="120" w:after="120"/>
        <w:ind w:left="851" w:hanging="851"/>
        <w:rPr>
          <w:rFonts w:eastAsia="MS Mincho"/>
        </w:rPr>
      </w:pPr>
      <w:r w:rsidRPr="00C03740">
        <w:rPr>
          <w:rFonts w:eastAsia="MS Mincho"/>
        </w:rPr>
        <w:t>A contratada deverá emitir um relatório mensal específico acerca da regularidade ambiental do empreendimento, demonstrando a fiel observância das licenças e atos administrativos ambientais correlatos, bem como de toda a legislação ambiental vigente.</w:t>
      </w:r>
    </w:p>
    <w:p w14:paraId="6107F7F7" w14:textId="76C31346"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w:t>
      </w:r>
      <w:r w:rsidR="007D303D">
        <w:rPr>
          <w:rFonts w:ascii="Times New Roman" w:eastAsia="MS Mincho" w:hAnsi="Times New Roman" w:cs="Times New Roman"/>
          <w:sz w:val="24"/>
          <w:szCs w:val="20"/>
        </w:rPr>
        <w:t>da administração local</w:t>
      </w:r>
      <w:r w:rsidRPr="00C03740">
        <w:rPr>
          <w:rFonts w:eastAsia="MS Mincho"/>
          <w:szCs w:val="20"/>
        </w:rPr>
        <w:t>, sendo que ao final dos serviços todos os equipamentos serão devolvidos à CONTRATADA.</w:t>
      </w:r>
    </w:p>
    <w:p w14:paraId="09C09C9F" w14:textId="77777777" w:rsidR="00EC69F1" w:rsidRPr="00C03740" w:rsidRDefault="00EC69F1" w:rsidP="00542C99"/>
    <w:p w14:paraId="3D45321D"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Submeter à aprovação da fiscalização os protótipos ou amostras dos materiais e equipamentos a serem aplicados nos serviços de engenharia objeto do contrato, inclusive os traços dos concretos a serem utilizados.</w:t>
      </w:r>
    </w:p>
    <w:p w14:paraId="22A05EC6" w14:textId="77777777" w:rsidR="00EC69F1" w:rsidRPr="00C03740" w:rsidRDefault="00EC69F1" w:rsidP="00542C99"/>
    <w:p w14:paraId="7D609C68"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14:paraId="7E5D30BF" w14:textId="77777777" w:rsidR="00EC69F1" w:rsidRPr="00C03740" w:rsidRDefault="00EC69F1" w:rsidP="00542C99"/>
    <w:p w14:paraId="5824100A"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lastRenderedPageBreak/>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14:paraId="7A8824D3" w14:textId="77777777" w:rsidR="00EC69F1" w:rsidRPr="00C03740" w:rsidRDefault="00EC69F1" w:rsidP="00542C99"/>
    <w:p w14:paraId="53F9A0A5"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Exercer a vigilância e proteção de todos os materiais e equipamentos no local dos serviços, inclusive dos barracões e instalações.</w:t>
      </w:r>
    </w:p>
    <w:p w14:paraId="2A94CCA9" w14:textId="77777777" w:rsidR="00EC69F1" w:rsidRPr="00C03740" w:rsidRDefault="00EC69F1" w:rsidP="00542C99"/>
    <w:p w14:paraId="297C2665"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1AD9B09C" w14:textId="77777777" w:rsidR="00EC69F1" w:rsidRPr="00C03740" w:rsidRDefault="00EC69F1" w:rsidP="00542C99"/>
    <w:p w14:paraId="2C5901D4" w14:textId="23D35AC4"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 xml:space="preserve">No momento da desmobilização, para a liberação da última parcela, faz-se necessário a apresentação da certidão de quitação de débitos, referente as despesas com </w:t>
      </w:r>
      <w:r w:rsidR="003D5E73" w:rsidRPr="00C03740">
        <w:rPr>
          <w:rFonts w:eastAsia="MS Mincho"/>
          <w:szCs w:val="20"/>
        </w:rPr>
        <w:t>águ</w:t>
      </w:r>
      <w:r w:rsidR="00542C99">
        <w:rPr>
          <w:rFonts w:eastAsia="MS Mincho"/>
          <w:szCs w:val="20"/>
        </w:rPr>
        <w:t>a</w:t>
      </w:r>
      <w:r w:rsidRPr="00C03740">
        <w:rPr>
          <w:rFonts w:eastAsia="MS Mincho"/>
          <w:szCs w:val="20"/>
        </w:rPr>
        <w:t>, energia, telefone, taxas, impostos e quaisquer outros tributos que venham a ser cobrados.</w:t>
      </w:r>
    </w:p>
    <w:p w14:paraId="6DA7DB7C" w14:textId="77777777" w:rsidR="00EC69F1" w:rsidRPr="00C03740" w:rsidRDefault="00EC69F1" w:rsidP="00542C99"/>
    <w:p w14:paraId="5B9C0A19"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 CONTRATADA deverá apresentar em até 5 (cinco) dias após a emissão da Ordem de Serviço um Preposto, aceito pela Codevasf, no local do serviço, para representá-la na execução do objeto contratado, sob pena de sanções administrativas.</w:t>
      </w:r>
    </w:p>
    <w:p w14:paraId="0C3C4A36" w14:textId="77777777" w:rsidR="00EC69F1" w:rsidRPr="00C03740" w:rsidRDefault="00EC69F1" w:rsidP="00542C99"/>
    <w:p w14:paraId="7FF7A705"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A CONTRATADA deverá comunicar à Fiscalização toda a mobilização de pessoal e equipamentos, quando da chegada ao local dos serviços, a qual deverá ser devidamente anotada no Diário de Obras, para acompanhamento e controle da Codevasf.</w:t>
      </w:r>
    </w:p>
    <w:p w14:paraId="5ACF6DDD" w14:textId="77777777" w:rsidR="00EC69F1" w:rsidRPr="00C03740" w:rsidRDefault="00EC69F1" w:rsidP="00542C99"/>
    <w:p w14:paraId="62B6ABA6"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14:paraId="14E3DC85" w14:textId="77777777" w:rsidR="00EC69F1" w:rsidRPr="00C03740" w:rsidRDefault="00EC69F1" w:rsidP="00542C99"/>
    <w:p w14:paraId="048F8C4C" w14:textId="0C226EFC"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 xml:space="preserve">Durante a execução dos serviços, caberá à CONTRATADA instalar e manter no local dos serviços 1 (uma) placa de identificação dos serviços de engenharia conforme Lei nº 5.194/1966 e Resolução </w:t>
      </w:r>
      <w:r w:rsidR="00542C99" w:rsidRPr="00C03740">
        <w:rPr>
          <w:rFonts w:eastAsia="MS Mincho"/>
          <w:szCs w:val="20"/>
        </w:rPr>
        <w:t xml:space="preserve">CONFEA </w:t>
      </w:r>
      <w:r w:rsidRPr="00C03740">
        <w:rPr>
          <w:rFonts w:eastAsia="MS Mincho"/>
          <w:szCs w:val="20"/>
        </w:rPr>
        <w:t>nº 407 de 9/8/1996.</w:t>
      </w:r>
    </w:p>
    <w:p w14:paraId="1205F902" w14:textId="77777777" w:rsidR="00EC69F1" w:rsidRPr="00C03740" w:rsidRDefault="00EC69F1" w:rsidP="00542C99"/>
    <w:p w14:paraId="0A2E7A73" w14:textId="7DCA962D"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 xml:space="preserve">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009E40FD" w:rsidRPr="009E40FD">
        <w:rPr>
          <w:rFonts w:eastAsia="MS Mincho"/>
          <w:i/>
          <w:iCs/>
          <w:szCs w:val="20"/>
        </w:rPr>
        <w:t>ANEXO 7</w:t>
      </w:r>
      <w:r w:rsidRPr="00C03740">
        <w:rPr>
          <w:rFonts w:eastAsia="MS Mincho"/>
          <w:szCs w:val="20"/>
        </w:rPr>
        <w:t>.</w:t>
      </w:r>
    </w:p>
    <w:p w14:paraId="341C5483" w14:textId="77777777" w:rsidR="00EC69F1" w:rsidRPr="00C03740" w:rsidRDefault="00EC69F1" w:rsidP="00542C99"/>
    <w:p w14:paraId="3DE2EB0C"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Obter junto à Prefeitura Municipal correspondente o alvará de construção e, se necessário, o alvará de demolição, na forma das disposições em vigor.</w:t>
      </w:r>
    </w:p>
    <w:p w14:paraId="456013CF" w14:textId="77777777" w:rsidR="00EC69F1" w:rsidRPr="00C03740" w:rsidRDefault="00EC69F1" w:rsidP="00542C99"/>
    <w:p w14:paraId="11E4CDFC" w14:textId="77777777" w:rsidR="00EC69F1" w:rsidRPr="00C03740" w:rsidRDefault="00EC69F1" w:rsidP="00402987">
      <w:pPr>
        <w:pStyle w:val="Ttulo2"/>
        <w:numPr>
          <w:ilvl w:val="1"/>
          <w:numId w:val="116"/>
        </w:numPr>
        <w:ind w:left="851" w:hanging="851"/>
        <w:rPr>
          <w:rFonts w:eastAsia="MS Mincho"/>
          <w:szCs w:val="20"/>
        </w:rPr>
      </w:pPr>
      <w:r w:rsidRPr="00C03740">
        <w:rPr>
          <w:rFonts w:eastAsia="MS Mincho"/>
          <w:szCs w:val="20"/>
        </w:rPr>
        <w:t>Manter no local dos serviços de engenharia um Diário de Obras, no qual serão feitas anotações diárias contendo no mínimo as seguintes informações:</w:t>
      </w:r>
    </w:p>
    <w:p w14:paraId="11BEF199" w14:textId="77777777" w:rsidR="007D6F87" w:rsidRPr="00C03740" w:rsidRDefault="007D6F87" w:rsidP="007D6F87">
      <w:pPr>
        <w:rPr>
          <w:szCs w:val="20"/>
          <w:lang w:eastAsia="pt-BR"/>
        </w:rPr>
      </w:pPr>
    </w:p>
    <w:p w14:paraId="65474522" w14:textId="77777777" w:rsidR="007D6F87" w:rsidRPr="00C03740" w:rsidRDefault="007D6F87" w:rsidP="00542C99">
      <w:pPr>
        <w:pStyle w:val="Ttulo2"/>
        <w:widowControl w:val="0"/>
        <w:numPr>
          <w:ilvl w:val="0"/>
          <w:numId w:val="107"/>
        </w:numPr>
        <w:suppressAutoHyphens/>
        <w:spacing w:before="40" w:after="96"/>
        <w:ind w:left="1276" w:hanging="425"/>
        <w:contextualSpacing w:val="0"/>
        <w:rPr>
          <w:szCs w:val="20"/>
        </w:rPr>
      </w:pPr>
      <w:r w:rsidRPr="00C03740">
        <w:rPr>
          <w:szCs w:val="20"/>
        </w:rPr>
        <w:t xml:space="preserve">Quantitativo de mão de obra e equipamentos discriminados por tipo e especialidade e materiais utilizados; </w:t>
      </w:r>
    </w:p>
    <w:p w14:paraId="7A341F49" w14:textId="77777777" w:rsidR="007D6F87" w:rsidRPr="00C03740" w:rsidRDefault="007D6F87" w:rsidP="00542C99">
      <w:pPr>
        <w:pStyle w:val="Ttulo2"/>
        <w:widowControl w:val="0"/>
        <w:numPr>
          <w:ilvl w:val="0"/>
          <w:numId w:val="107"/>
        </w:numPr>
        <w:suppressAutoHyphens/>
        <w:spacing w:before="40" w:after="96"/>
        <w:ind w:left="1276" w:hanging="425"/>
        <w:contextualSpacing w:val="0"/>
        <w:rPr>
          <w:szCs w:val="20"/>
        </w:rPr>
      </w:pPr>
      <w:r w:rsidRPr="00C03740">
        <w:rPr>
          <w:szCs w:val="20"/>
        </w:rPr>
        <w:t>Registros da visita da fiscalização à obra e eventuais determinações realizadas pelos fiscais da Companhia durante as fiscalizações;</w:t>
      </w:r>
    </w:p>
    <w:p w14:paraId="3CA12FFA" w14:textId="65A1705D" w:rsidR="007D6F87" w:rsidRPr="00C03740" w:rsidRDefault="007D6F87" w:rsidP="00542C99">
      <w:pPr>
        <w:pStyle w:val="Ttulo2"/>
        <w:widowControl w:val="0"/>
        <w:numPr>
          <w:ilvl w:val="0"/>
          <w:numId w:val="107"/>
        </w:numPr>
        <w:suppressAutoHyphens/>
        <w:spacing w:before="40" w:after="96"/>
        <w:ind w:left="1276" w:hanging="425"/>
        <w:contextualSpacing w:val="0"/>
        <w:rPr>
          <w:szCs w:val="20"/>
        </w:rPr>
      </w:pPr>
      <w:r w:rsidRPr="00C03740">
        <w:rPr>
          <w:szCs w:val="20"/>
        </w:rPr>
        <w:t>Dias de chuva ou outras ocorrências que impactam no andamento das obras</w:t>
      </w:r>
      <w:r w:rsidR="00A801D6">
        <w:rPr>
          <w:szCs w:val="20"/>
        </w:rPr>
        <w:t xml:space="preserve"> e serviços</w:t>
      </w:r>
      <w:r w:rsidRPr="00C03740">
        <w:rPr>
          <w:szCs w:val="20"/>
        </w:rPr>
        <w:t xml:space="preserve">; </w:t>
      </w:r>
    </w:p>
    <w:p w14:paraId="0EBA586C" w14:textId="77777777" w:rsidR="007D6F87" w:rsidRPr="00C03740" w:rsidRDefault="007D6F87" w:rsidP="00542C99">
      <w:pPr>
        <w:pStyle w:val="Ttulo2"/>
        <w:widowControl w:val="0"/>
        <w:numPr>
          <w:ilvl w:val="0"/>
          <w:numId w:val="107"/>
        </w:numPr>
        <w:suppressAutoHyphens/>
        <w:spacing w:before="40" w:after="96"/>
        <w:ind w:left="1276" w:hanging="425"/>
        <w:contextualSpacing w:val="0"/>
        <w:rPr>
          <w:szCs w:val="20"/>
        </w:rPr>
      </w:pPr>
      <w:r w:rsidRPr="00C03740">
        <w:rPr>
          <w:szCs w:val="20"/>
        </w:rPr>
        <w:t xml:space="preserve">Indicações dos serviços em execução no dia, inclusive, com indicação do local (estaca, segmento ou coordenadas); </w:t>
      </w:r>
    </w:p>
    <w:p w14:paraId="1DDEEF78" w14:textId="77777777" w:rsidR="007D6F87" w:rsidRPr="00C03740" w:rsidRDefault="007D6F87" w:rsidP="00542C99">
      <w:pPr>
        <w:pStyle w:val="Ttulo2"/>
        <w:widowControl w:val="0"/>
        <w:numPr>
          <w:ilvl w:val="0"/>
          <w:numId w:val="107"/>
        </w:numPr>
        <w:suppressAutoHyphens/>
        <w:spacing w:before="40" w:after="96"/>
        <w:ind w:left="1276" w:hanging="425"/>
        <w:contextualSpacing w:val="0"/>
        <w:rPr>
          <w:szCs w:val="20"/>
        </w:rPr>
      </w:pPr>
      <w:r w:rsidRPr="00C03740">
        <w:rPr>
          <w:szCs w:val="20"/>
        </w:rPr>
        <w:t xml:space="preserve">Reclamações, advertências e principalmente problemas de ordem técnica que requeiram solução por uma das partes. </w:t>
      </w:r>
    </w:p>
    <w:p w14:paraId="0C9585F8" w14:textId="77777777" w:rsidR="007D6F87" w:rsidRPr="00C03740" w:rsidRDefault="007D6F87" w:rsidP="00402987">
      <w:pPr>
        <w:pStyle w:val="Ttulo3"/>
        <w:numPr>
          <w:ilvl w:val="2"/>
          <w:numId w:val="116"/>
        </w:numPr>
        <w:spacing w:before="120" w:after="120"/>
        <w:ind w:left="851" w:hanging="851"/>
      </w:pPr>
      <w:r w:rsidRPr="00C03740">
        <w:rPr>
          <w:rFonts w:eastAsia="MS Mincho"/>
        </w:rPr>
        <w:lastRenderedPageBreak/>
        <w:t>Este</w:t>
      </w:r>
      <w:r w:rsidRPr="00C03740">
        <w:t xml:space="preserve"> diário, devidamente rubricado pela Fiscalização e pela CONTRATADA em todas as vias, ficará em poder da Codevasf após a conclusão dos serviços de engenharia.</w:t>
      </w:r>
    </w:p>
    <w:p w14:paraId="5F41377C" w14:textId="77777777" w:rsidR="007D6F87" w:rsidRPr="00C03740" w:rsidRDefault="007D6F87" w:rsidP="00402987">
      <w:pPr>
        <w:pStyle w:val="Ttulo2"/>
        <w:numPr>
          <w:ilvl w:val="1"/>
          <w:numId w:val="116"/>
        </w:numPr>
        <w:ind w:left="851" w:hanging="851"/>
        <w:rPr>
          <w:rFonts w:eastAsia="MS Mincho"/>
          <w:szCs w:val="20"/>
        </w:rPr>
      </w:pPr>
      <w:r w:rsidRPr="00C03740">
        <w:rPr>
          <w:rFonts w:eastAsia="MS Mincho"/>
          <w:szCs w:val="20"/>
        </w:rPr>
        <w:t>Obedecer às normas de higiene e prevenção de acidentes, a fim de garantia a salubridade e a segurança nos acampamentos e nos canteiros de serviços.</w:t>
      </w:r>
    </w:p>
    <w:p w14:paraId="63FA7952" w14:textId="77777777" w:rsidR="007D6F87" w:rsidRPr="00C03740" w:rsidRDefault="007D6F87" w:rsidP="00542C99"/>
    <w:p w14:paraId="1B0D2080" w14:textId="77777777" w:rsidR="007D6F87" w:rsidRPr="00C03740" w:rsidRDefault="007D6F87" w:rsidP="00402987">
      <w:pPr>
        <w:pStyle w:val="Ttulo2"/>
        <w:numPr>
          <w:ilvl w:val="1"/>
          <w:numId w:val="116"/>
        </w:numPr>
        <w:ind w:left="851" w:hanging="851"/>
        <w:rPr>
          <w:rFonts w:eastAsia="MS Mincho"/>
          <w:szCs w:val="20"/>
        </w:rPr>
      </w:pPr>
      <w:r w:rsidRPr="00C03740">
        <w:rPr>
          <w:rFonts w:eastAsia="MS Mincho"/>
          <w:szCs w:val="20"/>
        </w:rPr>
        <w:t>Responder financeiramente, sem prejuízo de outras medidas que possam ser adotadas por quaisquer danos causados à União, Estado, município ou terceiros, em razão da execução dos serviços de engenharia.</w:t>
      </w:r>
    </w:p>
    <w:p w14:paraId="61A47C94" w14:textId="77777777" w:rsidR="007D6F87" w:rsidRPr="00C03740" w:rsidRDefault="007D6F87" w:rsidP="00542C99"/>
    <w:p w14:paraId="7E4C2ECD" w14:textId="77777777" w:rsidR="007D6F87" w:rsidRPr="00C03740" w:rsidRDefault="007D6F87" w:rsidP="00402987">
      <w:pPr>
        <w:pStyle w:val="Ttulo2"/>
        <w:numPr>
          <w:ilvl w:val="1"/>
          <w:numId w:val="116"/>
        </w:numPr>
        <w:ind w:left="851" w:hanging="851"/>
        <w:rPr>
          <w:rFonts w:eastAsia="MS Mincho"/>
          <w:szCs w:val="20"/>
        </w:rPr>
      </w:pPr>
      <w:r w:rsidRPr="00C03740">
        <w:rPr>
          <w:rFonts w:eastAsia="MS Mincho"/>
          <w:szCs w:val="20"/>
        </w:rPr>
        <w:t>Fazer com que os componentes da equipe de mão de obra operacional (operários) exerçam as suas atividades, devidamente uniformizados, em padrão único (farda) e fazendo uso dos equipamentos de segurança requeridos para as atividades desenvolvidas, em observância à legislação pertinente.</w:t>
      </w:r>
    </w:p>
    <w:p w14:paraId="4BAC6409" w14:textId="77777777" w:rsidR="007D6F87" w:rsidRPr="00C03740" w:rsidRDefault="007D6F87" w:rsidP="00542C99"/>
    <w:p w14:paraId="2F8686F6" w14:textId="77777777" w:rsidR="007D6F87" w:rsidRPr="00C03740" w:rsidRDefault="007D6F87" w:rsidP="00402987">
      <w:pPr>
        <w:pStyle w:val="Ttulo2"/>
        <w:numPr>
          <w:ilvl w:val="1"/>
          <w:numId w:val="116"/>
        </w:numPr>
        <w:ind w:left="851" w:hanging="851"/>
        <w:rPr>
          <w:rFonts w:eastAsia="MS Mincho"/>
          <w:szCs w:val="20"/>
        </w:rPr>
      </w:pPr>
      <w:r w:rsidRPr="00C03740">
        <w:rPr>
          <w:rFonts w:eastAsia="MS Mincho"/>
          <w:szCs w:val="20"/>
        </w:rPr>
        <w:t xml:space="preserve">Manter no local dos serviços de engenharia uma pasta com todos os documentos previstos e necessários para execução do objeto (ARTs, anuências ambientais, projeto executivo, alvarás, </w:t>
      </w:r>
      <w:proofErr w:type="spellStart"/>
      <w:r w:rsidRPr="00C03740">
        <w:rPr>
          <w:rFonts w:eastAsia="MS Mincho"/>
          <w:szCs w:val="20"/>
        </w:rPr>
        <w:t>etc</w:t>
      </w:r>
      <w:proofErr w:type="spellEnd"/>
      <w:r w:rsidRPr="00C03740">
        <w:rPr>
          <w:rFonts w:eastAsia="MS Mincho"/>
          <w:szCs w:val="20"/>
        </w:rPr>
        <w:t>).</w:t>
      </w:r>
    </w:p>
    <w:p w14:paraId="56F44F1A" w14:textId="77777777" w:rsidR="007D6F87" w:rsidRPr="00C03740" w:rsidRDefault="007D6F87" w:rsidP="00542C99"/>
    <w:p w14:paraId="758B7A13" w14:textId="77777777" w:rsidR="007D6F87" w:rsidRPr="00C03740" w:rsidRDefault="007D6F87" w:rsidP="00402987">
      <w:pPr>
        <w:pStyle w:val="Ttulo2"/>
        <w:numPr>
          <w:ilvl w:val="1"/>
          <w:numId w:val="116"/>
        </w:numPr>
        <w:ind w:left="851" w:hanging="851"/>
        <w:rPr>
          <w:rFonts w:eastAsia="MS Mincho"/>
          <w:szCs w:val="20"/>
        </w:rPr>
      </w:pPr>
      <w:r w:rsidRPr="00C03740">
        <w:rPr>
          <w:rFonts w:eastAsia="MS Mincho"/>
          <w:szCs w:val="20"/>
        </w:rPr>
        <w:t>A contratada será responsável, na forma da Lei, por quaisquer danos ou prejuízos provenientes de vícios e/ou defeitos decorrentes do serviço contratado.</w:t>
      </w:r>
    </w:p>
    <w:p w14:paraId="02D71EBF" w14:textId="77777777" w:rsidR="007D6F87" w:rsidRPr="00C03740" w:rsidRDefault="007D6F87" w:rsidP="00402987">
      <w:pPr>
        <w:pStyle w:val="Ttulo3"/>
        <w:numPr>
          <w:ilvl w:val="2"/>
          <w:numId w:val="116"/>
        </w:numPr>
        <w:spacing w:before="120" w:after="120"/>
        <w:ind w:left="851" w:hanging="851"/>
      </w:pPr>
      <w:r w:rsidRPr="00C03740">
        <w:rPr>
          <w:rFonts w:eastAsia="MS Mincho"/>
        </w:rPr>
        <w:t xml:space="preserve">Correrão </w:t>
      </w:r>
      <w:r w:rsidRPr="00C03740">
        <w:t>por</w:t>
      </w:r>
      <w:r w:rsidRPr="00C03740">
        <w:rPr>
          <w:rFonts w:eastAsia="MS Mincho"/>
        </w:rPr>
        <w:t xml:space="preserve"> conta da contratada as despesas que tiverem de ser feitas</w:t>
      </w:r>
      <w:r w:rsidRPr="00C03740">
        <w:t>, por ela ou pela Codevasf, para reparação desses danos ou prejuízos.</w:t>
      </w:r>
    </w:p>
    <w:p w14:paraId="0860D3DC" w14:textId="77777777" w:rsidR="009D45E3" w:rsidRPr="00C03740" w:rsidRDefault="009D45E3" w:rsidP="009D45E3">
      <w:pPr>
        <w:rPr>
          <w:szCs w:val="20"/>
        </w:rPr>
      </w:pPr>
    </w:p>
    <w:p w14:paraId="05AC6476" w14:textId="2280E760" w:rsidR="005B173E" w:rsidRPr="00FE113A" w:rsidRDefault="005B173E" w:rsidP="00402987">
      <w:pPr>
        <w:pStyle w:val="Ttulo2"/>
        <w:numPr>
          <w:ilvl w:val="1"/>
          <w:numId w:val="116"/>
        </w:numPr>
        <w:ind w:left="851" w:hanging="851"/>
        <w:rPr>
          <w:szCs w:val="20"/>
        </w:rPr>
      </w:pPr>
      <w:r w:rsidRPr="00FE113A">
        <w:rPr>
          <w:szCs w:val="20"/>
        </w:rPr>
        <w:t xml:space="preserve">Durante a execução dos serviços, caberá à </w:t>
      </w:r>
      <w:r w:rsidR="00E80740" w:rsidRPr="00FE113A">
        <w:rPr>
          <w:szCs w:val="20"/>
        </w:rPr>
        <w:t>CONTRATADA</w:t>
      </w:r>
      <w:r w:rsidRPr="00FE113A">
        <w:rPr>
          <w:szCs w:val="20"/>
        </w:rPr>
        <w:t xml:space="preserve"> as seguintes medidas:</w:t>
      </w:r>
    </w:p>
    <w:p w14:paraId="4196A58F" w14:textId="77777777" w:rsidR="005B173E" w:rsidRPr="00FE113A" w:rsidRDefault="005B173E" w:rsidP="00D8099C"/>
    <w:p w14:paraId="4B5A3C9C" w14:textId="0C2AD7B9" w:rsidR="005B173E" w:rsidRPr="00FE113A" w:rsidRDefault="005B173E" w:rsidP="00542C99">
      <w:pPr>
        <w:pStyle w:val="Ttulo2"/>
        <w:numPr>
          <w:ilvl w:val="0"/>
          <w:numId w:val="9"/>
        </w:numPr>
        <w:ind w:left="1276" w:hanging="425"/>
        <w:rPr>
          <w:szCs w:val="20"/>
        </w:rPr>
      </w:pPr>
      <w:r w:rsidRPr="00FE113A">
        <w:rPr>
          <w:szCs w:val="20"/>
        </w:rPr>
        <w:t>Instalar e manter no canteiro de obras 01 (uma) placa de identificação da obra, com as seguintes informações: nome da empresa (contratada), RT pela obra com a respectiva ART, nº do Contrato e contratante (</w:t>
      </w:r>
      <w:r w:rsidR="00CF5060" w:rsidRPr="00FE113A">
        <w:rPr>
          <w:szCs w:val="20"/>
        </w:rPr>
        <w:t>Codevasf</w:t>
      </w:r>
      <w:r w:rsidRPr="00FE113A">
        <w:rPr>
          <w:szCs w:val="20"/>
        </w:rPr>
        <w:t>), conforme Lei nº 5.194/1966 e Resolução CONFEA nº 198/1971.</w:t>
      </w:r>
      <w:r w:rsidR="00140E3F" w:rsidRPr="00FE113A">
        <w:rPr>
          <w:szCs w:val="20"/>
        </w:rPr>
        <w:t xml:space="preserve"> </w:t>
      </w:r>
    </w:p>
    <w:p w14:paraId="5FD40875" w14:textId="77777777" w:rsidR="005B173E" w:rsidRPr="00FE113A" w:rsidRDefault="005B173E" w:rsidP="00542C99"/>
    <w:p w14:paraId="64555DE6" w14:textId="0A7B61F9" w:rsidR="005B173E" w:rsidRPr="00FE113A" w:rsidRDefault="009317F5" w:rsidP="00542C99">
      <w:pPr>
        <w:pStyle w:val="Ttulo2"/>
        <w:numPr>
          <w:ilvl w:val="0"/>
          <w:numId w:val="0"/>
        </w:numPr>
        <w:ind w:left="1843" w:hanging="567"/>
        <w:rPr>
          <w:szCs w:val="20"/>
        </w:rPr>
      </w:pPr>
      <w:r>
        <w:rPr>
          <w:szCs w:val="20"/>
        </w:rPr>
        <w:t xml:space="preserve">a1) </w:t>
      </w:r>
      <w:r w:rsidR="001C597E">
        <w:rPr>
          <w:szCs w:val="20"/>
        </w:rPr>
        <w:tab/>
      </w:r>
      <w:r w:rsidR="005B173E" w:rsidRPr="00FE113A">
        <w:rPr>
          <w:szCs w:val="20"/>
        </w:rPr>
        <w:t xml:space="preserve">A placa de identificação das obras e serviços deve ser no padrão definido pela </w:t>
      </w:r>
      <w:r w:rsidR="00CF5060" w:rsidRPr="00FE113A">
        <w:rPr>
          <w:szCs w:val="20"/>
        </w:rPr>
        <w:t>Codevasf</w:t>
      </w:r>
      <w:r w:rsidR="005B173E" w:rsidRPr="00FE113A">
        <w:rPr>
          <w:szCs w:val="20"/>
        </w:rPr>
        <w:t xml:space="preserve"> e em local por ela indicado, cujo modelo encontra-se na publicação </w:t>
      </w:r>
      <w:r w:rsidR="00BC2100" w:rsidRPr="00FE113A">
        <w:rPr>
          <w:szCs w:val="20"/>
        </w:rPr>
        <w:t>“</w:t>
      </w:r>
      <w:r w:rsidR="005B173E" w:rsidRPr="00FE113A">
        <w:rPr>
          <w:szCs w:val="20"/>
        </w:rPr>
        <w:t>Instruções para a Preparação de Placas de Obras Públicas</w:t>
      </w:r>
      <w:r w:rsidR="00BC2100" w:rsidRPr="00FE113A">
        <w:rPr>
          <w:szCs w:val="20"/>
        </w:rPr>
        <w:t>”</w:t>
      </w:r>
      <w:r w:rsidR="005B173E" w:rsidRPr="00FE113A">
        <w:rPr>
          <w:szCs w:val="20"/>
        </w:rPr>
        <w:t>, anexas aos TR, independente das exigidas pelos órgãos de fiscalização de classe –</w:t>
      </w:r>
      <w:r w:rsidR="009B0C4F" w:rsidRPr="00FE113A">
        <w:rPr>
          <w:szCs w:val="20"/>
        </w:rPr>
        <w:t xml:space="preserve"> </w:t>
      </w:r>
      <w:r w:rsidR="009E40FD" w:rsidRPr="009E40FD">
        <w:rPr>
          <w:i/>
          <w:iCs/>
          <w:szCs w:val="20"/>
        </w:rPr>
        <w:t>ANEXO 7</w:t>
      </w:r>
      <w:r w:rsidR="005B173E" w:rsidRPr="00FE113A">
        <w:rPr>
          <w:szCs w:val="20"/>
        </w:rPr>
        <w:t>.</w:t>
      </w:r>
      <w:r w:rsidR="00140E3F" w:rsidRPr="00FE113A">
        <w:rPr>
          <w:szCs w:val="20"/>
        </w:rPr>
        <w:t xml:space="preserve"> </w:t>
      </w:r>
    </w:p>
    <w:p w14:paraId="3A0021E3" w14:textId="77777777" w:rsidR="005B173E" w:rsidRPr="00FE113A" w:rsidRDefault="005B173E" w:rsidP="00542C99"/>
    <w:p w14:paraId="3220D96F" w14:textId="113ECA9C" w:rsidR="005B173E" w:rsidRPr="00FE113A" w:rsidRDefault="005B173E" w:rsidP="00542C99">
      <w:pPr>
        <w:pStyle w:val="Ttulo2"/>
        <w:numPr>
          <w:ilvl w:val="0"/>
          <w:numId w:val="9"/>
        </w:numPr>
        <w:ind w:left="1276" w:hanging="397"/>
        <w:rPr>
          <w:szCs w:val="20"/>
        </w:rPr>
      </w:pPr>
      <w:r w:rsidRPr="00FE113A">
        <w:rPr>
          <w:szCs w:val="20"/>
        </w:rPr>
        <w:t>Obter junto à Prefeitura Municipal correspondente o alvará de construção e, se necessário, o alvará de demolição, na forma das disposições em vigor.</w:t>
      </w:r>
    </w:p>
    <w:p w14:paraId="3142343E" w14:textId="15AD7795" w:rsidR="005B173E" w:rsidRPr="00FE113A" w:rsidRDefault="005B173E" w:rsidP="00542C99">
      <w:pPr>
        <w:pStyle w:val="Ttulo2"/>
        <w:numPr>
          <w:ilvl w:val="0"/>
          <w:numId w:val="9"/>
        </w:numPr>
        <w:ind w:left="1276" w:hanging="397"/>
        <w:rPr>
          <w:szCs w:val="20"/>
        </w:rPr>
      </w:pPr>
      <w:r w:rsidRPr="00FE113A">
        <w:rPr>
          <w:szCs w:val="20"/>
        </w:rPr>
        <w:t>Manter no local das</w:t>
      </w:r>
      <w:r w:rsidR="003247AE" w:rsidRPr="00FE113A">
        <w:rPr>
          <w:szCs w:val="20"/>
        </w:rPr>
        <w:t xml:space="preserve"> </w:t>
      </w:r>
      <w:r w:rsidR="00BE0396" w:rsidRPr="00FE113A">
        <w:rPr>
          <w:szCs w:val="20"/>
        </w:rPr>
        <w:t>obras e serviços de engenharia</w:t>
      </w:r>
      <w:r w:rsidRPr="00FE113A">
        <w:rPr>
          <w:szCs w:val="20"/>
        </w:rPr>
        <w:t xml:space="preserve"> um Diário de Ocorrências, no qual serão feitas anotações diárias referentes ao andamento dos serviços, qualidade dos materiais, mão</w:t>
      </w:r>
      <w:r w:rsidR="003D5E73">
        <w:rPr>
          <w:szCs w:val="20"/>
        </w:rPr>
        <w:t xml:space="preserve"> </w:t>
      </w:r>
      <w:r w:rsidRPr="00FE113A">
        <w:rPr>
          <w:szCs w:val="20"/>
        </w:rPr>
        <w:t>de</w:t>
      </w:r>
      <w:r w:rsidR="003D5E73">
        <w:rPr>
          <w:szCs w:val="20"/>
        </w:rPr>
        <w:t xml:space="preserve"> </w:t>
      </w:r>
      <w:r w:rsidRPr="00FE113A">
        <w:rPr>
          <w:szCs w:val="20"/>
        </w:rPr>
        <w:t xml:space="preserve">obra, etc., como também, reclamações, advertências e principalmente problemas de ordem técnica que requeiram solução por uma das partes. Este diário, devidamente rubricado pela Fiscalização e pela </w:t>
      </w:r>
      <w:r w:rsidR="00E80740" w:rsidRPr="00FE113A">
        <w:rPr>
          <w:szCs w:val="20"/>
        </w:rPr>
        <w:t>CONTRATADA</w:t>
      </w:r>
      <w:r w:rsidRPr="00FE113A">
        <w:rPr>
          <w:szCs w:val="20"/>
        </w:rPr>
        <w:t xml:space="preserve"> em todas as vias, ficará em poder da Contratante após a conclusão das </w:t>
      </w:r>
      <w:r w:rsidR="00BE0396" w:rsidRPr="00FE113A">
        <w:rPr>
          <w:szCs w:val="20"/>
        </w:rPr>
        <w:t>obras e serviços de engenharia</w:t>
      </w:r>
      <w:r w:rsidRPr="00FE113A">
        <w:rPr>
          <w:szCs w:val="20"/>
        </w:rPr>
        <w:t>.</w:t>
      </w:r>
    </w:p>
    <w:p w14:paraId="12FC9F0F" w14:textId="0AE5C7C7" w:rsidR="005B173E" w:rsidRPr="0089172A" w:rsidRDefault="005B173E" w:rsidP="0089172A">
      <w:pPr>
        <w:pStyle w:val="Ttulo2"/>
        <w:numPr>
          <w:ilvl w:val="0"/>
          <w:numId w:val="9"/>
        </w:numPr>
        <w:ind w:left="1276" w:hanging="397"/>
        <w:rPr>
          <w:szCs w:val="20"/>
        </w:rPr>
      </w:pPr>
      <w:r w:rsidRPr="00FE113A">
        <w:rPr>
          <w:szCs w:val="20"/>
        </w:rPr>
        <w:t>Obedecer às normas de higiene e prevenção de acidentes, a fim de garanti</w:t>
      </w:r>
      <w:r w:rsidR="008D4C21" w:rsidRPr="00FE113A">
        <w:rPr>
          <w:szCs w:val="20"/>
        </w:rPr>
        <w:t>r</w:t>
      </w:r>
      <w:r w:rsidRPr="00FE113A">
        <w:rPr>
          <w:szCs w:val="20"/>
        </w:rPr>
        <w:t xml:space="preserve"> a salubridade e a segurança nos acampamentos e nos canteiros de serviços.</w:t>
      </w:r>
    </w:p>
    <w:p w14:paraId="006EB328" w14:textId="255D9BAC" w:rsidR="001C437D" w:rsidRPr="00FE113A" w:rsidRDefault="001C437D" w:rsidP="00542C99">
      <w:pPr>
        <w:pStyle w:val="Ttulo2"/>
        <w:numPr>
          <w:ilvl w:val="0"/>
          <w:numId w:val="9"/>
        </w:numPr>
        <w:ind w:left="1276" w:hanging="425"/>
        <w:rPr>
          <w:szCs w:val="20"/>
        </w:rPr>
      </w:pPr>
      <w:r w:rsidRPr="00FE113A">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140E3F" w:rsidRPr="00FE113A">
        <w:rPr>
          <w:szCs w:val="20"/>
        </w:rPr>
        <w:t xml:space="preserve"> </w:t>
      </w:r>
    </w:p>
    <w:p w14:paraId="6AC7653A" w14:textId="1D385D61" w:rsidR="00C20364" w:rsidRPr="00C277F8" w:rsidRDefault="001C437D" w:rsidP="00C277F8">
      <w:pPr>
        <w:pStyle w:val="Ttulo2"/>
        <w:numPr>
          <w:ilvl w:val="0"/>
          <w:numId w:val="9"/>
        </w:numPr>
        <w:ind w:left="1276" w:hanging="425"/>
        <w:rPr>
          <w:szCs w:val="20"/>
        </w:rPr>
      </w:pPr>
      <w:r w:rsidRPr="00FE113A">
        <w:rPr>
          <w:szCs w:val="20"/>
        </w:rPr>
        <w:t>Manter no local das obras e serviços de engenharia uma pasta com todos os documentos previstos e necessários para execução do objeto (</w:t>
      </w:r>
      <w:r w:rsidR="003D5E73" w:rsidRPr="00FE113A">
        <w:rPr>
          <w:szCs w:val="20"/>
        </w:rPr>
        <w:t>ARTs</w:t>
      </w:r>
      <w:r w:rsidRPr="00FE113A">
        <w:rPr>
          <w:szCs w:val="20"/>
        </w:rPr>
        <w:t xml:space="preserve">, licenças ambientais, projeto básico, alvarás, </w:t>
      </w:r>
      <w:r w:rsidR="00011CF1" w:rsidRPr="00FE113A">
        <w:rPr>
          <w:szCs w:val="20"/>
        </w:rPr>
        <w:t>etc.</w:t>
      </w:r>
      <w:r w:rsidRPr="00FE113A">
        <w:rPr>
          <w:szCs w:val="20"/>
        </w:rPr>
        <w:t>).</w:t>
      </w:r>
      <w:r w:rsidR="00140E3F" w:rsidRPr="00FE113A">
        <w:rPr>
          <w:szCs w:val="20"/>
        </w:rPr>
        <w:t xml:space="preserve"> </w:t>
      </w:r>
    </w:p>
    <w:p w14:paraId="7E834BB7" w14:textId="77777777" w:rsidR="00C20364" w:rsidRPr="00FE113A" w:rsidRDefault="00C20364" w:rsidP="00D172A8">
      <w:pPr>
        <w:ind w:left="851" w:hanging="851"/>
        <w:rPr>
          <w:szCs w:val="20"/>
        </w:rPr>
      </w:pPr>
    </w:p>
    <w:p w14:paraId="0DFCB02F" w14:textId="3B7105AA" w:rsidR="00FF6338" w:rsidRPr="00FE113A" w:rsidRDefault="00FF6338" w:rsidP="00402987">
      <w:pPr>
        <w:pStyle w:val="Ttulo2"/>
        <w:numPr>
          <w:ilvl w:val="1"/>
          <w:numId w:val="116"/>
        </w:numPr>
        <w:ind w:left="851" w:hanging="851"/>
        <w:rPr>
          <w:szCs w:val="20"/>
        </w:rPr>
      </w:pPr>
      <w:r w:rsidRPr="00FE113A">
        <w:rPr>
          <w:szCs w:val="20"/>
        </w:rPr>
        <w:t xml:space="preserve">A </w:t>
      </w:r>
      <w:r w:rsidR="00E80740" w:rsidRPr="00FE113A">
        <w:rPr>
          <w:szCs w:val="20"/>
        </w:rPr>
        <w:t>CONTRATADA</w:t>
      </w:r>
      <w:r w:rsidRPr="00FE113A">
        <w:rPr>
          <w:szCs w:val="20"/>
        </w:rPr>
        <w:t xml:space="preserve"> entende e aceita que é condicionante para execução </w:t>
      </w:r>
      <w:r w:rsidR="004834FF">
        <w:rPr>
          <w:szCs w:val="20"/>
        </w:rPr>
        <w:t>dos</w:t>
      </w:r>
      <w:r w:rsidR="00BE0396" w:rsidRPr="00FE113A">
        <w:rPr>
          <w:szCs w:val="20"/>
        </w:rPr>
        <w:t xml:space="preserve"> serviços de engenharia</w:t>
      </w:r>
      <w:r w:rsidRPr="00FE113A">
        <w:rPr>
          <w:szCs w:val="20"/>
        </w:rPr>
        <w:t xml:space="preserve"> objeto </w:t>
      </w:r>
      <w:proofErr w:type="gramStart"/>
      <w:r w:rsidRPr="00FE113A">
        <w:rPr>
          <w:szCs w:val="20"/>
        </w:rPr>
        <w:t>da</w:t>
      </w:r>
      <w:proofErr w:type="gramEnd"/>
      <w:r w:rsidRPr="00FE113A">
        <w:rPr>
          <w:szCs w:val="20"/>
        </w:rPr>
        <w:t xml:space="preserve"> presente licitação atender </w:t>
      </w:r>
      <w:r w:rsidR="00AE1C18" w:rsidRPr="00FE113A">
        <w:rPr>
          <w:szCs w:val="20"/>
        </w:rPr>
        <w:t xml:space="preserve">ainda </w:t>
      </w:r>
      <w:r w:rsidRPr="00FE113A">
        <w:rPr>
          <w:szCs w:val="20"/>
        </w:rPr>
        <w:t>às seguintes normas complementares:</w:t>
      </w:r>
    </w:p>
    <w:p w14:paraId="31FFA290" w14:textId="77777777" w:rsidR="009D45E3" w:rsidRPr="00FE113A" w:rsidRDefault="009D45E3" w:rsidP="00D172A8">
      <w:pPr>
        <w:ind w:left="851" w:hanging="851"/>
        <w:rPr>
          <w:szCs w:val="20"/>
        </w:rPr>
      </w:pPr>
    </w:p>
    <w:p w14:paraId="370C3D96" w14:textId="0DE4E305" w:rsidR="00FF6338" w:rsidRPr="00FE113A" w:rsidRDefault="00FF6338" w:rsidP="009317F5">
      <w:pPr>
        <w:pStyle w:val="PargrafodaLista"/>
        <w:numPr>
          <w:ilvl w:val="0"/>
          <w:numId w:val="10"/>
        </w:numPr>
        <w:ind w:left="1276" w:hanging="425"/>
        <w:rPr>
          <w:szCs w:val="20"/>
        </w:rPr>
      </w:pPr>
      <w:r w:rsidRPr="00FE113A">
        <w:rPr>
          <w:szCs w:val="20"/>
        </w:rPr>
        <w:t>Códigos, leis, decretos, portarias e normas federais, estaduais e municipais, inclusive normas de concessionárias de serviços públicos, e</w:t>
      </w:r>
      <w:r w:rsidR="009D45E3" w:rsidRPr="00FE113A">
        <w:rPr>
          <w:szCs w:val="20"/>
        </w:rPr>
        <w:t xml:space="preserve"> as normas técnicas da Codevasf</w:t>
      </w:r>
      <w:r w:rsidR="005B173E" w:rsidRPr="00FE113A">
        <w:rPr>
          <w:szCs w:val="20"/>
        </w:rPr>
        <w:t>.</w:t>
      </w:r>
    </w:p>
    <w:p w14:paraId="6BA38413" w14:textId="0A2233E5" w:rsidR="00FF6338" w:rsidRPr="00FE113A" w:rsidRDefault="00FF6338" w:rsidP="009317F5">
      <w:pPr>
        <w:pStyle w:val="PargrafodaLista"/>
        <w:numPr>
          <w:ilvl w:val="0"/>
          <w:numId w:val="10"/>
        </w:numPr>
        <w:ind w:left="1276" w:hanging="425"/>
        <w:rPr>
          <w:szCs w:val="20"/>
        </w:rPr>
      </w:pPr>
      <w:r w:rsidRPr="00FE113A">
        <w:rPr>
          <w:szCs w:val="20"/>
        </w:rPr>
        <w:t>Normas técnicas da ABNT e do INMETRO, principalmente no que diz respeito aos requisitos mínimos de qualidade, utilidade, resistência e segurança.</w:t>
      </w:r>
      <w:r w:rsidR="00140E3F" w:rsidRPr="00FE113A">
        <w:rPr>
          <w:szCs w:val="20"/>
        </w:rPr>
        <w:t xml:space="preserve"> </w:t>
      </w:r>
    </w:p>
    <w:p w14:paraId="7B0EABE8" w14:textId="77777777" w:rsidR="00AE1C18" w:rsidRPr="00C03740" w:rsidRDefault="00AE1C18" w:rsidP="00FF6338">
      <w:pPr>
        <w:rPr>
          <w:szCs w:val="20"/>
        </w:rPr>
      </w:pPr>
    </w:p>
    <w:p w14:paraId="7CE5EFC5" w14:textId="77777777" w:rsidR="00842CD6" w:rsidRPr="00C03740" w:rsidRDefault="00842CD6" w:rsidP="00FF6338">
      <w:pPr>
        <w:rPr>
          <w:szCs w:val="20"/>
        </w:rPr>
      </w:pPr>
    </w:p>
    <w:p w14:paraId="1C2C4896" w14:textId="77777777" w:rsidR="006F0AF7" w:rsidRPr="00C03740" w:rsidRDefault="006F0AF7" w:rsidP="00402987">
      <w:pPr>
        <w:pStyle w:val="Ttulo1"/>
        <w:numPr>
          <w:ilvl w:val="0"/>
          <w:numId w:val="116"/>
        </w:numPr>
        <w:tabs>
          <w:tab w:val="left" w:pos="851"/>
        </w:tabs>
        <w:ind w:left="851" w:hanging="851"/>
        <w:rPr>
          <w:szCs w:val="20"/>
        </w:rPr>
      </w:pPr>
      <w:bookmarkStart w:id="49" w:name="_Toc178670049"/>
      <w:r w:rsidRPr="00C03740">
        <w:rPr>
          <w:szCs w:val="20"/>
        </w:rPr>
        <w:t xml:space="preserve">OBRIGAÇÕES DA </w:t>
      </w:r>
      <w:r w:rsidR="00AE1C18" w:rsidRPr="00C03740">
        <w:rPr>
          <w:szCs w:val="20"/>
        </w:rPr>
        <w:t>CODEVASF</w:t>
      </w:r>
      <w:bookmarkEnd w:id="49"/>
    </w:p>
    <w:p w14:paraId="69E96B3F" w14:textId="77777777" w:rsidR="006F0AF7" w:rsidRPr="00C03740" w:rsidRDefault="006F0AF7" w:rsidP="00AA4E98">
      <w:pPr>
        <w:tabs>
          <w:tab w:val="left" w:pos="851"/>
        </w:tabs>
        <w:ind w:left="851" w:hanging="851"/>
        <w:rPr>
          <w:szCs w:val="20"/>
        </w:rPr>
      </w:pPr>
    </w:p>
    <w:p w14:paraId="3AC4380A" w14:textId="77777777" w:rsidR="006F0AF7" w:rsidRPr="00C03740" w:rsidRDefault="006F0AF7" w:rsidP="00402987">
      <w:pPr>
        <w:pStyle w:val="Ttulo2"/>
        <w:numPr>
          <w:ilvl w:val="1"/>
          <w:numId w:val="116"/>
        </w:numPr>
        <w:tabs>
          <w:tab w:val="left" w:pos="851"/>
        </w:tabs>
        <w:ind w:left="851" w:hanging="851"/>
        <w:rPr>
          <w:szCs w:val="20"/>
        </w:rPr>
      </w:pPr>
      <w:r w:rsidRPr="00C03740">
        <w:rPr>
          <w:szCs w:val="20"/>
        </w:rPr>
        <w:t>Exigir da CONTRATADA o cumprimento integral deste Contrato.</w:t>
      </w:r>
    </w:p>
    <w:p w14:paraId="14A69D8B" w14:textId="77777777" w:rsidR="006F0AF7" w:rsidRPr="00C03740" w:rsidRDefault="006F0AF7" w:rsidP="00D8099C"/>
    <w:p w14:paraId="56F6A307" w14:textId="77777777" w:rsidR="006F0AF7" w:rsidRPr="00C03740" w:rsidRDefault="006F0AF7" w:rsidP="00402987">
      <w:pPr>
        <w:pStyle w:val="Ttulo2"/>
        <w:numPr>
          <w:ilvl w:val="1"/>
          <w:numId w:val="116"/>
        </w:numPr>
        <w:tabs>
          <w:tab w:val="left" w:pos="851"/>
        </w:tabs>
        <w:ind w:left="851" w:hanging="851"/>
        <w:rPr>
          <w:szCs w:val="20"/>
        </w:rPr>
      </w:pPr>
      <w:r w:rsidRPr="00C03740">
        <w:rPr>
          <w:szCs w:val="20"/>
        </w:rPr>
        <w:t>Esclarecer as dúvidas que lhe sejam apresentadas pela CONTRATADA, através de correspondências protocoladas.</w:t>
      </w:r>
    </w:p>
    <w:p w14:paraId="4ED932F6" w14:textId="77777777" w:rsidR="006F0AF7" w:rsidRPr="00C03740" w:rsidRDefault="006F0AF7" w:rsidP="00D8099C"/>
    <w:p w14:paraId="577C81C5" w14:textId="77777777" w:rsidR="00855A9D" w:rsidRDefault="00A113DB" w:rsidP="00855A9D">
      <w:pPr>
        <w:pStyle w:val="Ttulo2"/>
        <w:numPr>
          <w:ilvl w:val="1"/>
          <w:numId w:val="116"/>
        </w:numPr>
        <w:tabs>
          <w:tab w:val="left" w:pos="851"/>
        </w:tabs>
        <w:ind w:left="851" w:hanging="851"/>
        <w:rPr>
          <w:szCs w:val="20"/>
        </w:rPr>
      </w:pPr>
      <w:r w:rsidRPr="00C03740">
        <w:rPr>
          <w:szCs w:val="20"/>
        </w:rPr>
        <w:t>Fiscalizar e acompanhar a execução do objeto do contrato.</w:t>
      </w:r>
    </w:p>
    <w:p w14:paraId="1FAD270A" w14:textId="77777777" w:rsidR="00855A9D" w:rsidRPr="00855A9D" w:rsidRDefault="00855A9D" w:rsidP="00855A9D">
      <w:pPr>
        <w:rPr>
          <w:lang w:eastAsia="pt-BR"/>
        </w:rPr>
      </w:pPr>
    </w:p>
    <w:p w14:paraId="4CD8D544" w14:textId="25981C25" w:rsidR="00855A9D" w:rsidRPr="00855A9D" w:rsidRDefault="00855A9D" w:rsidP="00855A9D">
      <w:pPr>
        <w:pStyle w:val="Ttulo2"/>
        <w:numPr>
          <w:ilvl w:val="1"/>
          <w:numId w:val="116"/>
        </w:numPr>
        <w:tabs>
          <w:tab w:val="left" w:pos="851"/>
        </w:tabs>
        <w:ind w:left="851" w:hanging="851"/>
        <w:rPr>
          <w:szCs w:val="20"/>
        </w:rPr>
      </w:pPr>
      <w:r w:rsidRPr="00855A9D">
        <w:t>Verificar os registros atualizados no SAOP, quando aplicável.</w:t>
      </w:r>
    </w:p>
    <w:p w14:paraId="6E531954" w14:textId="77777777" w:rsidR="00A113DB" w:rsidRPr="00C03740" w:rsidRDefault="00A113DB" w:rsidP="00AA4E98">
      <w:pPr>
        <w:tabs>
          <w:tab w:val="left" w:pos="851"/>
        </w:tabs>
        <w:ind w:left="851" w:hanging="851"/>
        <w:rPr>
          <w:szCs w:val="20"/>
        </w:rPr>
      </w:pPr>
    </w:p>
    <w:p w14:paraId="04FF98FD" w14:textId="77777777" w:rsidR="006F0AF7" w:rsidRDefault="006F0AF7" w:rsidP="00402987">
      <w:pPr>
        <w:pStyle w:val="Ttulo2"/>
        <w:numPr>
          <w:ilvl w:val="1"/>
          <w:numId w:val="116"/>
        </w:numPr>
        <w:tabs>
          <w:tab w:val="left" w:pos="851"/>
        </w:tabs>
        <w:ind w:left="851" w:hanging="851"/>
        <w:rPr>
          <w:szCs w:val="20"/>
        </w:rPr>
      </w:pPr>
      <w:r w:rsidRPr="00C03740">
        <w:rPr>
          <w:szCs w:val="20"/>
        </w:rPr>
        <w:t>Expedir por escrito, as determinações e comunicações dirigidas a CONTRATADA, determinando as providências necessárias à correção das falhas observadas.</w:t>
      </w:r>
    </w:p>
    <w:p w14:paraId="5C9CE3EC" w14:textId="77777777" w:rsidR="001526C7" w:rsidRPr="00C03740" w:rsidRDefault="001526C7" w:rsidP="00AA4E98">
      <w:pPr>
        <w:tabs>
          <w:tab w:val="left" w:pos="851"/>
        </w:tabs>
        <w:ind w:left="851" w:hanging="851"/>
        <w:rPr>
          <w:szCs w:val="20"/>
        </w:rPr>
      </w:pPr>
    </w:p>
    <w:p w14:paraId="09E0AF8D" w14:textId="77777777" w:rsidR="001526C7" w:rsidRPr="00C03740" w:rsidRDefault="001526C7" w:rsidP="00402987">
      <w:pPr>
        <w:pStyle w:val="Ttulo2"/>
        <w:numPr>
          <w:ilvl w:val="1"/>
          <w:numId w:val="116"/>
        </w:numPr>
        <w:tabs>
          <w:tab w:val="left" w:pos="851"/>
        </w:tabs>
        <w:ind w:left="851" w:hanging="851"/>
        <w:rPr>
          <w:szCs w:val="20"/>
        </w:rPr>
      </w:pPr>
      <w:r w:rsidRPr="00C03740">
        <w:rPr>
          <w:szCs w:val="20"/>
        </w:rPr>
        <w:t>Rejeitar todo e qualquer serviço inadequado, incompleto ou não especificado e estipular prazo para sua retificação.</w:t>
      </w:r>
    </w:p>
    <w:p w14:paraId="0BBB6D65" w14:textId="77777777" w:rsidR="006F0AF7" w:rsidRPr="00C03740" w:rsidRDefault="006F0AF7" w:rsidP="00D8099C"/>
    <w:p w14:paraId="306085DF" w14:textId="7C323CE5" w:rsidR="001526C7" w:rsidRPr="00C03740" w:rsidRDefault="001526C7" w:rsidP="00402987">
      <w:pPr>
        <w:pStyle w:val="Ttulo2"/>
        <w:numPr>
          <w:ilvl w:val="1"/>
          <w:numId w:val="116"/>
        </w:numPr>
        <w:tabs>
          <w:tab w:val="left" w:pos="851"/>
        </w:tabs>
        <w:ind w:left="851" w:hanging="851"/>
        <w:rPr>
          <w:szCs w:val="20"/>
        </w:rPr>
      </w:pPr>
      <w:r w:rsidRPr="00C03740">
        <w:rPr>
          <w:szCs w:val="20"/>
        </w:rPr>
        <w:t xml:space="preserve">Emitir parecer para liberação das faturas, e receber </w:t>
      </w:r>
      <w:r w:rsidR="00070D0A">
        <w:rPr>
          <w:szCs w:val="20"/>
        </w:rPr>
        <w:t>os</w:t>
      </w:r>
      <w:r w:rsidRPr="00C03740">
        <w:rPr>
          <w:szCs w:val="20"/>
        </w:rPr>
        <w:t xml:space="preserve"> serviços contratados.</w:t>
      </w:r>
    </w:p>
    <w:p w14:paraId="01FC8F1C" w14:textId="77777777" w:rsidR="001526C7" w:rsidRPr="00C03740" w:rsidRDefault="001526C7" w:rsidP="00AA4E98">
      <w:pPr>
        <w:tabs>
          <w:tab w:val="left" w:pos="851"/>
        </w:tabs>
        <w:ind w:left="851" w:hanging="851"/>
        <w:rPr>
          <w:szCs w:val="20"/>
        </w:rPr>
      </w:pPr>
    </w:p>
    <w:p w14:paraId="510AE981" w14:textId="77777777" w:rsidR="001526C7" w:rsidRPr="00C03740" w:rsidRDefault="001526C7" w:rsidP="00402987">
      <w:pPr>
        <w:pStyle w:val="Ttulo2"/>
        <w:numPr>
          <w:ilvl w:val="1"/>
          <w:numId w:val="116"/>
        </w:numPr>
        <w:tabs>
          <w:tab w:val="left" w:pos="851"/>
        </w:tabs>
        <w:ind w:left="851" w:hanging="851"/>
        <w:rPr>
          <w:szCs w:val="20"/>
        </w:rPr>
      </w:pPr>
      <w:r w:rsidRPr="00C03740">
        <w:rPr>
          <w:szCs w:val="20"/>
        </w:rPr>
        <w:t>Efetuar o pagamento no prazo previsto no contrato.</w:t>
      </w:r>
    </w:p>
    <w:p w14:paraId="2AACECE2" w14:textId="77777777" w:rsidR="008802D6" w:rsidRPr="00C03740" w:rsidRDefault="008802D6" w:rsidP="00AA4E98">
      <w:pPr>
        <w:tabs>
          <w:tab w:val="left" w:pos="851"/>
        </w:tabs>
        <w:ind w:left="851" w:hanging="851"/>
        <w:rPr>
          <w:szCs w:val="20"/>
        </w:rPr>
      </w:pPr>
    </w:p>
    <w:p w14:paraId="47085D9D" w14:textId="77777777" w:rsidR="001C437D" w:rsidRPr="00C03740" w:rsidRDefault="001C437D" w:rsidP="00AA4E98">
      <w:pPr>
        <w:tabs>
          <w:tab w:val="left" w:pos="851"/>
        </w:tabs>
        <w:ind w:left="851" w:hanging="851"/>
        <w:rPr>
          <w:szCs w:val="20"/>
        </w:rPr>
      </w:pPr>
    </w:p>
    <w:p w14:paraId="26FC1CC3" w14:textId="77777777" w:rsidR="00373738" w:rsidRPr="00C03740" w:rsidRDefault="00373738" w:rsidP="00402987">
      <w:pPr>
        <w:pStyle w:val="Ttulo1"/>
        <w:numPr>
          <w:ilvl w:val="0"/>
          <w:numId w:val="116"/>
        </w:numPr>
        <w:tabs>
          <w:tab w:val="left" w:pos="851"/>
        </w:tabs>
        <w:ind w:left="851" w:hanging="851"/>
        <w:rPr>
          <w:szCs w:val="20"/>
        </w:rPr>
      </w:pPr>
      <w:bookmarkStart w:id="50" w:name="_Toc178670050"/>
      <w:r w:rsidRPr="00C03740">
        <w:rPr>
          <w:szCs w:val="20"/>
        </w:rPr>
        <w:t>MATRIZ DE RISCO</w:t>
      </w:r>
      <w:r w:rsidR="00966467" w:rsidRPr="00C03740">
        <w:rPr>
          <w:szCs w:val="20"/>
        </w:rPr>
        <w:t>S</w:t>
      </w:r>
      <w:bookmarkEnd w:id="50"/>
    </w:p>
    <w:p w14:paraId="30E83EAE" w14:textId="77777777" w:rsidR="00373738" w:rsidRPr="00C03740" w:rsidRDefault="00373738" w:rsidP="00373738">
      <w:pPr>
        <w:tabs>
          <w:tab w:val="left" w:pos="851"/>
        </w:tabs>
        <w:ind w:left="851" w:hanging="851"/>
        <w:rPr>
          <w:szCs w:val="20"/>
          <w:highlight w:val="lightGray"/>
        </w:rPr>
      </w:pPr>
    </w:p>
    <w:p w14:paraId="58B96AE2"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Matriz de Risco é o instrumento que define as responsabilidades do Contratante e do Contratado na execução do contrato. Com base na Matriz de Risco, são definidas as diretrizes das cláusulas contratuais.</w:t>
      </w:r>
    </w:p>
    <w:p w14:paraId="5C46397D" w14:textId="1952821C"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 xml:space="preserve">A matriz de risco está apresentada no </w:t>
      </w:r>
      <w:r w:rsidR="009E40FD" w:rsidRPr="009E40FD">
        <w:rPr>
          <w:i/>
          <w:iCs/>
          <w:szCs w:val="20"/>
        </w:rPr>
        <w:t>ANEXO 10</w:t>
      </w:r>
      <w:r w:rsidR="009E40FD" w:rsidRPr="00C03740">
        <w:rPr>
          <w:szCs w:val="20"/>
        </w:rPr>
        <w:t xml:space="preserve"> </w:t>
      </w:r>
      <w:r w:rsidRPr="00C03740">
        <w:rPr>
          <w:szCs w:val="20"/>
        </w:rPr>
        <w:t>deste Termo de Referência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0D186501"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A contratada não é responsável pelos riscos relacionados ao objeto do ajuste cuja responsabilidade na Matriz de Risco é da Codevasf.</w:t>
      </w:r>
    </w:p>
    <w:p w14:paraId="7BE77CC0"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A contratada é integral e exclusivamente responsável por todos os riscos relacionados ao objeto do ajuste, inclusive, sem limitação, daqueles alocados para a contratada.</w:t>
      </w:r>
    </w:p>
    <w:p w14:paraId="7AA9C416"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Constitui peça integrante do contrato a matriz de riscos, independentemente de transcrição no instrumento.</w:t>
      </w:r>
    </w:p>
    <w:p w14:paraId="5DD48763"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A contratada tem pleno conhecimento, quando da participação do processo licitatório, na natureza e extensão dos riscos por ela assumidos e ter levado tais riscos em consideração na formulação de sua proposta.</w:t>
      </w:r>
    </w:p>
    <w:p w14:paraId="3D5AC37F"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 xml:space="preserve">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w:t>
      </w:r>
      <w:r w:rsidRPr="00C03740">
        <w:rPr>
          <w:szCs w:val="20"/>
        </w:rPr>
        <w:lastRenderedPageBreak/>
        <w:t>risco como a probabilidade de ocorrência de um determinado evento que gere impactos econômicos positivos ou negativos, bem como no prazo de execução do contrato.</w:t>
      </w:r>
    </w:p>
    <w:p w14:paraId="5E0AB381"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Sempre que atendidas as condições do contrato e mantidas as disposições do contrato e as disposições da matriz de risco, considera-se mantido seu equilíbrio econômico-financeiro.</w:t>
      </w:r>
    </w:p>
    <w:p w14:paraId="5B9549EE"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A Contratada somente poderá solicitar a recomposição do equilíbrio econômico-financeiro ou aditivo de prazo nas hipóteses excluídas de sua responsabilidade na matriz de risco.</w:t>
      </w:r>
    </w:p>
    <w:p w14:paraId="09422926"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Os casos omissos na matriz de risco serão objeto de análise acurada e criteriosa, lastreada em elementos técnicos, por intermédio de processo administrativo para apurar o caso concreto.</w:t>
      </w:r>
    </w:p>
    <w:p w14:paraId="4A3149AE" w14:textId="77777777" w:rsidR="007C33F0" w:rsidRPr="00C03740" w:rsidRDefault="007C33F0" w:rsidP="00402987">
      <w:pPr>
        <w:pStyle w:val="Ttulo2"/>
        <w:numPr>
          <w:ilvl w:val="1"/>
          <w:numId w:val="116"/>
        </w:numPr>
        <w:tabs>
          <w:tab w:val="left" w:pos="851"/>
        </w:tabs>
        <w:spacing w:before="120" w:after="120"/>
        <w:ind w:left="851" w:hanging="851"/>
        <w:contextualSpacing w:val="0"/>
        <w:rPr>
          <w:szCs w:val="20"/>
        </w:rPr>
      </w:pPr>
      <w:r w:rsidRPr="00C03740">
        <w:rPr>
          <w:szCs w:val="20"/>
        </w:rPr>
        <w:t>A referida matriz de risco é parte integrante do contrato, pois tais obrigações são de resultado e devidamente delimitadas neste TR.</w:t>
      </w:r>
    </w:p>
    <w:p w14:paraId="5FE47EDC" w14:textId="77777777" w:rsidR="00373738" w:rsidRPr="00C03740" w:rsidRDefault="00373738" w:rsidP="00373738">
      <w:pPr>
        <w:tabs>
          <w:tab w:val="left" w:pos="851"/>
        </w:tabs>
        <w:ind w:left="851" w:hanging="851"/>
        <w:rPr>
          <w:szCs w:val="20"/>
          <w:highlight w:val="lightGray"/>
        </w:rPr>
      </w:pPr>
    </w:p>
    <w:p w14:paraId="5BE3B847" w14:textId="77777777" w:rsidR="0003097F" w:rsidRPr="00C03740" w:rsidRDefault="0003097F" w:rsidP="00402987">
      <w:pPr>
        <w:pStyle w:val="Ttulo1"/>
        <w:numPr>
          <w:ilvl w:val="0"/>
          <w:numId w:val="116"/>
        </w:numPr>
        <w:tabs>
          <w:tab w:val="left" w:pos="851"/>
        </w:tabs>
        <w:ind w:left="851" w:hanging="851"/>
        <w:rPr>
          <w:szCs w:val="20"/>
        </w:rPr>
      </w:pPr>
      <w:bookmarkStart w:id="51" w:name="_Toc178670051"/>
      <w:r w:rsidRPr="00C03740">
        <w:rPr>
          <w:szCs w:val="20"/>
        </w:rPr>
        <w:t>CONDIÇÕES GERAIS</w:t>
      </w:r>
      <w:bookmarkEnd w:id="51"/>
    </w:p>
    <w:p w14:paraId="4A216D62" w14:textId="77777777" w:rsidR="00D119E4" w:rsidRPr="00C03740" w:rsidRDefault="00D119E4" w:rsidP="00AA4E98">
      <w:pPr>
        <w:tabs>
          <w:tab w:val="left" w:pos="851"/>
        </w:tabs>
        <w:ind w:left="851" w:hanging="851"/>
        <w:rPr>
          <w:szCs w:val="20"/>
        </w:rPr>
      </w:pPr>
    </w:p>
    <w:p w14:paraId="7F6E3086" w14:textId="076D8209" w:rsidR="00D119E4" w:rsidRPr="00C03740" w:rsidRDefault="00D119E4" w:rsidP="00402987">
      <w:pPr>
        <w:pStyle w:val="Ttulo2"/>
        <w:numPr>
          <w:ilvl w:val="1"/>
          <w:numId w:val="116"/>
        </w:numPr>
        <w:tabs>
          <w:tab w:val="left" w:pos="851"/>
        </w:tabs>
        <w:ind w:left="851" w:hanging="851"/>
        <w:rPr>
          <w:szCs w:val="20"/>
        </w:rPr>
      </w:pPr>
      <w:r w:rsidRPr="00C03740">
        <w:rPr>
          <w:szCs w:val="20"/>
        </w:rPr>
        <w:t xml:space="preserve">O resultado do fornecimento e execução dos serviços objeto do certame licitatório, incluindo os desenhos originais, as memórias de cálculo, as informações obtidas e os métodos desenvolvidos no contexto </w:t>
      </w:r>
      <w:r w:rsidR="007933B8">
        <w:rPr>
          <w:szCs w:val="20"/>
        </w:rPr>
        <w:t>d</w:t>
      </w:r>
      <w:r w:rsidR="009E41A7">
        <w:rPr>
          <w:szCs w:val="20"/>
        </w:rPr>
        <w:t>as obras</w:t>
      </w:r>
      <w:r w:rsidRPr="00C03740">
        <w:rPr>
          <w:szCs w:val="20"/>
        </w:rPr>
        <w:t>, serão de propriedade da Codevasf, e seu uso por terceiros só se realizará por expressa autorização desta.</w:t>
      </w:r>
    </w:p>
    <w:p w14:paraId="41488269" w14:textId="77777777" w:rsidR="00D119E4" w:rsidRPr="00C03740" w:rsidRDefault="00D119E4" w:rsidP="00AA4E98">
      <w:pPr>
        <w:tabs>
          <w:tab w:val="left" w:pos="851"/>
        </w:tabs>
        <w:ind w:left="851" w:hanging="851"/>
        <w:rPr>
          <w:szCs w:val="20"/>
        </w:rPr>
      </w:pPr>
    </w:p>
    <w:p w14:paraId="15BFC832" w14:textId="77777777" w:rsidR="0003097F" w:rsidRPr="00C03740" w:rsidRDefault="0003097F" w:rsidP="00402987">
      <w:pPr>
        <w:pStyle w:val="Ttulo2"/>
        <w:numPr>
          <w:ilvl w:val="1"/>
          <w:numId w:val="116"/>
        </w:numPr>
        <w:tabs>
          <w:tab w:val="left" w:pos="851"/>
        </w:tabs>
        <w:ind w:left="851" w:hanging="851"/>
        <w:rPr>
          <w:szCs w:val="20"/>
        </w:rPr>
      </w:pPr>
      <w:r w:rsidRPr="00C03740">
        <w:rPr>
          <w:szCs w:val="20"/>
        </w:rPr>
        <w:t xml:space="preserve">Este Termo de Referência e seus anexos farão parte integrante do contrato a ser firmado com a </w:t>
      </w:r>
      <w:r w:rsidR="00E80740" w:rsidRPr="00C03740">
        <w:rPr>
          <w:szCs w:val="20"/>
        </w:rPr>
        <w:t>CONTRATADA</w:t>
      </w:r>
      <w:r w:rsidRPr="00C03740">
        <w:rPr>
          <w:szCs w:val="20"/>
        </w:rPr>
        <w:t>, independente de trans</w:t>
      </w:r>
      <w:r w:rsidR="00A52BC4" w:rsidRPr="00C03740">
        <w:rPr>
          <w:szCs w:val="20"/>
        </w:rPr>
        <w:t>cr</w:t>
      </w:r>
      <w:r w:rsidRPr="00C03740">
        <w:rPr>
          <w:szCs w:val="20"/>
        </w:rPr>
        <w:t>ições.</w:t>
      </w:r>
    </w:p>
    <w:p w14:paraId="796FD5AA" w14:textId="287F7415" w:rsidR="0003097F" w:rsidRDefault="0003097F" w:rsidP="00AA4E98">
      <w:pPr>
        <w:tabs>
          <w:tab w:val="left" w:pos="851"/>
        </w:tabs>
        <w:ind w:left="851" w:hanging="851"/>
        <w:rPr>
          <w:szCs w:val="20"/>
        </w:rPr>
      </w:pPr>
    </w:p>
    <w:p w14:paraId="5264E11A" w14:textId="77777777" w:rsidR="0036583A" w:rsidRPr="00C03740" w:rsidRDefault="0036583A" w:rsidP="00AA4E98">
      <w:pPr>
        <w:tabs>
          <w:tab w:val="left" w:pos="851"/>
        </w:tabs>
        <w:ind w:left="851" w:hanging="851"/>
        <w:rPr>
          <w:szCs w:val="20"/>
        </w:rPr>
      </w:pPr>
    </w:p>
    <w:p w14:paraId="031C9683" w14:textId="77777777" w:rsidR="00BD2928" w:rsidRPr="00C03740" w:rsidRDefault="00BD2928" w:rsidP="00402987">
      <w:pPr>
        <w:pStyle w:val="Ttulo1"/>
        <w:numPr>
          <w:ilvl w:val="0"/>
          <w:numId w:val="116"/>
        </w:numPr>
        <w:tabs>
          <w:tab w:val="left" w:pos="851"/>
        </w:tabs>
        <w:ind w:left="851" w:hanging="851"/>
        <w:rPr>
          <w:szCs w:val="20"/>
        </w:rPr>
      </w:pPr>
      <w:bookmarkStart w:id="52" w:name="_Ref441139391"/>
      <w:bookmarkStart w:id="53" w:name="_Toc178670052"/>
      <w:r w:rsidRPr="00C03740">
        <w:rPr>
          <w:szCs w:val="20"/>
        </w:rPr>
        <w:t>ANEXOS</w:t>
      </w:r>
      <w:bookmarkEnd w:id="52"/>
      <w:bookmarkEnd w:id="53"/>
    </w:p>
    <w:p w14:paraId="3AAFCCED" w14:textId="77777777" w:rsidR="00BD2928" w:rsidRPr="00C03740" w:rsidRDefault="00BD2928" w:rsidP="00AA4E98">
      <w:pPr>
        <w:tabs>
          <w:tab w:val="left" w:pos="851"/>
        </w:tabs>
        <w:ind w:left="851" w:hanging="851"/>
        <w:rPr>
          <w:szCs w:val="20"/>
        </w:rPr>
      </w:pPr>
    </w:p>
    <w:p w14:paraId="05556F00" w14:textId="77777777" w:rsidR="00797B58" w:rsidRPr="00C03740" w:rsidRDefault="00797B58" w:rsidP="00402987">
      <w:pPr>
        <w:pStyle w:val="Ttulo2"/>
        <w:numPr>
          <w:ilvl w:val="1"/>
          <w:numId w:val="116"/>
        </w:numPr>
        <w:tabs>
          <w:tab w:val="left" w:pos="851"/>
        </w:tabs>
        <w:ind w:left="851" w:hanging="851"/>
        <w:rPr>
          <w:szCs w:val="20"/>
        </w:rPr>
      </w:pPr>
      <w:r w:rsidRPr="00C03740">
        <w:rPr>
          <w:szCs w:val="20"/>
        </w:rPr>
        <w:t>São ainda, documentos integrantes deste Termo de Referência</w:t>
      </w:r>
      <w:r w:rsidR="00C05DC5" w:rsidRPr="00C03740">
        <w:rPr>
          <w:szCs w:val="20"/>
        </w:rPr>
        <w:t>:</w:t>
      </w:r>
    </w:p>
    <w:p w14:paraId="399010BE" w14:textId="77777777" w:rsidR="003D0AA0" w:rsidRPr="00C03740" w:rsidRDefault="003D0AA0" w:rsidP="003D0AA0">
      <w:pPr>
        <w:rPr>
          <w:szCs w:val="20"/>
          <w:lang w:eastAsia="pt-BR"/>
        </w:rPr>
      </w:pPr>
    </w:p>
    <w:p w14:paraId="66DF1646" w14:textId="5AF80B32" w:rsidR="007C33F0" w:rsidRPr="006768AE" w:rsidRDefault="007C33F0" w:rsidP="006768AE">
      <w:pPr>
        <w:ind w:left="307" w:firstLine="708"/>
      </w:pPr>
      <w:r w:rsidRPr="006768AE">
        <w:t>Anexo 1: Detalhamento das Justificativas;</w:t>
      </w:r>
    </w:p>
    <w:p w14:paraId="17665FB0" w14:textId="14F772C1" w:rsidR="007C33F0" w:rsidRPr="00C03740" w:rsidRDefault="007C33F0" w:rsidP="007C33F0">
      <w:pPr>
        <w:spacing w:before="40" w:after="96"/>
        <w:ind w:left="1015"/>
        <w:rPr>
          <w:szCs w:val="20"/>
        </w:rPr>
      </w:pPr>
      <w:r w:rsidRPr="00C03740">
        <w:rPr>
          <w:szCs w:val="20"/>
        </w:rPr>
        <w:t xml:space="preserve">Anexo 2: </w:t>
      </w:r>
      <w:r w:rsidR="00074934" w:rsidRPr="00074934">
        <w:rPr>
          <w:szCs w:val="20"/>
        </w:rPr>
        <w:t>Modelo de Declaração de Conhecimento do Local de Execução dos Serviços</w:t>
      </w:r>
      <w:r w:rsidRPr="00C03740">
        <w:rPr>
          <w:szCs w:val="20"/>
        </w:rPr>
        <w:t>;</w:t>
      </w:r>
    </w:p>
    <w:p w14:paraId="4D7197C3" w14:textId="77777777" w:rsidR="007C33F0" w:rsidRPr="00C03740" w:rsidRDefault="007C33F0" w:rsidP="007C33F0">
      <w:pPr>
        <w:spacing w:before="40" w:after="96"/>
        <w:ind w:left="1985" w:hanging="970"/>
        <w:rPr>
          <w:szCs w:val="20"/>
        </w:rPr>
      </w:pPr>
      <w:r w:rsidRPr="00C03740">
        <w:rPr>
          <w:szCs w:val="20"/>
        </w:rPr>
        <w:t>Anexo 3: Detalhamento dos Encargos Sociais – Horista e Mensalista e Detalhamento do BDI;</w:t>
      </w:r>
    </w:p>
    <w:p w14:paraId="19D7EFDB" w14:textId="77777777" w:rsidR="007C33F0" w:rsidRPr="00C03740" w:rsidRDefault="007C33F0" w:rsidP="007C33F0">
      <w:pPr>
        <w:spacing w:before="40" w:after="96"/>
        <w:ind w:left="1015"/>
        <w:rPr>
          <w:szCs w:val="20"/>
        </w:rPr>
      </w:pPr>
      <w:r w:rsidRPr="00C03740">
        <w:rPr>
          <w:szCs w:val="20"/>
        </w:rPr>
        <w:t>Anexo 4: Planilha de custos do orçamento de referência;</w:t>
      </w:r>
    </w:p>
    <w:p w14:paraId="0C195A23" w14:textId="3DAAE759" w:rsidR="007C33F0" w:rsidRPr="00C03740" w:rsidRDefault="007C33F0" w:rsidP="007C33F0">
      <w:pPr>
        <w:spacing w:before="40" w:after="96"/>
        <w:ind w:left="1015"/>
        <w:rPr>
          <w:szCs w:val="20"/>
        </w:rPr>
      </w:pPr>
      <w:r w:rsidRPr="00C03740">
        <w:rPr>
          <w:szCs w:val="20"/>
        </w:rPr>
        <w:t xml:space="preserve">Anexo 5: </w:t>
      </w:r>
      <w:r w:rsidR="00434C98" w:rsidRPr="00434C98">
        <w:rPr>
          <w:szCs w:val="20"/>
        </w:rPr>
        <w:t xml:space="preserve">Planilha </w:t>
      </w:r>
      <w:r w:rsidR="00434C98">
        <w:rPr>
          <w:szCs w:val="20"/>
        </w:rPr>
        <w:t>d</w:t>
      </w:r>
      <w:r w:rsidR="00434C98" w:rsidRPr="00434C98">
        <w:rPr>
          <w:szCs w:val="20"/>
        </w:rPr>
        <w:t xml:space="preserve">e Custo </w:t>
      </w:r>
      <w:r w:rsidR="00434C98">
        <w:rPr>
          <w:szCs w:val="20"/>
        </w:rPr>
        <w:t>d</w:t>
      </w:r>
      <w:r w:rsidR="00434C98" w:rsidRPr="00434C98">
        <w:rPr>
          <w:szCs w:val="20"/>
        </w:rPr>
        <w:t>a Proponente</w:t>
      </w:r>
      <w:r w:rsidR="00434C98" w:rsidRPr="00C03740">
        <w:rPr>
          <w:szCs w:val="20"/>
        </w:rPr>
        <w:t>;</w:t>
      </w:r>
    </w:p>
    <w:p w14:paraId="43A39F52" w14:textId="352D4DBF" w:rsidR="007C33F0" w:rsidRPr="00C03740" w:rsidRDefault="007C33F0" w:rsidP="006768AE">
      <w:pPr>
        <w:spacing w:before="40" w:after="96"/>
        <w:ind w:left="993"/>
        <w:rPr>
          <w:szCs w:val="20"/>
        </w:rPr>
      </w:pPr>
      <w:r w:rsidRPr="00C03740">
        <w:rPr>
          <w:szCs w:val="20"/>
        </w:rPr>
        <w:t>Anexo 6: Projeto (seção tipo);</w:t>
      </w:r>
    </w:p>
    <w:p w14:paraId="3AC31E17" w14:textId="77777777" w:rsidR="002B440C" w:rsidRDefault="007C33F0" w:rsidP="002B440C">
      <w:pPr>
        <w:spacing w:before="40" w:after="96"/>
        <w:ind w:left="1015"/>
        <w:rPr>
          <w:szCs w:val="20"/>
        </w:rPr>
      </w:pPr>
      <w:r w:rsidRPr="00C03740">
        <w:rPr>
          <w:szCs w:val="20"/>
        </w:rPr>
        <w:t>Anexo 7: Modelo de placa de obra, manual de uso da marca do governo federal e instruções para utilização da logomarca;</w:t>
      </w:r>
    </w:p>
    <w:p w14:paraId="3736C174" w14:textId="68E881A9" w:rsidR="007C33F0" w:rsidRPr="00C03740" w:rsidRDefault="007C33F0" w:rsidP="002B440C">
      <w:pPr>
        <w:spacing w:before="40" w:after="96"/>
        <w:ind w:left="1015"/>
        <w:rPr>
          <w:szCs w:val="20"/>
        </w:rPr>
      </w:pPr>
      <w:r w:rsidRPr="00C03740">
        <w:rPr>
          <w:szCs w:val="20"/>
        </w:rPr>
        <w:t xml:space="preserve">Anexo 8: Especificações técnicas; </w:t>
      </w:r>
    </w:p>
    <w:p w14:paraId="4AA85B61" w14:textId="0E829A75" w:rsidR="007C33F0" w:rsidRPr="00C03740" w:rsidRDefault="007C33F0" w:rsidP="007C33F0">
      <w:pPr>
        <w:spacing w:before="40" w:after="96"/>
        <w:ind w:left="1015"/>
        <w:rPr>
          <w:szCs w:val="20"/>
        </w:rPr>
      </w:pPr>
      <w:r w:rsidRPr="00C03740">
        <w:rPr>
          <w:szCs w:val="20"/>
        </w:rPr>
        <w:t xml:space="preserve">Anexo 9: </w:t>
      </w:r>
      <w:bookmarkStart w:id="54" w:name="_Hlk172269440"/>
      <w:r w:rsidRPr="00C03740">
        <w:rPr>
          <w:szCs w:val="20"/>
        </w:rPr>
        <w:t xml:space="preserve">Procedimento </w:t>
      </w:r>
      <w:r w:rsidR="00BB7C2B">
        <w:rPr>
          <w:szCs w:val="20"/>
        </w:rPr>
        <w:t>de E</w:t>
      </w:r>
      <w:r w:rsidRPr="00C03740">
        <w:rPr>
          <w:szCs w:val="20"/>
        </w:rPr>
        <w:t>nquadramento d</w:t>
      </w:r>
      <w:r w:rsidR="00BB7C2B">
        <w:rPr>
          <w:szCs w:val="20"/>
        </w:rPr>
        <w:t>e</w:t>
      </w:r>
      <w:r w:rsidRPr="00C03740">
        <w:rPr>
          <w:szCs w:val="20"/>
        </w:rPr>
        <w:t xml:space="preserve"> </w:t>
      </w:r>
      <w:r w:rsidR="00BB7C2B">
        <w:rPr>
          <w:szCs w:val="20"/>
        </w:rPr>
        <w:t>V</w:t>
      </w:r>
      <w:r w:rsidRPr="00C03740">
        <w:rPr>
          <w:szCs w:val="20"/>
        </w:rPr>
        <w:t xml:space="preserve">ias para </w:t>
      </w:r>
      <w:r w:rsidR="00BB7C2B">
        <w:rPr>
          <w:szCs w:val="20"/>
        </w:rPr>
        <w:t>P</w:t>
      </w:r>
      <w:r w:rsidRPr="00C03740">
        <w:rPr>
          <w:szCs w:val="20"/>
        </w:rPr>
        <w:t>avimentação</w:t>
      </w:r>
      <w:bookmarkEnd w:id="54"/>
      <w:r w:rsidRPr="00C03740">
        <w:rPr>
          <w:szCs w:val="20"/>
        </w:rPr>
        <w:t>;</w:t>
      </w:r>
    </w:p>
    <w:p w14:paraId="37C662B8" w14:textId="77777777" w:rsidR="007C33F0" w:rsidRPr="00C03740" w:rsidRDefault="007C33F0" w:rsidP="007C33F0">
      <w:pPr>
        <w:spacing w:before="40" w:after="96"/>
        <w:ind w:left="1015"/>
        <w:rPr>
          <w:szCs w:val="20"/>
        </w:rPr>
      </w:pPr>
      <w:r w:rsidRPr="00C03740">
        <w:rPr>
          <w:szCs w:val="20"/>
        </w:rPr>
        <w:t>Anexo 10: Matriz de Risco;</w:t>
      </w:r>
    </w:p>
    <w:p w14:paraId="50C5F573" w14:textId="2BAC3CF9" w:rsidR="007C33F0" w:rsidRPr="00C03740" w:rsidRDefault="007C33F0" w:rsidP="007C33F0">
      <w:pPr>
        <w:spacing w:before="40" w:after="96"/>
        <w:ind w:left="2127" w:hanging="1112"/>
        <w:rPr>
          <w:szCs w:val="20"/>
        </w:rPr>
      </w:pPr>
      <w:r w:rsidRPr="00C03740">
        <w:rPr>
          <w:szCs w:val="20"/>
        </w:rPr>
        <w:t xml:space="preserve">Anexo 11: Relação dos municípios na área de atuação da Codevasf no estado </w:t>
      </w:r>
      <w:r w:rsidR="00AA5832">
        <w:rPr>
          <w:szCs w:val="20"/>
        </w:rPr>
        <w:t xml:space="preserve">de </w:t>
      </w:r>
      <w:r w:rsidR="00347EB1" w:rsidRPr="00AA5832">
        <w:rPr>
          <w:szCs w:val="20"/>
        </w:rPr>
        <w:t>Alagoas</w:t>
      </w:r>
      <w:r w:rsidRPr="00AA5832">
        <w:rPr>
          <w:szCs w:val="20"/>
        </w:rPr>
        <w:t>;</w:t>
      </w:r>
    </w:p>
    <w:p w14:paraId="556616FD" w14:textId="77777777" w:rsidR="007C33F0" w:rsidRPr="00C03740" w:rsidRDefault="007C33F0" w:rsidP="007C33F0">
      <w:pPr>
        <w:spacing w:before="40" w:after="96"/>
        <w:ind w:left="2127" w:hanging="1112"/>
        <w:rPr>
          <w:szCs w:val="20"/>
        </w:rPr>
      </w:pPr>
      <w:r w:rsidRPr="00C03740">
        <w:rPr>
          <w:szCs w:val="20"/>
        </w:rPr>
        <w:t>Anexo 12: Quadros Resumo de Quantitativo e de Distribuição;</w:t>
      </w:r>
    </w:p>
    <w:p w14:paraId="488CDC6C" w14:textId="77777777" w:rsidR="007C33F0" w:rsidRPr="00C03740" w:rsidRDefault="007C33F0" w:rsidP="007C33F0">
      <w:pPr>
        <w:spacing w:before="40" w:after="96"/>
        <w:ind w:left="2127" w:hanging="1112"/>
        <w:rPr>
          <w:szCs w:val="20"/>
        </w:rPr>
      </w:pPr>
      <w:r w:rsidRPr="00C03740">
        <w:rPr>
          <w:szCs w:val="20"/>
        </w:rPr>
        <w:t>Anexo 13: Modelo de Diário de Obras;</w:t>
      </w:r>
    </w:p>
    <w:p w14:paraId="5EF10661" w14:textId="77777777" w:rsidR="007C33F0" w:rsidRPr="00C03740" w:rsidRDefault="007C33F0" w:rsidP="007C33F0">
      <w:pPr>
        <w:spacing w:before="40" w:after="96"/>
        <w:ind w:left="2127" w:hanging="1112"/>
        <w:rPr>
          <w:szCs w:val="20"/>
        </w:rPr>
      </w:pPr>
      <w:r w:rsidRPr="00C03740">
        <w:rPr>
          <w:szCs w:val="20"/>
        </w:rPr>
        <w:t>Anexo 14: Relação dos Ensaios.</w:t>
      </w:r>
    </w:p>
    <w:p w14:paraId="7FAA8C88" w14:textId="77777777" w:rsidR="007C33F0" w:rsidRPr="00C03740" w:rsidRDefault="007C33F0" w:rsidP="00BD2928">
      <w:pPr>
        <w:rPr>
          <w:szCs w:val="20"/>
        </w:rPr>
      </w:pPr>
    </w:p>
    <w:p w14:paraId="4CDE3BCF" w14:textId="77777777" w:rsidR="007C33F0" w:rsidRPr="00C03740" w:rsidRDefault="007C33F0" w:rsidP="007C33F0">
      <w:pPr>
        <w:ind w:left="360"/>
        <w:rPr>
          <w:szCs w:val="20"/>
        </w:rPr>
      </w:pPr>
      <w:r w:rsidRPr="00C03740">
        <w:rPr>
          <w:szCs w:val="20"/>
        </w:rPr>
        <w:t>Responsável pelas informações:</w:t>
      </w:r>
    </w:p>
    <w:p w14:paraId="04A95E87" w14:textId="77777777" w:rsidR="007C33F0" w:rsidRPr="00C03740" w:rsidRDefault="007C33F0" w:rsidP="007C33F0">
      <w:pPr>
        <w:ind w:left="360"/>
        <w:rPr>
          <w:szCs w:val="20"/>
        </w:rPr>
      </w:pPr>
    </w:p>
    <w:p w14:paraId="709C0ADA" w14:textId="77777777" w:rsidR="007C33F0" w:rsidRPr="00C03740" w:rsidRDefault="007C33F0" w:rsidP="006768AE">
      <w:pPr>
        <w:jc w:val="center"/>
        <w:rPr>
          <w:color w:val="FF0000"/>
          <w:szCs w:val="20"/>
        </w:rPr>
      </w:pPr>
      <w:r w:rsidRPr="00C03740">
        <w:rPr>
          <w:color w:val="FF0000"/>
          <w:szCs w:val="20"/>
        </w:rPr>
        <w:t>ASSINADO ELETRONICAMENTE</w:t>
      </w:r>
    </w:p>
    <w:p w14:paraId="2D5934AC" w14:textId="77777777" w:rsidR="007C33F0" w:rsidRPr="00C03740" w:rsidRDefault="007C33F0" w:rsidP="007C33F0">
      <w:pPr>
        <w:ind w:left="360"/>
        <w:jc w:val="center"/>
        <w:rPr>
          <w:szCs w:val="20"/>
        </w:rPr>
      </w:pPr>
      <w:r w:rsidRPr="00C03740">
        <w:rPr>
          <w:szCs w:val="20"/>
        </w:rPr>
        <w:t>__________________________________________</w:t>
      </w:r>
    </w:p>
    <w:p w14:paraId="6E454C4A" w14:textId="7FBA2FAD" w:rsidR="000B22F0" w:rsidRPr="000B22F0" w:rsidRDefault="000B22F0" w:rsidP="000B22F0">
      <w:pPr>
        <w:jc w:val="center"/>
      </w:pPr>
      <w:r w:rsidRPr="000B22F0">
        <w:t>ISABELA BEATRIZ MACEDO DOS SANTOS</w:t>
      </w:r>
    </w:p>
    <w:p w14:paraId="738C932A" w14:textId="77777777" w:rsidR="000B22F0" w:rsidRPr="000B22F0" w:rsidRDefault="000B22F0" w:rsidP="000B22F0">
      <w:pPr>
        <w:jc w:val="center"/>
      </w:pPr>
      <w:r w:rsidRPr="000B22F0">
        <w:lastRenderedPageBreak/>
        <w:t>Analista em Desenvolvimento Regional</w:t>
      </w:r>
    </w:p>
    <w:p w14:paraId="774085FB" w14:textId="0160D4C4" w:rsidR="003266F8" w:rsidRDefault="000B22F0" w:rsidP="003266F8">
      <w:pPr>
        <w:spacing w:after="200" w:line="276" w:lineRule="auto"/>
        <w:jc w:val="center"/>
      </w:pPr>
      <w:r w:rsidRPr="000B22F0">
        <w:t>5ª/GRD/UEP - CODEVASF - 5ª/SR</w:t>
      </w:r>
      <w:bookmarkStart w:id="55" w:name="_Ref450205714"/>
      <w:bookmarkStart w:id="56" w:name="_Toc352230692"/>
      <w:bookmarkStart w:id="57" w:name="_Toc392675799"/>
      <w:bookmarkStart w:id="58" w:name="_Ref394333211"/>
      <w:bookmarkStart w:id="59" w:name="_Ref440982424"/>
      <w:bookmarkStart w:id="60" w:name="_Toc440982774"/>
      <w:bookmarkStart w:id="61" w:name="_Ref441155482"/>
      <w:bookmarkStart w:id="62" w:name="_Ref450206143"/>
      <w:bookmarkStart w:id="63" w:name="_Ref462845863"/>
      <w:bookmarkStart w:id="64" w:name="_Ref462845883"/>
      <w:bookmarkStart w:id="65" w:name="_Ref462845891"/>
      <w:bookmarkStart w:id="66" w:name="_Ref78986510"/>
      <w:r w:rsidR="003266F8">
        <w:br w:type="page"/>
      </w:r>
    </w:p>
    <w:p w14:paraId="2204FC8D" w14:textId="236866E8" w:rsidR="00797B58" w:rsidRPr="003266F8" w:rsidRDefault="000205D1" w:rsidP="003266F8">
      <w:pPr>
        <w:pStyle w:val="Ttulo"/>
        <w:rPr>
          <w:rStyle w:val="TtuloChar"/>
          <w:b/>
          <w:bCs/>
          <w:sz w:val="20"/>
          <w:szCs w:val="22"/>
        </w:rPr>
      </w:pPr>
      <w:bookmarkStart w:id="67" w:name="_Toc178670053"/>
      <w:r w:rsidRPr="003266F8">
        <w:rPr>
          <w:rStyle w:val="TtuloChar"/>
          <w:b/>
          <w:bCs/>
          <w:sz w:val="20"/>
          <w:szCs w:val="22"/>
        </w:rPr>
        <w:lastRenderedPageBreak/>
        <w:t xml:space="preserve">ANEXO </w:t>
      </w:r>
      <w:bookmarkEnd w:id="55"/>
      <w:r w:rsidR="000406C7" w:rsidRPr="003266F8">
        <w:rPr>
          <w:rStyle w:val="TtuloChar"/>
          <w:b/>
          <w:bCs/>
          <w:sz w:val="20"/>
          <w:szCs w:val="22"/>
        </w:rPr>
        <w:t>1</w:t>
      </w:r>
      <w:r w:rsidRPr="003266F8">
        <w:rPr>
          <w:rStyle w:val="TtuloChar"/>
          <w:b/>
          <w:bCs/>
          <w:sz w:val="20"/>
          <w:szCs w:val="22"/>
        </w:rPr>
        <w:t xml:space="preserve">: </w:t>
      </w:r>
      <w:bookmarkEnd w:id="56"/>
      <w:bookmarkEnd w:id="57"/>
      <w:bookmarkEnd w:id="58"/>
      <w:bookmarkEnd w:id="59"/>
      <w:bookmarkEnd w:id="60"/>
      <w:bookmarkEnd w:id="61"/>
      <w:bookmarkEnd w:id="62"/>
      <w:bookmarkEnd w:id="63"/>
      <w:bookmarkEnd w:id="64"/>
      <w:bookmarkEnd w:id="65"/>
      <w:bookmarkEnd w:id="66"/>
      <w:r w:rsidRPr="003266F8">
        <w:rPr>
          <w:rStyle w:val="TtuloChar"/>
          <w:b/>
          <w:bCs/>
          <w:sz w:val="20"/>
          <w:szCs w:val="22"/>
        </w:rPr>
        <w:t>DETALHAMENTO DAS JUSTIFICATIVAS</w:t>
      </w:r>
      <w:bookmarkEnd w:id="67"/>
    </w:p>
    <w:p w14:paraId="3459712F" w14:textId="77777777" w:rsidR="00797B58" w:rsidRPr="00C03740" w:rsidRDefault="00797B58" w:rsidP="00797B58">
      <w:pPr>
        <w:rPr>
          <w:szCs w:val="20"/>
        </w:rPr>
      </w:pPr>
    </w:p>
    <w:p w14:paraId="6657E83F" w14:textId="6873E1A2" w:rsidR="000845A2" w:rsidRPr="00C03740" w:rsidRDefault="000845A2" w:rsidP="000845A2">
      <w:pPr>
        <w:rPr>
          <w:szCs w:val="20"/>
        </w:rPr>
      </w:pPr>
      <w:r w:rsidRPr="00C03740">
        <w:rPr>
          <w:b/>
          <w:szCs w:val="20"/>
        </w:rPr>
        <w:t>Finalidade</w:t>
      </w:r>
      <w:r w:rsidR="00566938" w:rsidRPr="00C03740">
        <w:rPr>
          <w:szCs w:val="20"/>
        </w:rPr>
        <w:t>: E</w:t>
      </w:r>
      <w:r w:rsidRPr="00C03740">
        <w:rPr>
          <w:szCs w:val="20"/>
        </w:rPr>
        <w:t xml:space="preserve">ste anexo tem por finalidade incluir exigências e particularidades em função da especificidade </w:t>
      </w:r>
      <w:r w:rsidR="003D5E73">
        <w:rPr>
          <w:szCs w:val="20"/>
        </w:rPr>
        <w:t xml:space="preserve">do </w:t>
      </w:r>
      <w:r w:rsidRPr="00C03740">
        <w:rPr>
          <w:szCs w:val="20"/>
        </w:rPr>
        <w:t>serviço de engenharia, previstas no Termo de Referência e que aqui após relacionadas passam a integrar o TR.</w:t>
      </w:r>
    </w:p>
    <w:p w14:paraId="7EE81884" w14:textId="77777777" w:rsidR="00530073" w:rsidRPr="00C03740" w:rsidRDefault="00530073" w:rsidP="00530073">
      <w:pPr>
        <w:rPr>
          <w:szCs w:val="20"/>
        </w:rPr>
      </w:pPr>
    </w:p>
    <w:p w14:paraId="29018CAC" w14:textId="77777777" w:rsidR="00530073" w:rsidRPr="00C03740" w:rsidRDefault="00530073" w:rsidP="00BA3BD8">
      <w:pPr>
        <w:rPr>
          <w:szCs w:val="20"/>
        </w:rPr>
      </w:pPr>
    </w:p>
    <w:p w14:paraId="3B7E5AC2" w14:textId="77777777" w:rsidR="00BA3BD8" w:rsidRPr="00C03740" w:rsidRDefault="00BA3BD8" w:rsidP="00BA3BD8">
      <w:pPr>
        <w:jc w:val="center"/>
        <w:rPr>
          <w:szCs w:val="20"/>
          <w:u w:val="single"/>
        </w:rPr>
      </w:pPr>
      <w:r w:rsidRPr="00C03740">
        <w:rPr>
          <w:b/>
          <w:szCs w:val="20"/>
          <w:u w:val="single"/>
        </w:rPr>
        <w:t>Justificativas:</w:t>
      </w:r>
    </w:p>
    <w:p w14:paraId="796C87C2" w14:textId="77777777" w:rsidR="00BA3BD8" w:rsidRPr="00C03740" w:rsidRDefault="00BA3BD8" w:rsidP="00BA3BD8">
      <w:pPr>
        <w:rPr>
          <w:b/>
          <w:szCs w:val="20"/>
        </w:rPr>
      </w:pPr>
    </w:p>
    <w:p w14:paraId="53A12206" w14:textId="11303963" w:rsidR="00BA3BD8" w:rsidRDefault="00BA3BD8" w:rsidP="00BA3BD8">
      <w:pPr>
        <w:rPr>
          <w:b/>
          <w:szCs w:val="20"/>
          <w:u w:val="single"/>
        </w:rPr>
      </w:pPr>
      <w:r w:rsidRPr="00C03740">
        <w:rPr>
          <w:b/>
          <w:szCs w:val="20"/>
          <w:u w:val="single"/>
        </w:rPr>
        <w:t>Da escolha da solução mais adequada ao atendimento da necessidade:</w:t>
      </w:r>
    </w:p>
    <w:p w14:paraId="02165705" w14:textId="2E151C4E" w:rsidR="00037DDF" w:rsidRDefault="00037DDF" w:rsidP="00BA3BD8">
      <w:pPr>
        <w:rPr>
          <w:b/>
          <w:szCs w:val="20"/>
          <w:u w:val="single"/>
        </w:rPr>
      </w:pPr>
    </w:p>
    <w:p w14:paraId="246308EA" w14:textId="1BE90C40" w:rsidR="00037DDF" w:rsidRPr="00347EB1" w:rsidRDefault="00037DDF" w:rsidP="00BA3BD8">
      <w:pPr>
        <w:rPr>
          <w:bCs/>
          <w:szCs w:val="20"/>
        </w:rPr>
      </w:pPr>
      <w:r w:rsidRPr="00347EB1">
        <w:rPr>
          <w:bCs/>
          <w:szCs w:val="20"/>
        </w:rPr>
        <w:t>A necessidade é demonstrada considerando que os serviços pavimentação de vias facilitará o trânsito de veículos e pessoas, com o escoamento adequado das águas pluviais, preservação do pavimento, conforto ao rolamento e segurança aos usuários, contribuindo para a melhoria da qualidade de vida dos moradores beneficiados pela ação, por consequência para o desenvolvimento do município.</w:t>
      </w:r>
    </w:p>
    <w:p w14:paraId="1A4BA76F" w14:textId="77777777" w:rsidR="00BA3BD8" w:rsidRPr="00C03740" w:rsidRDefault="00BA3BD8" w:rsidP="00BA3BD8">
      <w:pPr>
        <w:rPr>
          <w:b/>
          <w:szCs w:val="20"/>
          <w:u w:val="single"/>
        </w:rPr>
      </w:pPr>
    </w:p>
    <w:p w14:paraId="4EE36A64" w14:textId="048FFB18" w:rsidR="00037DDF" w:rsidRDefault="00BA3BD8" w:rsidP="00BA3BD8">
      <w:pPr>
        <w:rPr>
          <w:b/>
          <w:szCs w:val="20"/>
          <w:u w:val="single"/>
        </w:rPr>
      </w:pPr>
      <w:r w:rsidRPr="00C03740">
        <w:rPr>
          <w:b/>
          <w:szCs w:val="20"/>
          <w:u w:val="single"/>
        </w:rPr>
        <w:t>Do procedimento de pesquisa de preços realizado e dos critérios adotados para a seleção dos orçamentos formadores do valor estimado:</w:t>
      </w:r>
    </w:p>
    <w:p w14:paraId="22A0846A" w14:textId="77777777" w:rsidR="00037DDF" w:rsidRDefault="00037DDF" w:rsidP="00BA3BD8">
      <w:pPr>
        <w:rPr>
          <w:b/>
          <w:szCs w:val="20"/>
          <w:u w:val="single"/>
        </w:rPr>
      </w:pPr>
    </w:p>
    <w:p w14:paraId="74F29EE9" w14:textId="40A3F418" w:rsidR="00BA3BD8" w:rsidRPr="00347EB1" w:rsidRDefault="00037DDF" w:rsidP="00BA3BD8">
      <w:pPr>
        <w:rPr>
          <w:bCs/>
          <w:szCs w:val="20"/>
        </w:rPr>
      </w:pPr>
      <w:r w:rsidRPr="00347EB1">
        <w:rPr>
          <w:bCs/>
          <w:szCs w:val="20"/>
        </w:rPr>
        <w:t xml:space="preserve">A pesquisa de preço foi realizada no SICRO e SINAPI. Por tratar-se de sistema de referência para elaboração de orçamento de infraestrutura. </w:t>
      </w:r>
    </w:p>
    <w:p w14:paraId="51859E19" w14:textId="77777777" w:rsidR="00BA3BD8" w:rsidRPr="00C03740" w:rsidRDefault="00BA3BD8" w:rsidP="00BA3BD8">
      <w:pPr>
        <w:rPr>
          <w:b/>
          <w:szCs w:val="20"/>
          <w:u w:val="single"/>
        </w:rPr>
      </w:pPr>
    </w:p>
    <w:p w14:paraId="75468001" w14:textId="01AA4E66" w:rsidR="00D77D82" w:rsidRDefault="00BA3BD8" w:rsidP="00BA3BD8">
      <w:pPr>
        <w:rPr>
          <w:b/>
          <w:szCs w:val="20"/>
          <w:u w:val="single"/>
        </w:rPr>
      </w:pPr>
      <w:r w:rsidRPr="00C03740">
        <w:rPr>
          <w:b/>
          <w:szCs w:val="20"/>
          <w:u w:val="single"/>
        </w:rPr>
        <w:t>Das exigências habilitatórias indispensáveis à garantia do cumprimento das obrigações:</w:t>
      </w:r>
    </w:p>
    <w:p w14:paraId="3420E185" w14:textId="77777777" w:rsidR="00D77D82" w:rsidRPr="00C03740" w:rsidRDefault="00D77D82" w:rsidP="00D77D82">
      <w:pPr>
        <w:keepNext/>
        <w:rPr>
          <w:szCs w:val="20"/>
        </w:rPr>
      </w:pPr>
    </w:p>
    <w:p w14:paraId="08174780" w14:textId="166B11E5" w:rsidR="00D77D82" w:rsidRPr="00F67720" w:rsidRDefault="00F67720" w:rsidP="00BA3BD8">
      <w:pPr>
        <w:rPr>
          <w:szCs w:val="20"/>
        </w:rPr>
      </w:pPr>
      <w:r w:rsidRPr="00F67720">
        <w:rPr>
          <w:szCs w:val="20"/>
        </w:rPr>
        <w:t>O item, que compõe a Qualificação Técnica (Habilitação) do presente TR,</w:t>
      </w:r>
      <w:r w:rsidRPr="00F67720">
        <w:t xml:space="preserve"> é</w:t>
      </w:r>
      <w:r w:rsidR="00347EB1" w:rsidRPr="00F67720">
        <w:t xml:space="preserve"> avaliad</w:t>
      </w:r>
      <w:r w:rsidRPr="00F67720">
        <w:t>o</w:t>
      </w:r>
      <w:r w:rsidR="00347EB1" w:rsidRPr="00F67720">
        <w:t xml:space="preserve"> por meio do quantitativo mínimo estabelecido no item 9.1.c)</w:t>
      </w:r>
      <w:r w:rsidRPr="00F67720">
        <w:t xml:space="preserve"> referente</w:t>
      </w:r>
      <w:r w:rsidR="00D77D82" w:rsidRPr="00F67720">
        <w:rPr>
          <w:szCs w:val="20"/>
        </w:rPr>
        <w:t xml:space="preserve"> a camada de revestimento asfáltico.</w:t>
      </w:r>
    </w:p>
    <w:p w14:paraId="1C231D97" w14:textId="77777777" w:rsidR="00F67720" w:rsidRPr="00F67720" w:rsidRDefault="00F67720" w:rsidP="00BA3BD8">
      <w:pPr>
        <w:rPr>
          <w:szCs w:val="20"/>
        </w:rPr>
      </w:pPr>
    </w:p>
    <w:p w14:paraId="741CA951" w14:textId="249A49B9" w:rsidR="00BA3BD8" w:rsidRPr="00F67720" w:rsidRDefault="00F67720" w:rsidP="00BA3BD8">
      <w:pPr>
        <w:rPr>
          <w:bCs/>
          <w:szCs w:val="20"/>
        </w:rPr>
      </w:pPr>
      <w:r w:rsidRPr="00F67720">
        <w:rPr>
          <w:bCs/>
          <w:szCs w:val="20"/>
        </w:rPr>
        <w:t>A exigência de atestado de capacidade técnica é obrigatória para a comprovação da qualificação técnica operacional das empresas concorrentes. Para reforçar a segurança e a transparência nesse processo, foram estabelecidos requisitos adicionais, como a apresentação de certidões de acervo técnico (CAT) ou anotações de responsabilidade técnica (ART/RRT) ou certidão de acervo técnico-operacional (CAO). Ao permitir a apresentação tanto da ART quanto da CAO, além da CAT, ampliamos a participação de mais licitantes no certame, assegurando a presença de empresas capacitadas e idôneas, o que contribui para a integridade nesta etapa seleção de empresas.</w:t>
      </w:r>
    </w:p>
    <w:p w14:paraId="2E289DBE" w14:textId="77777777" w:rsidR="000845A2" w:rsidRPr="00C03740" w:rsidRDefault="000845A2" w:rsidP="000845A2">
      <w:pPr>
        <w:rPr>
          <w:szCs w:val="20"/>
        </w:rPr>
      </w:pPr>
    </w:p>
    <w:p w14:paraId="673850A9" w14:textId="77777777" w:rsidR="000845A2" w:rsidRPr="00C03740" w:rsidRDefault="000845A2" w:rsidP="000845A2">
      <w:pPr>
        <w:rPr>
          <w:b/>
          <w:szCs w:val="20"/>
          <w:u w:val="single"/>
        </w:rPr>
      </w:pPr>
      <w:r w:rsidRPr="00C03740">
        <w:rPr>
          <w:b/>
          <w:szCs w:val="20"/>
          <w:u w:val="single"/>
        </w:rPr>
        <w:t>Da necessidade da contratação</w:t>
      </w:r>
      <w:r w:rsidR="000B5F30" w:rsidRPr="00C03740">
        <w:rPr>
          <w:b/>
          <w:szCs w:val="20"/>
          <w:u w:val="single"/>
        </w:rPr>
        <w:t>:</w:t>
      </w:r>
    </w:p>
    <w:p w14:paraId="767B424A" w14:textId="77777777" w:rsidR="00380A49" w:rsidRPr="00C03740" w:rsidRDefault="00380A49" w:rsidP="000845A2">
      <w:pPr>
        <w:rPr>
          <w:b/>
          <w:szCs w:val="20"/>
          <w:u w:val="single"/>
        </w:rPr>
      </w:pPr>
    </w:p>
    <w:p w14:paraId="71AAFFC6" w14:textId="1570920B" w:rsidR="00380A49" w:rsidRPr="00F67720" w:rsidRDefault="00380A49" w:rsidP="00380A49">
      <w:pPr>
        <w:spacing w:before="40" w:after="96"/>
        <w:rPr>
          <w:szCs w:val="20"/>
        </w:rPr>
      </w:pPr>
      <w:r w:rsidRPr="00F67720">
        <w:rPr>
          <w:szCs w:val="20"/>
        </w:rPr>
        <w:t>A necessidade é demonstrada considerando que a pavimentação de vias facilitará o trânsito de veículos e pessoas, com o escoamento adequado das águas pluviais, contribuindo para a melhoria da qualidade de</w:t>
      </w:r>
      <w:r w:rsidR="00D77D82" w:rsidRPr="00F67720">
        <w:rPr>
          <w:szCs w:val="20"/>
        </w:rPr>
        <w:t xml:space="preserve"> </w:t>
      </w:r>
      <w:r w:rsidRPr="00F67720">
        <w:rPr>
          <w:szCs w:val="20"/>
        </w:rPr>
        <w:t>vida dos moradores beneficiados pela ação, por consequência para o desenvolvimento do</w:t>
      </w:r>
      <w:r w:rsidR="00F67720">
        <w:rPr>
          <w:szCs w:val="20"/>
        </w:rPr>
        <w:t>s</w:t>
      </w:r>
      <w:r w:rsidRPr="00F67720">
        <w:rPr>
          <w:szCs w:val="20"/>
        </w:rPr>
        <w:t xml:space="preserve"> município</w:t>
      </w:r>
      <w:r w:rsidR="00F67720">
        <w:rPr>
          <w:szCs w:val="20"/>
        </w:rPr>
        <w:t>s</w:t>
      </w:r>
      <w:r w:rsidRPr="00F67720">
        <w:rPr>
          <w:szCs w:val="20"/>
        </w:rPr>
        <w:t>.</w:t>
      </w:r>
    </w:p>
    <w:p w14:paraId="22BF0716" w14:textId="77777777" w:rsidR="00CC1EBD" w:rsidRPr="00C03740" w:rsidRDefault="00CC1EBD" w:rsidP="00CC1EBD">
      <w:pPr>
        <w:rPr>
          <w:color w:val="0000FF"/>
          <w:szCs w:val="20"/>
        </w:rPr>
      </w:pPr>
    </w:p>
    <w:p w14:paraId="157F97E2" w14:textId="77777777" w:rsidR="00CC1EBD" w:rsidRPr="00C03740" w:rsidRDefault="00CC1EBD" w:rsidP="00CC1EBD">
      <w:pPr>
        <w:rPr>
          <w:b/>
          <w:szCs w:val="20"/>
          <w:u w:val="single"/>
        </w:rPr>
      </w:pPr>
      <w:r w:rsidRPr="00C03740">
        <w:rPr>
          <w:b/>
          <w:szCs w:val="20"/>
          <w:u w:val="single"/>
        </w:rPr>
        <w:t>Da adoção do SRP (SISTEMA DE REGISTRO DE PREÇOS):</w:t>
      </w:r>
    </w:p>
    <w:p w14:paraId="5DE7E0D6" w14:textId="77777777" w:rsidR="00F67720" w:rsidRDefault="00F67720" w:rsidP="00F67720"/>
    <w:p w14:paraId="5AF2781D" w14:textId="37A8B300" w:rsidR="00CC1EBD" w:rsidRPr="00D77D82" w:rsidRDefault="00CC1EBD" w:rsidP="00F67720">
      <w:r w:rsidRPr="00D77D82">
        <w:t>Justifica-se o procedimento licitatório devido à conveniência administrativa e às características do serviço, que será realizado por demanda justificada do estado ou município, com execução parcial por produtos previamente especificados e quantificados por unidade de medida padrão, havendo necessidade de contratações frequentes.</w:t>
      </w:r>
    </w:p>
    <w:p w14:paraId="775EAB0E" w14:textId="77777777" w:rsidR="00CC1EBD" w:rsidRPr="00C03740" w:rsidRDefault="00CC1EBD" w:rsidP="00B93A80">
      <w:pPr>
        <w:rPr>
          <w:color w:val="0070C0"/>
          <w:szCs w:val="20"/>
        </w:rPr>
      </w:pPr>
    </w:p>
    <w:p w14:paraId="05D5403C" w14:textId="77777777" w:rsidR="00F91A7C" w:rsidRPr="00C03740" w:rsidRDefault="00F91A7C" w:rsidP="00F91A7C">
      <w:pPr>
        <w:rPr>
          <w:b/>
          <w:szCs w:val="20"/>
          <w:u w:val="single"/>
        </w:rPr>
      </w:pPr>
      <w:r w:rsidRPr="00C03740">
        <w:rPr>
          <w:b/>
          <w:szCs w:val="20"/>
          <w:u w:val="single"/>
        </w:rPr>
        <w:t>Da não instauração de procedimento de Intenção de Registro de Preços (dispensa de divulgação) e não permissão de participantes na licitação:</w:t>
      </w:r>
    </w:p>
    <w:p w14:paraId="24CF7FD3" w14:textId="77777777" w:rsidR="00F67720" w:rsidRDefault="00F67720" w:rsidP="00F67720"/>
    <w:p w14:paraId="38BA6985" w14:textId="47677953" w:rsidR="00CC1EBD" w:rsidRPr="00F67720" w:rsidRDefault="00F91A7C" w:rsidP="00B93A80">
      <w:r w:rsidRPr="00D77D82">
        <w:t>A divulgação da Intenção de Registro de Preços (IRP) não será admitida, tendo em vista que o presente objeto é de especificidade da Codevasf.</w:t>
      </w:r>
    </w:p>
    <w:p w14:paraId="626EE416" w14:textId="77777777" w:rsidR="00D550DA" w:rsidRPr="00C03740" w:rsidRDefault="00D550DA" w:rsidP="00B93A80">
      <w:pPr>
        <w:rPr>
          <w:color w:val="0070C0"/>
          <w:szCs w:val="20"/>
        </w:rPr>
      </w:pPr>
    </w:p>
    <w:p w14:paraId="0D4DAC2F" w14:textId="0B6DD86A" w:rsidR="00D77D82" w:rsidRDefault="00D550DA" w:rsidP="00D550DA">
      <w:pPr>
        <w:rPr>
          <w:b/>
          <w:bCs/>
          <w:color w:val="000000"/>
          <w:szCs w:val="20"/>
          <w:u w:val="single"/>
          <w:shd w:val="clear" w:color="auto" w:fill="FDFDFD"/>
        </w:rPr>
      </w:pPr>
      <w:r w:rsidRPr="00C03740">
        <w:rPr>
          <w:b/>
          <w:bCs/>
          <w:color w:val="000000"/>
          <w:szCs w:val="20"/>
          <w:u w:val="single"/>
          <w:shd w:val="clear" w:color="auto" w:fill="FDFDFD"/>
        </w:rPr>
        <w:t xml:space="preserve">Da admissão de adesão dos órgãos não participantes: </w:t>
      </w:r>
    </w:p>
    <w:p w14:paraId="7C4F1257" w14:textId="77777777" w:rsidR="00D77D82" w:rsidRDefault="00D77D82" w:rsidP="00D550DA">
      <w:pPr>
        <w:rPr>
          <w:b/>
          <w:bCs/>
          <w:color w:val="000000"/>
          <w:szCs w:val="20"/>
          <w:u w:val="single"/>
          <w:shd w:val="clear" w:color="auto" w:fill="FDFDFD"/>
        </w:rPr>
      </w:pPr>
    </w:p>
    <w:p w14:paraId="533118DA" w14:textId="10E71CEF" w:rsidR="00D550DA" w:rsidRPr="00E8199D" w:rsidRDefault="00D550DA" w:rsidP="00D550DA">
      <w:pPr>
        <w:rPr>
          <w:szCs w:val="20"/>
          <w:shd w:val="clear" w:color="auto" w:fill="FDFDFD"/>
        </w:rPr>
      </w:pPr>
      <w:r w:rsidRPr="00E8199D">
        <w:rPr>
          <w:b/>
          <w:bCs/>
          <w:szCs w:val="20"/>
          <w:shd w:val="clear" w:color="auto" w:fill="FDFDFD"/>
        </w:rPr>
        <w:t xml:space="preserve">Sim – </w:t>
      </w:r>
      <w:r w:rsidRPr="00E8199D">
        <w:rPr>
          <w:szCs w:val="20"/>
        </w:rPr>
        <w:t>Será admitida a adesão apenas das Superintendências Regionais e da Sede da Codevasf</w:t>
      </w:r>
      <w:r w:rsidR="008A00F0" w:rsidRPr="00E8199D">
        <w:rPr>
          <w:szCs w:val="20"/>
        </w:rPr>
        <w:t>, considerando que o objeto em questão é específico da Codevasf.</w:t>
      </w:r>
    </w:p>
    <w:p w14:paraId="3038A697" w14:textId="77777777" w:rsidR="00D550DA" w:rsidRPr="00C03740" w:rsidRDefault="00D550DA" w:rsidP="00B93A80">
      <w:pPr>
        <w:rPr>
          <w:color w:val="0070C0"/>
          <w:szCs w:val="20"/>
        </w:rPr>
      </w:pPr>
    </w:p>
    <w:p w14:paraId="430FB345" w14:textId="55C99264" w:rsidR="00D550DA" w:rsidRDefault="00D550DA" w:rsidP="00D550DA">
      <w:pPr>
        <w:rPr>
          <w:szCs w:val="20"/>
        </w:rPr>
      </w:pPr>
      <w:r w:rsidRPr="00402987">
        <w:rPr>
          <w:b/>
          <w:u w:val="single"/>
        </w:rPr>
        <w:t>Divulgação d</w:t>
      </w:r>
      <w:r w:rsidRPr="004A29EC">
        <w:rPr>
          <w:b/>
          <w:bCs/>
          <w:szCs w:val="20"/>
          <w:u w:val="single"/>
        </w:rPr>
        <w:t>o</w:t>
      </w:r>
      <w:r w:rsidRPr="00C03740">
        <w:rPr>
          <w:b/>
          <w:bCs/>
          <w:szCs w:val="20"/>
          <w:u w:val="single"/>
        </w:rPr>
        <w:t xml:space="preserve"> valor orçado</w:t>
      </w:r>
      <w:r w:rsidRPr="00C03740">
        <w:rPr>
          <w:szCs w:val="20"/>
        </w:rPr>
        <w:t xml:space="preserve">: </w:t>
      </w:r>
    </w:p>
    <w:p w14:paraId="3101EB68" w14:textId="77777777" w:rsidR="00D77D82" w:rsidRPr="00C03740" w:rsidRDefault="00D77D82" w:rsidP="00D550DA">
      <w:pPr>
        <w:rPr>
          <w:szCs w:val="20"/>
        </w:rPr>
      </w:pPr>
    </w:p>
    <w:p w14:paraId="4C5D2D91" w14:textId="77777777" w:rsidR="00D550DA" w:rsidRPr="00E8199D" w:rsidRDefault="00D550DA" w:rsidP="00D550DA">
      <w:pPr>
        <w:rPr>
          <w:szCs w:val="20"/>
        </w:rPr>
      </w:pPr>
      <w:r w:rsidRPr="00E8199D">
        <w:rPr>
          <w:szCs w:val="20"/>
        </w:rPr>
        <w:t>Público: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2DA9E2CD" w14:textId="77777777" w:rsidR="00CC1EBD" w:rsidRPr="00C03740" w:rsidRDefault="00CC1EBD" w:rsidP="00B93A80">
      <w:pPr>
        <w:rPr>
          <w:color w:val="0070C0"/>
          <w:szCs w:val="20"/>
        </w:rPr>
      </w:pPr>
    </w:p>
    <w:p w14:paraId="696EA51E" w14:textId="485592AD" w:rsidR="00D550DA" w:rsidRPr="00C03740" w:rsidRDefault="00D550DA" w:rsidP="00D550DA">
      <w:pPr>
        <w:rPr>
          <w:szCs w:val="20"/>
        </w:rPr>
      </w:pPr>
      <w:r w:rsidRPr="00C03740">
        <w:rPr>
          <w:b/>
          <w:szCs w:val="20"/>
          <w:u w:val="single"/>
        </w:rPr>
        <w:t>Critério de Julgamento</w:t>
      </w:r>
      <w:r w:rsidRPr="00C03740">
        <w:rPr>
          <w:szCs w:val="20"/>
        </w:rPr>
        <w:t xml:space="preserve">: </w:t>
      </w:r>
    </w:p>
    <w:p w14:paraId="54C15726" w14:textId="77777777" w:rsidR="00D550DA" w:rsidRPr="00C03740" w:rsidRDefault="00D550DA" w:rsidP="00B93A80">
      <w:pPr>
        <w:rPr>
          <w:color w:val="0070C0"/>
          <w:szCs w:val="20"/>
        </w:rPr>
      </w:pPr>
    </w:p>
    <w:p w14:paraId="1839322F" w14:textId="77777777" w:rsidR="00D550DA" w:rsidRPr="00E8199D" w:rsidRDefault="00D550DA" w:rsidP="00D550DA">
      <w:pPr>
        <w:rPr>
          <w:szCs w:val="20"/>
        </w:rPr>
      </w:pPr>
      <w:r w:rsidRPr="00E8199D">
        <w:rPr>
          <w:szCs w:val="20"/>
        </w:rPr>
        <w:t>Maior Desconto: Justifica-se o critério de julgamento com base no princípio da economicidade. A qualidade do serviço/obra não possui risco de ser afetada por se tratar de prestação de serviço comum de engenharia, com padrões de desempenho e qualidade mínimos definidos objetivamente neste TR, para efeito de julgamento das propostas, execução do objeto e fiscalização do contrato.</w:t>
      </w:r>
    </w:p>
    <w:p w14:paraId="0763240D" w14:textId="77777777" w:rsidR="00B93A80" w:rsidRPr="00C03740" w:rsidRDefault="00B93A80" w:rsidP="000845A2">
      <w:pPr>
        <w:rPr>
          <w:szCs w:val="20"/>
        </w:rPr>
      </w:pPr>
    </w:p>
    <w:p w14:paraId="016ACD62" w14:textId="15E8D543" w:rsidR="000B307E" w:rsidRDefault="000B307E" w:rsidP="000B307E">
      <w:pPr>
        <w:rPr>
          <w:b/>
          <w:szCs w:val="20"/>
          <w:u w:val="single"/>
        </w:rPr>
      </w:pPr>
      <w:r w:rsidRPr="00C03740">
        <w:rPr>
          <w:b/>
          <w:szCs w:val="20"/>
          <w:u w:val="single"/>
        </w:rPr>
        <w:t>Regime de execução:</w:t>
      </w:r>
    </w:p>
    <w:p w14:paraId="4202D34D" w14:textId="77777777" w:rsidR="000B307E" w:rsidRPr="00C03740" w:rsidRDefault="000B307E" w:rsidP="000B307E">
      <w:pPr>
        <w:rPr>
          <w:b/>
          <w:szCs w:val="20"/>
          <w:u w:val="single"/>
        </w:rPr>
      </w:pPr>
    </w:p>
    <w:p w14:paraId="68FD9C21" w14:textId="09D5CD3A" w:rsidR="000B5F30" w:rsidRPr="00E8199D" w:rsidRDefault="000845A2" w:rsidP="000B5F30">
      <w:pPr>
        <w:rPr>
          <w:bCs/>
          <w:szCs w:val="20"/>
        </w:rPr>
      </w:pPr>
      <w:r w:rsidRPr="00E8199D">
        <w:rPr>
          <w:bCs/>
          <w:szCs w:val="20"/>
        </w:rPr>
        <w:t>Empreitada por Preços Unitários:</w:t>
      </w:r>
      <w:r w:rsidR="00E8199D" w:rsidRPr="00E8199D">
        <w:rPr>
          <w:bCs/>
          <w:szCs w:val="20"/>
        </w:rPr>
        <w:t xml:space="preserve"> </w:t>
      </w:r>
      <w:r w:rsidR="000B5F30" w:rsidRPr="00E8199D">
        <w:rPr>
          <w:szCs w:val="20"/>
        </w:rPr>
        <w:t>Preço certo de unidades determinadas</w:t>
      </w:r>
      <w:r w:rsidR="004B7837" w:rsidRPr="00E8199D">
        <w:rPr>
          <w:szCs w:val="20"/>
        </w:rPr>
        <w:t>. O</w:t>
      </w:r>
      <w:r w:rsidR="000B5F30" w:rsidRPr="00E8199D">
        <w:rPr>
          <w:szCs w:val="20"/>
        </w:rPr>
        <w:t xml:space="preserve"> pagamento será feito com base nas medições das unidades efetivamente executadas</w:t>
      </w:r>
      <w:r w:rsidR="00D550DA" w:rsidRPr="00E8199D">
        <w:rPr>
          <w:szCs w:val="20"/>
        </w:rPr>
        <w:t>, conforme demanda justificada</w:t>
      </w:r>
      <w:r w:rsidR="000B5F30" w:rsidRPr="00E8199D">
        <w:rPr>
          <w:szCs w:val="20"/>
        </w:rPr>
        <w:t>.</w:t>
      </w:r>
    </w:p>
    <w:p w14:paraId="645B8790" w14:textId="77777777" w:rsidR="000B5F30" w:rsidRPr="00E8199D" w:rsidRDefault="000B5F30" w:rsidP="000B5F30">
      <w:pPr>
        <w:rPr>
          <w:szCs w:val="20"/>
        </w:rPr>
      </w:pPr>
    </w:p>
    <w:p w14:paraId="266C81FF" w14:textId="39F791ED" w:rsidR="000B5F30" w:rsidRPr="00E8199D" w:rsidRDefault="00E8199D" w:rsidP="000B5F30">
      <w:pPr>
        <w:rPr>
          <w:szCs w:val="20"/>
        </w:rPr>
      </w:pPr>
      <w:r>
        <w:rPr>
          <w:szCs w:val="20"/>
        </w:rPr>
        <w:t>E</w:t>
      </w:r>
      <w:r w:rsidR="000B5F30" w:rsidRPr="00E8199D">
        <w:rPr>
          <w:szCs w:val="20"/>
        </w:rPr>
        <w:t xml:space="preserve">xistem serviços que possuem certo grau de incerteza na definição dos quantitativos devido às suas características executivas, </w:t>
      </w:r>
      <w:r>
        <w:rPr>
          <w:szCs w:val="20"/>
        </w:rPr>
        <w:t xml:space="preserve">como o </w:t>
      </w:r>
      <w:r w:rsidR="000B5F30" w:rsidRPr="00E8199D">
        <w:rPr>
          <w:szCs w:val="20"/>
        </w:rPr>
        <w:t>momento de transporte de material.</w:t>
      </w:r>
    </w:p>
    <w:p w14:paraId="2BC3CF95" w14:textId="77777777" w:rsidR="000B5F30" w:rsidRPr="00E8199D" w:rsidRDefault="000B5F30" w:rsidP="000B5F30">
      <w:pPr>
        <w:rPr>
          <w:szCs w:val="20"/>
        </w:rPr>
      </w:pPr>
    </w:p>
    <w:p w14:paraId="11FF4699" w14:textId="69A6065D" w:rsidR="000B5F30" w:rsidRPr="00E8199D" w:rsidRDefault="000B5F30" w:rsidP="000B5F30">
      <w:pPr>
        <w:rPr>
          <w:szCs w:val="20"/>
        </w:rPr>
      </w:pPr>
      <w:r w:rsidRPr="00E8199D">
        <w:rPr>
          <w:szCs w:val="20"/>
        </w:rPr>
        <w:t>Além disso, como se trata de obra de complementação e finalização de serviços já existentes, podem ocorrer alguns imprevistos não considerados na planilha orçamentária no momento da execução.</w:t>
      </w:r>
    </w:p>
    <w:p w14:paraId="0944094B" w14:textId="77777777" w:rsidR="000B5F30" w:rsidRPr="00E8199D" w:rsidRDefault="000B5F30" w:rsidP="000B5F30">
      <w:pPr>
        <w:rPr>
          <w:szCs w:val="20"/>
        </w:rPr>
      </w:pPr>
    </w:p>
    <w:p w14:paraId="12252E15" w14:textId="77777777" w:rsidR="000B5F30" w:rsidRPr="00E8199D" w:rsidRDefault="000B5F30" w:rsidP="000B5F30">
      <w:pPr>
        <w:rPr>
          <w:szCs w:val="20"/>
        </w:rPr>
      </w:pPr>
      <w:r w:rsidRPr="00E8199D">
        <w:rPr>
          <w:szCs w:val="20"/>
        </w:rPr>
        <w:t>Este regime de execução é o mais apropriado para o objeto da licitação, pois serão pagos somente os serviços efetivamente executados, mediante medições mensais, dos preços unitários propostos pela contratada.</w:t>
      </w:r>
    </w:p>
    <w:p w14:paraId="02D44BE0" w14:textId="77777777" w:rsidR="000845A2" w:rsidRPr="00C03740" w:rsidRDefault="000845A2" w:rsidP="000845A2">
      <w:pPr>
        <w:rPr>
          <w:szCs w:val="20"/>
        </w:rPr>
      </w:pPr>
    </w:p>
    <w:p w14:paraId="256F7C23" w14:textId="77777777" w:rsidR="004B7837" w:rsidRDefault="000845A2" w:rsidP="000845A2">
      <w:pPr>
        <w:rPr>
          <w:szCs w:val="20"/>
        </w:rPr>
      </w:pPr>
      <w:r w:rsidRPr="00C03740">
        <w:rPr>
          <w:b/>
          <w:szCs w:val="20"/>
          <w:u w:val="single"/>
        </w:rPr>
        <w:t>Participação de Consórcios</w:t>
      </w:r>
      <w:r w:rsidRPr="00C03740">
        <w:rPr>
          <w:szCs w:val="20"/>
        </w:rPr>
        <w:t>:</w:t>
      </w:r>
    </w:p>
    <w:p w14:paraId="35F860B6" w14:textId="77777777" w:rsidR="0082765A" w:rsidRPr="00C03740" w:rsidRDefault="0082765A" w:rsidP="000845A2">
      <w:pPr>
        <w:rPr>
          <w:szCs w:val="20"/>
        </w:rPr>
      </w:pPr>
    </w:p>
    <w:p w14:paraId="14A2FF0F" w14:textId="77777777" w:rsidR="00380A49" w:rsidRPr="00E8199D" w:rsidRDefault="00380A49" w:rsidP="00380A49">
      <w:pPr>
        <w:spacing w:before="40" w:after="96"/>
        <w:rPr>
          <w:szCs w:val="20"/>
        </w:rPr>
      </w:pPr>
      <w:r w:rsidRPr="00E8199D">
        <w:rPr>
          <w:szCs w:val="20"/>
          <w:u w:val="single"/>
        </w:rPr>
        <w:t>Não permitida.</w:t>
      </w:r>
      <w:r w:rsidRPr="00E8199D">
        <w:rPr>
          <w:szCs w:val="20"/>
        </w:rPr>
        <w:t xml:space="preserve"> Não será permitida a participação de pessoas jurídicas organizadas sob a forma de Consórcio de licitantes, considerando que o objeto não envolve diversas especialidades que exigem licitantes de ramos distintos, como também não se trata de metodologia de execução de alta complexidade.</w:t>
      </w:r>
    </w:p>
    <w:p w14:paraId="4C1FAD3A" w14:textId="77777777" w:rsidR="0082765A" w:rsidRPr="00C03740" w:rsidRDefault="0082765A" w:rsidP="000845A2">
      <w:pPr>
        <w:rPr>
          <w:color w:val="0070C0"/>
          <w:szCs w:val="20"/>
        </w:rPr>
      </w:pPr>
    </w:p>
    <w:p w14:paraId="692BD027" w14:textId="77777777" w:rsidR="00D77D82" w:rsidRDefault="0007212F" w:rsidP="00380A49">
      <w:pPr>
        <w:spacing w:before="40" w:after="96"/>
        <w:rPr>
          <w:szCs w:val="20"/>
        </w:rPr>
      </w:pPr>
      <w:r w:rsidRPr="00C03740">
        <w:rPr>
          <w:b/>
          <w:szCs w:val="20"/>
          <w:u w:val="single"/>
        </w:rPr>
        <w:t>Participação de Cooperativa</w:t>
      </w:r>
      <w:r w:rsidRPr="00C03740">
        <w:rPr>
          <w:szCs w:val="20"/>
        </w:rPr>
        <w:t xml:space="preserve">: </w:t>
      </w:r>
    </w:p>
    <w:p w14:paraId="76456E8C" w14:textId="2594D976" w:rsidR="0007212F" w:rsidRDefault="00380A49" w:rsidP="00380A49">
      <w:pPr>
        <w:spacing w:before="40" w:after="96"/>
        <w:rPr>
          <w:color w:val="4F81BD" w:themeColor="accent1"/>
          <w:szCs w:val="20"/>
        </w:rPr>
      </w:pPr>
      <w:r w:rsidRPr="00E8199D">
        <w:rPr>
          <w:szCs w:val="20"/>
        </w:rPr>
        <w:t>Não será permitida também a participação de Cooperativas, uma vez que não se enquadra o objeto da licitação de contrato de mão de obra para execução sob a forma de cooperados, não havendo a necessidade de permissão de participação de licitantes na forma de cooperativa, conforme estabelece a IN 5/2017</w:t>
      </w:r>
      <w:r w:rsidR="002D3AC8" w:rsidRPr="002D3AC8">
        <w:rPr>
          <w:color w:val="4F81BD" w:themeColor="accent1"/>
          <w:szCs w:val="20"/>
        </w:rPr>
        <w:t>.</w:t>
      </w:r>
    </w:p>
    <w:p w14:paraId="7458AB1D" w14:textId="77777777" w:rsidR="0089172A" w:rsidRDefault="0089172A" w:rsidP="00380A49">
      <w:pPr>
        <w:spacing w:before="40" w:after="96"/>
        <w:rPr>
          <w:color w:val="4F81BD" w:themeColor="accent1"/>
          <w:szCs w:val="20"/>
        </w:rPr>
      </w:pPr>
    </w:p>
    <w:p w14:paraId="1E1C93FB" w14:textId="594677F2" w:rsidR="0089172A" w:rsidRPr="0089172A" w:rsidRDefault="0089172A" w:rsidP="0089172A">
      <w:pPr>
        <w:spacing w:before="40" w:after="96"/>
        <w:rPr>
          <w:b/>
          <w:szCs w:val="20"/>
          <w:u w:val="single"/>
        </w:rPr>
      </w:pPr>
      <w:r w:rsidRPr="0089172A">
        <w:rPr>
          <w:b/>
          <w:szCs w:val="20"/>
          <w:u w:val="single"/>
        </w:rPr>
        <w:t>Participação de Microempresa e Empresa de Pequeno Porte</w:t>
      </w:r>
      <w:r>
        <w:rPr>
          <w:b/>
          <w:szCs w:val="20"/>
          <w:u w:val="single"/>
        </w:rPr>
        <w:t>:</w:t>
      </w:r>
    </w:p>
    <w:p w14:paraId="4965C991" w14:textId="77777777" w:rsidR="0089172A" w:rsidRPr="0089172A" w:rsidRDefault="0089172A" w:rsidP="0089172A">
      <w:pPr>
        <w:rPr>
          <w:szCs w:val="20"/>
        </w:rPr>
      </w:pPr>
      <w:r w:rsidRPr="0089172A">
        <w:rPr>
          <w:szCs w:val="20"/>
        </w:rPr>
        <w:t>As microempresas e empresas de pequeno porte não poderão participar desta licitação em condições</w:t>
      </w:r>
    </w:p>
    <w:p w14:paraId="60F2A128" w14:textId="77777777" w:rsidR="0089172A" w:rsidRPr="0089172A" w:rsidRDefault="0089172A" w:rsidP="0089172A">
      <w:pPr>
        <w:rPr>
          <w:szCs w:val="20"/>
        </w:rPr>
      </w:pPr>
      <w:r w:rsidRPr="0089172A">
        <w:rPr>
          <w:szCs w:val="20"/>
        </w:rPr>
        <w:t>diferenciadas, uma vez que os itens têm valores estimados superiores à receita bruta máxima permitida</w:t>
      </w:r>
    </w:p>
    <w:p w14:paraId="571D616F" w14:textId="77777777" w:rsidR="0089172A" w:rsidRPr="0089172A" w:rsidRDefault="0089172A" w:rsidP="0089172A">
      <w:pPr>
        <w:rPr>
          <w:szCs w:val="20"/>
        </w:rPr>
      </w:pPr>
      <w:r w:rsidRPr="0089172A">
        <w:rPr>
          <w:szCs w:val="20"/>
        </w:rPr>
        <w:t>para o enquadramento como empresa de pequeno porte, que é de R$ 4.800.000,00 (quatro milhões e</w:t>
      </w:r>
    </w:p>
    <w:p w14:paraId="6999D170" w14:textId="5426560B" w:rsidR="0089172A" w:rsidRPr="0089172A" w:rsidRDefault="0089172A" w:rsidP="0089172A">
      <w:pPr>
        <w:rPr>
          <w:szCs w:val="20"/>
        </w:rPr>
      </w:pPr>
      <w:r w:rsidRPr="0089172A">
        <w:rPr>
          <w:szCs w:val="20"/>
        </w:rPr>
        <w:t>oitocentos mil reais). Portanto, não se aplicará o tratamento diferenciado e favorecido previsto na Lei</w:t>
      </w:r>
      <w:r>
        <w:rPr>
          <w:szCs w:val="20"/>
        </w:rPr>
        <w:t xml:space="preserve"> </w:t>
      </w:r>
      <w:r w:rsidRPr="0089172A">
        <w:rPr>
          <w:szCs w:val="20"/>
        </w:rPr>
        <w:t>Complementar 123/2006, conforme disposto no Parecer Jurídico nº 753/2024.</w:t>
      </w:r>
    </w:p>
    <w:p w14:paraId="60AEE0F3" w14:textId="77777777" w:rsidR="00E32F94" w:rsidRPr="00C03740" w:rsidRDefault="00E32F94" w:rsidP="000845A2">
      <w:pPr>
        <w:rPr>
          <w:szCs w:val="20"/>
        </w:rPr>
      </w:pPr>
    </w:p>
    <w:p w14:paraId="2FF8C04A" w14:textId="5404A051" w:rsidR="00E32F94" w:rsidRDefault="00E32F94" w:rsidP="00E32F94">
      <w:pPr>
        <w:rPr>
          <w:szCs w:val="20"/>
        </w:rPr>
      </w:pPr>
      <w:r w:rsidRPr="00C03740">
        <w:rPr>
          <w:b/>
          <w:szCs w:val="20"/>
          <w:u w:val="single"/>
        </w:rPr>
        <w:lastRenderedPageBreak/>
        <w:t>Visita:</w:t>
      </w:r>
    </w:p>
    <w:p w14:paraId="508721C3" w14:textId="6B27039D" w:rsidR="002D3AC8" w:rsidRDefault="002D3AC8" w:rsidP="00E32F94">
      <w:pPr>
        <w:rPr>
          <w:szCs w:val="20"/>
        </w:rPr>
      </w:pPr>
    </w:p>
    <w:p w14:paraId="11497D6F" w14:textId="77777777" w:rsidR="002D3AC8" w:rsidRPr="002D3AC8" w:rsidRDefault="002D3AC8" w:rsidP="002D3AC8">
      <w:pPr>
        <w:rPr>
          <w:bCs/>
          <w:color w:val="4F81BD" w:themeColor="accent1"/>
          <w:szCs w:val="20"/>
        </w:rPr>
      </w:pPr>
      <w:r w:rsidRPr="00E8199D">
        <w:rPr>
          <w:bCs/>
          <w:szCs w:val="20"/>
        </w:rPr>
        <w:t>Não obrigatória. Recomenda-se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 Faz-se necessária simples declaração do licitante de que tem pleno conhecimento das condições de prestação dos serviços.</w:t>
      </w:r>
    </w:p>
    <w:p w14:paraId="74F5B3F1" w14:textId="77777777" w:rsidR="00E32F94" w:rsidRPr="00C03740" w:rsidRDefault="00E32F94" w:rsidP="000845A2">
      <w:pPr>
        <w:rPr>
          <w:szCs w:val="20"/>
        </w:rPr>
      </w:pPr>
    </w:p>
    <w:p w14:paraId="11051552" w14:textId="4E5233A7" w:rsidR="0032579F" w:rsidRDefault="0032579F" w:rsidP="0032579F">
      <w:pPr>
        <w:rPr>
          <w:szCs w:val="20"/>
        </w:rPr>
      </w:pPr>
      <w:r w:rsidRPr="00C03740">
        <w:rPr>
          <w:b/>
          <w:szCs w:val="20"/>
          <w:u w:val="single"/>
        </w:rPr>
        <w:t>Permissão para Subcontratação</w:t>
      </w:r>
      <w:r w:rsidRPr="00C03740">
        <w:rPr>
          <w:szCs w:val="20"/>
        </w:rPr>
        <w:t xml:space="preserve">: </w:t>
      </w:r>
    </w:p>
    <w:p w14:paraId="4DEE9B7D" w14:textId="77777777" w:rsidR="0032579F" w:rsidRPr="00C03740" w:rsidRDefault="0032579F" w:rsidP="0032579F">
      <w:pPr>
        <w:rPr>
          <w:szCs w:val="20"/>
        </w:rPr>
      </w:pPr>
    </w:p>
    <w:p w14:paraId="181E682E" w14:textId="1971C6CD" w:rsidR="007933B8" w:rsidRPr="007933B8" w:rsidRDefault="007E48F8" w:rsidP="007933B8">
      <w:pPr>
        <w:rPr>
          <w:szCs w:val="20"/>
        </w:rPr>
      </w:pPr>
      <w:r>
        <w:t>Sim: Não poderão ser objeto de subcontratação as parcelas de maior relevância e consideradas principais do objeto, mas tão-somente, aquelas que possam ser entendidas como atividades auxiliares e que não dizem respeito às atividades fim da contratada, tendo em vista não ser possível fracionamento dos encargos/obrigações constantes neste termo de referência</w:t>
      </w:r>
      <w:r w:rsidR="007933B8" w:rsidRPr="007933B8">
        <w:rPr>
          <w:szCs w:val="20"/>
        </w:rPr>
        <w:t>.</w:t>
      </w:r>
    </w:p>
    <w:p w14:paraId="618F607C" w14:textId="77777777" w:rsidR="007933B8" w:rsidRPr="007933B8" w:rsidRDefault="007933B8" w:rsidP="007933B8">
      <w:pPr>
        <w:rPr>
          <w:szCs w:val="20"/>
        </w:rPr>
      </w:pPr>
    </w:p>
    <w:p w14:paraId="30D17CD2" w14:textId="62DDEF9C" w:rsidR="000845A2" w:rsidRDefault="000845A2" w:rsidP="002D3AC8">
      <w:pPr>
        <w:rPr>
          <w:szCs w:val="20"/>
        </w:rPr>
      </w:pPr>
      <w:r w:rsidRPr="00C03740">
        <w:rPr>
          <w:b/>
          <w:szCs w:val="20"/>
          <w:u w:val="single"/>
        </w:rPr>
        <w:t>Declaração de compatibilidade com o Plano Plurianual</w:t>
      </w:r>
      <w:r w:rsidR="002D3AC8">
        <w:rPr>
          <w:szCs w:val="20"/>
        </w:rPr>
        <w:t>:</w:t>
      </w:r>
    </w:p>
    <w:p w14:paraId="773E17EC" w14:textId="77777777" w:rsidR="002D3AC8" w:rsidRDefault="002D3AC8" w:rsidP="002D3AC8">
      <w:pPr>
        <w:rPr>
          <w:szCs w:val="20"/>
        </w:rPr>
      </w:pPr>
    </w:p>
    <w:p w14:paraId="599F3478" w14:textId="103AB61A" w:rsidR="002D3AC8" w:rsidRPr="00E8199D" w:rsidRDefault="002D3AC8" w:rsidP="002D3AC8">
      <w:pPr>
        <w:rPr>
          <w:szCs w:val="20"/>
        </w:rPr>
      </w:pPr>
      <w:r w:rsidRPr="00E8199D">
        <w:rPr>
          <w:bCs/>
          <w:szCs w:val="20"/>
        </w:rPr>
        <w:t>Os serviços a serem contratados serão executados no prazo NÃO superior a um ano, conforme consta do Termo de Referência e a previsão de recursos orçamentários é compatível, conforme previsto no Plano Plurianual.</w:t>
      </w:r>
      <w:r w:rsidRPr="00E8199D">
        <w:rPr>
          <w:bCs/>
          <w:szCs w:val="20"/>
        </w:rPr>
        <w:cr/>
        <w:t>Registra-se ainda que para o caso do Sistema de Registro de Preços não é necessário indicar a dotação orçamentária que somente será exigida para a formalização do Contrato ou Instrumento Equivalente</w:t>
      </w:r>
      <w:r w:rsidR="00E8199D">
        <w:rPr>
          <w:bCs/>
          <w:szCs w:val="20"/>
        </w:rPr>
        <w:t>.</w:t>
      </w:r>
    </w:p>
    <w:p w14:paraId="6FAE3F41" w14:textId="343B8E54" w:rsidR="000845A2" w:rsidRPr="00C03740" w:rsidRDefault="00C271FA" w:rsidP="00C271FA">
      <w:pPr>
        <w:tabs>
          <w:tab w:val="left" w:pos="8019"/>
        </w:tabs>
        <w:rPr>
          <w:szCs w:val="20"/>
        </w:rPr>
      </w:pPr>
      <w:r>
        <w:rPr>
          <w:szCs w:val="20"/>
        </w:rPr>
        <w:tab/>
      </w:r>
    </w:p>
    <w:p w14:paraId="0ABD9EF2" w14:textId="77777777" w:rsidR="004013B7" w:rsidRDefault="000845A2" w:rsidP="000845A2">
      <w:pPr>
        <w:rPr>
          <w:szCs w:val="20"/>
        </w:rPr>
      </w:pPr>
      <w:r w:rsidRPr="00C03740">
        <w:rPr>
          <w:b/>
          <w:szCs w:val="20"/>
          <w:u w:val="single"/>
        </w:rPr>
        <w:t>Desapropriação</w:t>
      </w:r>
      <w:r w:rsidR="006C010E" w:rsidRPr="00C03740">
        <w:rPr>
          <w:szCs w:val="20"/>
        </w:rPr>
        <w:t>:</w:t>
      </w:r>
    </w:p>
    <w:p w14:paraId="4569C27C" w14:textId="77777777" w:rsidR="00E8199D" w:rsidRPr="00E8199D" w:rsidRDefault="00E8199D" w:rsidP="000845A2">
      <w:pPr>
        <w:rPr>
          <w:szCs w:val="20"/>
        </w:rPr>
      </w:pPr>
    </w:p>
    <w:p w14:paraId="2C5C4882" w14:textId="0CFCC8F9" w:rsidR="00E32F94" w:rsidRPr="00E8199D" w:rsidRDefault="000845A2" w:rsidP="000845A2">
      <w:pPr>
        <w:rPr>
          <w:bCs/>
          <w:szCs w:val="20"/>
        </w:rPr>
      </w:pPr>
      <w:r w:rsidRPr="00E8199D">
        <w:rPr>
          <w:szCs w:val="20"/>
        </w:rPr>
        <w:t>Não aplicável</w:t>
      </w:r>
      <w:r w:rsidR="00805677" w:rsidRPr="00E8199D">
        <w:rPr>
          <w:szCs w:val="20"/>
        </w:rPr>
        <w:t>.</w:t>
      </w:r>
      <w:r w:rsidR="00F844FC" w:rsidRPr="00E8199D">
        <w:rPr>
          <w:szCs w:val="20"/>
        </w:rPr>
        <w:t xml:space="preserve"> </w:t>
      </w:r>
      <w:r w:rsidR="00BB7C2B" w:rsidRPr="00E8199D">
        <w:rPr>
          <w:bCs/>
          <w:szCs w:val="20"/>
        </w:rPr>
        <w:t>Os serviços</w:t>
      </w:r>
      <w:r w:rsidR="002D3AC8" w:rsidRPr="00E8199D">
        <w:rPr>
          <w:bCs/>
          <w:szCs w:val="20"/>
        </w:rPr>
        <w:t xml:space="preserve"> serão executad</w:t>
      </w:r>
      <w:r w:rsidR="00BB7C2B" w:rsidRPr="00E8199D">
        <w:rPr>
          <w:bCs/>
          <w:szCs w:val="20"/>
        </w:rPr>
        <w:t>o</w:t>
      </w:r>
      <w:r w:rsidR="002D3AC8" w:rsidRPr="00E8199D">
        <w:rPr>
          <w:bCs/>
          <w:szCs w:val="20"/>
        </w:rPr>
        <w:t>s em vias públicas estaduais e municipais, desta forma não será necessária a desapropriação de imóveis particulares, assim sendo desnecessária a elaboração do Projeto de Desapropriação.</w:t>
      </w:r>
    </w:p>
    <w:p w14:paraId="6F5C4E9B" w14:textId="77777777" w:rsidR="004013B7" w:rsidRPr="00C03740" w:rsidRDefault="004013B7" w:rsidP="004013B7">
      <w:pPr>
        <w:rPr>
          <w:color w:val="0070C0"/>
          <w:szCs w:val="20"/>
        </w:rPr>
      </w:pPr>
    </w:p>
    <w:p w14:paraId="1FBF7A17" w14:textId="1EBE2706" w:rsidR="000845A2" w:rsidRPr="002B440C" w:rsidRDefault="000845A2" w:rsidP="000845A2">
      <w:pPr>
        <w:rPr>
          <w:b/>
          <w:bCs/>
          <w:szCs w:val="20"/>
        </w:rPr>
      </w:pPr>
      <w:r w:rsidRPr="002B440C">
        <w:rPr>
          <w:b/>
          <w:bCs/>
          <w:szCs w:val="20"/>
          <w:u w:val="single"/>
        </w:rPr>
        <w:t>Justificativa vantajosidade da divisão do objeto da licitação em</w:t>
      </w:r>
      <w:r w:rsidR="00E31B64" w:rsidRPr="002B440C">
        <w:rPr>
          <w:b/>
          <w:bCs/>
          <w:szCs w:val="20"/>
          <w:u w:val="single"/>
        </w:rPr>
        <w:t xml:space="preserve"> itens</w:t>
      </w:r>
      <w:r w:rsidRPr="002B440C">
        <w:rPr>
          <w:b/>
          <w:bCs/>
          <w:szCs w:val="20"/>
        </w:rPr>
        <w:t>:</w:t>
      </w:r>
    </w:p>
    <w:p w14:paraId="0FBB95A8" w14:textId="77777777" w:rsidR="006176FB" w:rsidRPr="0087553C" w:rsidRDefault="006176FB" w:rsidP="000845A2">
      <w:pPr>
        <w:rPr>
          <w:szCs w:val="20"/>
        </w:rPr>
      </w:pPr>
    </w:p>
    <w:p w14:paraId="2A690495" w14:textId="08D614FD" w:rsidR="000845A2" w:rsidRPr="002B440C" w:rsidRDefault="000845A2" w:rsidP="000845A2">
      <w:pPr>
        <w:rPr>
          <w:szCs w:val="20"/>
        </w:rPr>
      </w:pPr>
      <w:r w:rsidRPr="002B440C">
        <w:rPr>
          <w:szCs w:val="20"/>
        </w:rPr>
        <w:t>Em conformidade com as diretrizes e soluções adotadas de Engenharia, e ainda em razão da especificidade d</w:t>
      </w:r>
      <w:r w:rsidR="002B440C" w:rsidRPr="002B440C">
        <w:rPr>
          <w:szCs w:val="20"/>
        </w:rPr>
        <w:t xml:space="preserve">o objeto </w:t>
      </w:r>
      <w:r w:rsidRPr="002B440C">
        <w:rPr>
          <w:szCs w:val="20"/>
        </w:rPr>
        <w:t xml:space="preserve">que </w:t>
      </w:r>
      <w:r w:rsidR="002B440C" w:rsidRPr="002B440C">
        <w:rPr>
          <w:szCs w:val="20"/>
        </w:rPr>
        <w:t>abrange</w:t>
      </w:r>
      <w:r w:rsidRPr="002B440C">
        <w:rPr>
          <w:szCs w:val="20"/>
        </w:rPr>
        <w:t xml:space="preserve"> </w:t>
      </w:r>
      <w:r w:rsidR="00E8199D" w:rsidRPr="002B440C">
        <w:rPr>
          <w:szCs w:val="20"/>
        </w:rPr>
        <w:t xml:space="preserve">102 </w:t>
      </w:r>
      <w:r w:rsidRPr="002B440C">
        <w:rPr>
          <w:szCs w:val="20"/>
        </w:rPr>
        <w:t>(</w:t>
      </w:r>
      <w:r w:rsidR="00E8199D" w:rsidRPr="002B440C">
        <w:rPr>
          <w:szCs w:val="20"/>
        </w:rPr>
        <w:t>cento e dois</w:t>
      </w:r>
      <w:r w:rsidRPr="002B440C">
        <w:rPr>
          <w:szCs w:val="20"/>
        </w:rPr>
        <w:t xml:space="preserve">) municípios distintos e visando ampliar o caráter competitivo da licitação considerando que a divisibilidade do objeto da licitação é viável tecnicamente e economicamente sem perda de escala e, considerando, ainda, o cumprimento dos prazos estabelecidos para conclusão </w:t>
      </w:r>
      <w:r w:rsidR="002B440C" w:rsidRPr="002B440C">
        <w:rPr>
          <w:szCs w:val="20"/>
        </w:rPr>
        <w:t>dos serviços</w:t>
      </w:r>
      <w:r w:rsidRPr="002B440C">
        <w:rPr>
          <w:szCs w:val="20"/>
        </w:rPr>
        <w:t xml:space="preserve"> em cada Município, </w:t>
      </w:r>
      <w:r w:rsidR="0082765A" w:rsidRPr="002B440C">
        <w:rPr>
          <w:szCs w:val="20"/>
        </w:rPr>
        <w:t>o</w:t>
      </w:r>
      <w:r w:rsidRPr="002B440C">
        <w:rPr>
          <w:szCs w:val="20"/>
        </w:rPr>
        <w:t xml:space="preserve"> objeto da licitação foi dividido em </w:t>
      </w:r>
      <w:r w:rsidR="0087553C" w:rsidRPr="002B440C">
        <w:rPr>
          <w:szCs w:val="20"/>
        </w:rPr>
        <w:t>2</w:t>
      </w:r>
      <w:r w:rsidRPr="002B440C">
        <w:rPr>
          <w:szCs w:val="20"/>
        </w:rPr>
        <w:t xml:space="preserve"> (</w:t>
      </w:r>
      <w:r w:rsidR="0087553C" w:rsidRPr="002B440C">
        <w:rPr>
          <w:szCs w:val="20"/>
        </w:rPr>
        <w:t>dois</w:t>
      </w:r>
      <w:r w:rsidRPr="002B440C">
        <w:rPr>
          <w:szCs w:val="20"/>
        </w:rPr>
        <w:t xml:space="preserve">) </w:t>
      </w:r>
      <w:r w:rsidR="0087553C" w:rsidRPr="002B440C">
        <w:rPr>
          <w:szCs w:val="20"/>
        </w:rPr>
        <w:t>itens</w:t>
      </w:r>
      <w:r w:rsidRPr="002B440C">
        <w:rPr>
          <w:szCs w:val="20"/>
        </w:rPr>
        <w:t xml:space="preserve"> conforme consta do TR.</w:t>
      </w:r>
    </w:p>
    <w:p w14:paraId="19E18499" w14:textId="77777777" w:rsidR="000845A2" w:rsidRPr="00C03740" w:rsidRDefault="000845A2" w:rsidP="000845A2">
      <w:pPr>
        <w:rPr>
          <w:szCs w:val="20"/>
        </w:rPr>
      </w:pPr>
    </w:p>
    <w:p w14:paraId="09104598" w14:textId="77777777" w:rsidR="00245669" w:rsidRDefault="00623317" w:rsidP="00623317">
      <w:pPr>
        <w:rPr>
          <w:szCs w:val="20"/>
        </w:rPr>
      </w:pPr>
      <w:r w:rsidRPr="00C03740">
        <w:rPr>
          <w:b/>
          <w:szCs w:val="20"/>
          <w:u w:val="single"/>
        </w:rPr>
        <w:t>Garantia do Objeto</w:t>
      </w:r>
      <w:r w:rsidRPr="00C03740">
        <w:rPr>
          <w:szCs w:val="20"/>
        </w:rPr>
        <w:t xml:space="preserve">: </w:t>
      </w:r>
    </w:p>
    <w:p w14:paraId="408D9EB5" w14:textId="77777777" w:rsidR="0087553C" w:rsidRDefault="0087553C" w:rsidP="00623317">
      <w:pPr>
        <w:rPr>
          <w:szCs w:val="20"/>
        </w:rPr>
      </w:pPr>
    </w:p>
    <w:p w14:paraId="7BA8AB75" w14:textId="4039EB9A" w:rsidR="00623317" w:rsidRPr="0087553C" w:rsidRDefault="00623317" w:rsidP="00623317">
      <w:pPr>
        <w:rPr>
          <w:szCs w:val="20"/>
        </w:rPr>
      </w:pPr>
      <w:r w:rsidRPr="0087553C">
        <w:rPr>
          <w:szCs w:val="20"/>
        </w:rPr>
        <w:t>A garantia do objeto deverá obedecer ao prazo definido no Art. 618 do Código Civil, Lei nº 10.406 de 10 de janeiro de 2002.</w:t>
      </w:r>
      <w:r w:rsidR="00394879" w:rsidRPr="0087553C">
        <w:rPr>
          <w:szCs w:val="20"/>
        </w:rPr>
        <w:t xml:space="preserve"> </w:t>
      </w:r>
      <w:r w:rsidRPr="0087553C">
        <w:rPr>
          <w:szCs w:val="20"/>
        </w:rPr>
        <w:t>O empreiteiro responderá durante cinco anos, pela solidez e segurança do trabalho.</w:t>
      </w:r>
    </w:p>
    <w:p w14:paraId="10C6AB75" w14:textId="77777777" w:rsidR="00623317" w:rsidRPr="00C03740" w:rsidRDefault="00623317" w:rsidP="00623317">
      <w:pPr>
        <w:rPr>
          <w:szCs w:val="20"/>
        </w:rPr>
      </w:pPr>
    </w:p>
    <w:p w14:paraId="1D07BF49" w14:textId="77777777" w:rsidR="00245669" w:rsidRDefault="000845A2" w:rsidP="000845A2">
      <w:pPr>
        <w:rPr>
          <w:szCs w:val="20"/>
        </w:rPr>
      </w:pPr>
      <w:r w:rsidRPr="00C03740">
        <w:rPr>
          <w:b/>
          <w:szCs w:val="20"/>
          <w:u w:val="single"/>
        </w:rPr>
        <w:t>Garantia de Execução (caução)</w:t>
      </w:r>
      <w:r w:rsidR="00623317" w:rsidRPr="00C03740">
        <w:rPr>
          <w:szCs w:val="20"/>
        </w:rPr>
        <w:t>:</w:t>
      </w:r>
    </w:p>
    <w:p w14:paraId="7C774F40" w14:textId="77777777" w:rsidR="00245669" w:rsidRDefault="00245669" w:rsidP="000845A2">
      <w:pPr>
        <w:rPr>
          <w:szCs w:val="20"/>
        </w:rPr>
      </w:pPr>
    </w:p>
    <w:p w14:paraId="30AC5609" w14:textId="140E56E7" w:rsidR="000845A2" w:rsidRPr="00C03740" w:rsidRDefault="000845A2" w:rsidP="000845A2">
      <w:pPr>
        <w:rPr>
          <w:color w:val="0070C0"/>
          <w:szCs w:val="20"/>
        </w:rPr>
      </w:pPr>
      <w:r w:rsidRPr="0087553C">
        <w:rPr>
          <w:szCs w:val="20"/>
        </w:rPr>
        <w:t>É necessário para fins de emissão da Ordem de Serviço que a empresa contratad</w:t>
      </w:r>
      <w:r w:rsidR="00356CBC" w:rsidRPr="0087553C">
        <w:rPr>
          <w:szCs w:val="20"/>
        </w:rPr>
        <w:t>a</w:t>
      </w:r>
      <w:r w:rsidRPr="0087553C">
        <w:rPr>
          <w:szCs w:val="20"/>
        </w:rPr>
        <w:t xml:space="preserve"> tenha apresentado a Garantia de Execução do Contrato</w:t>
      </w:r>
      <w:r w:rsidR="00394879" w:rsidRPr="0087553C">
        <w:rPr>
          <w:szCs w:val="20"/>
        </w:rPr>
        <w:t>.</w:t>
      </w:r>
    </w:p>
    <w:p w14:paraId="5E6D6964" w14:textId="77777777" w:rsidR="000845A2" w:rsidRPr="00C03740" w:rsidRDefault="000845A2" w:rsidP="000845A2">
      <w:pPr>
        <w:rPr>
          <w:szCs w:val="20"/>
        </w:rPr>
      </w:pPr>
    </w:p>
    <w:p w14:paraId="57D36D1E" w14:textId="3888B010" w:rsidR="00E32F94" w:rsidRDefault="002D7781" w:rsidP="00E32F94">
      <w:pPr>
        <w:rPr>
          <w:szCs w:val="20"/>
        </w:rPr>
      </w:pPr>
      <w:r w:rsidRPr="00C03740">
        <w:rPr>
          <w:b/>
          <w:bCs/>
          <w:szCs w:val="20"/>
          <w:u w:val="single"/>
        </w:rPr>
        <w:t>Licença Ambiental</w:t>
      </w:r>
      <w:r w:rsidRPr="00C03740">
        <w:rPr>
          <w:szCs w:val="20"/>
        </w:rPr>
        <w:t xml:space="preserve">: </w:t>
      </w:r>
    </w:p>
    <w:p w14:paraId="6ED71A5F" w14:textId="77777777" w:rsidR="00245669" w:rsidRPr="00C03740" w:rsidRDefault="00245669" w:rsidP="00E32F94">
      <w:pPr>
        <w:rPr>
          <w:color w:val="FF0000"/>
          <w:szCs w:val="20"/>
        </w:rPr>
      </w:pPr>
    </w:p>
    <w:p w14:paraId="24AC4E07" w14:textId="0430D7E8" w:rsidR="00245669" w:rsidRPr="0087553C" w:rsidRDefault="00245669" w:rsidP="00245669">
      <w:pPr>
        <w:rPr>
          <w:bCs/>
          <w:szCs w:val="20"/>
        </w:rPr>
      </w:pPr>
      <w:r w:rsidRPr="0087553C">
        <w:rPr>
          <w:bCs/>
          <w:szCs w:val="20"/>
        </w:rPr>
        <w:t xml:space="preserve">Por tratar-se de SRP onde o local de execução é desconhecido no momento licitatório, o licenciamento ou a dispensa somente é obtido quando da elaboração do projeto executivo na fase contratual, quando se saberá com exatidão o local de execução e se é possível dar entrada no processo de licenciamento ambiental ou dispensa. A contratada deverá auxiliar a Codevasf na obtenção do licenciamento </w:t>
      </w:r>
      <w:r w:rsidRPr="0087553C">
        <w:rPr>
          <w:bCs/>
          <w:szCs w:val="20"/>
        </w:rPr>
        <w:lastRenderedPageBreak/>
        <w:t>ambiental (Licença Ambiental ou Dispensa de Licenciamento) junto ao órgão competente. O início d</w:t>
      </w:r>
      <w:r w:rsidR="005507A4" w:rsidRPr="0087553C">
        <w:rPr>
          <w:bCs/>
          <w:szCs w:val="20"/>
        </w:rPr>
        <w:t>a execução dos serviços de pavimentação</w:t>
      </w:r>
      <w:r w:rsidRPr="0087553C">
        <w:rPr>
          <w:bCs/>
          <w:szCs w:val="20"/>
        </w:rPr>
        <w:t xml:space="preserve"> será condicionado à obtenção da anuência ambiental, conforme legislação do órgão ambiental competente.</w:t>
      </w:r>
    </w:p>
    <w:p w14:paraId="66F9438C" w14:textId="77777777" w:rsidR="00356CBC" w:rsidRPr="00C03740" w:rsidRDefault="00356CBC" w:rsidP="00356CBC">
      <w:pPr>
        <w:rPr>
          <w:szCs w:val="20"/>
        </w:rPr>
      </w:pPr>
    </w:p>
    <w:p w14:paraId="32DC61B7" w14:textId="640FBF87" w:rsidR="00ED5089" w:rsidRDefault="00ED5089">
      <w:pPr>
        <w:spacing w:after="200" w:line="276" w:lineRule="auto"/>
        <w:jc w:val="left"/>
        <w:rPr>
          <w:bCs/>
          <w:szCs w:val="20"/>
        </w:rPr>
      </w:pPr>
      <w:r>
        <w:rPr>
          <w:bCs/>
          <w:szCs w:val="20"/>
        </w:rPr>
        <w:br w:type="page"/>
      </w:r>
    </w:p>
    <w:p w14:paraId="39D6FF93" w14:textId="24E79BD1" w:rsidR="00ED5089" w:rsidRPr="003266F8" w:rsidRDefault="00ED5089" w:rsidP="003266F8">
      <w:pPr>
        <w:pStyle w:val="Ttulo"/>
        <w:rPr>
          <w:sz w:val="20"/>
          <w:szCs w:val="22"/>
        </w:rPr>
      </w:pPr>
      <w:bookmarkStart w:id="68" w:name="_Ref450205804"/>
      <w:bookmarkStart w:id="69" w:name="_Ref450206147"/>
      <w:bookmarkStart w:id="70" w:name="_Toc178670054"/>
      <w:r w:rsidRPr="003266F8">
        <w:rPr>
          <w:sz w:val="20"/>
          <w:szCs w:val="22"/>
        </w:rPr>
        <w:lastRenderedPageBreak/>
        <w:t>ANEXO</w:t>
      </w:r>
      <w:bookmarkEnd w:id="68"/>
      <w:r w:rsidRPr="003266F8">
        <w:rPr>
          <w:sz w:val="20"/>
          <w:szCs w:val="22"/>
        </w:rPr>
        <w:t xml:space="preserve"> 2</w:t>
      </w:r>
      <w:r w:rsidR="00DA36D2" w:rsidRPr="003266F8">
        <w:rPr>
          <w:sz w:val="20"/>
          <w:szCs w:val="22"/>
        </w:rPr>
        <w:t>: MODELO DE DECLARAÇÃO DE CONHECIMENTO DO LOCAL DE EXECUÇÃO DOS SERVIÇOS</w:t>
      </w:r>
      <w:bookmarkEnd w:id="69"/>
      <w:bookmarkEnd w:id="70"/>
    </w:p>
    <w:p w14:paraId="08176FD4" w14:textId="77777777" w:rsidR="00ED5089" w:rsidRDefault="00ED5089" w:rsidP="00ED5089">
      <w:pPr>
        <w:rPr>
          <w:szCs w:val="20"/>
        </w:rPr>
      </w:pPr>
    </w:p>
    <w:p w14:paraId="22757EAF" w14:textId="77777777" w:rsidR="00DA36D2" w:rsidRDefault="00DA36D2" w:rsidP="00ED5089">
      <w:pPr>
        <w:rPr>
          <w:szCs w:val="20"/>
        </w:rPr>
      </w:pPr>
    </w:p>
    <w:p w14:paraId="7557812A" w14:textId="77777777" w:rsidR="00DA36D2" w:rsidRDefault="00DA36D2" w:rsidP="00ED5089">
      <w:pPr>
        <w:rPr>
          <w:szCs w:val="20"/>
        </w:rPr>
      </w:pPr>
    </w:p>
    <w:p w14:paraId="472BC019" w14:textId="77777777" w:rsidR="00DA36D2" w:rsidRDefault="00DA36D2" w:rsidP="00ED5089">
      <w:pPr>
        <w:rPr>
          <w:szCs w:val="20"/>
        </w:rPr>
      </w:pPr>
    </w:p>
    <w:p w14:paraId="0629C37A" w14:textId="77777777" w:rsidR="00ED5089" w:rsidRDefault="00ED5089" w:rsidP="00ED5089">
      <w:pPr>
        <w:rPr>
          <w:szCs w:val="20"/>
        </w:rPr>
      </w:pPr>
    </w:p>
    <w:p w14:paraId="0B3CE049" w14:textId="77777777" w:rsidR="00ED5089" w:rsidRDefault="00ED5089" w:rsidP="00ED5089">
      <w:pPr>
        <w:jc w:val="center"/>
        <w:rPr>
          <w:b/>
          <w:szCs w:val="20"/>
        </w:rPr>
      </w:pPr>
      <w:r>
        <w:rPr>
          <w:b/>
          <w:szCs w:val="20"/>
        </w:rPr>
        <w:t>MODELO DE DECLARAÇÃO DE CONHECIMENTO DO LOCAL DE EXECUÇÃO DOS SERVIÇOS</w:t>
      </w:r>
    </w:p>
    <w:p w14:paraId="39751681" w14:textId="77777777" w:rsidR="00ED5089" w:rsidRDefault="00ED5089" w:rsidP="00ED5089">
      <w:pPr>
        <w:rPr>
          <w:szCs w:val="20"/>
        </w:rPr>
      </w:pPr>
    </w:p>
    <w:p w14:paraId="5BED1F5D" w14:textId="77777777" w:rsidR="00ED5089" w:rsidRDefault="00ED5089" w:rsidP="00ED5089">
      <w:pPr>
        <w:rPr>
          <w:szCs w:val="20"/>
        </w:rPr>
      </w:pPr>
    </w:p>
    <w:p w14:paraId="32D91E15" w14:textId="77777777" w:rsidR="00ED5089" w:rsidRDefault="00ED5089" w:rsidP="00ED5089">
      <w:pPr>
        <w:rPr>
          <w:szCs w:val="20"/>
        </w:rPr>
      </w:pPr>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executados os serviços, inteirou-se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w:t>
      </w:r>
    </w:p>
    <w:p w14:paraId="4E63E9AA" w14:textId="77777777" w:rsidR="00ED5089" w:rsidRDefault="00ED5089" w:rsidP="00ED5089">
      <w:pPr>
        <w:rPr>
          <w:szCs w:val="20"/>
        </w:rPr>
      </w:pPr>
    </w:p>
    <w:p w14:paraId="6A07F705" w14:textId="77777777" w:rsidR="00ED5089" w:rsidRDefault="00ED5089" w:rsidP="00ED5089">
      <w:pPr>
        <w:rPr>
          <w:szCs w:val="20"/>
        </w:rPr>
      </w:pPr>
    </w:p>
    <w:p w14:paraId="4E9C79F8" w14:textId="77777777" w:rsidR="00ED5089" w:rsidRDefault="00ED5089" w:rsidP="00ED5089">
      <w:pPr>
        <w:jc w:val="center"/>
        <w:rPr>
          <w:rFonts w:eastAsia="Arial Unicode MS"/>
          <w:szCs w:val="20"/>
        </w:rPr>
      </w:pPr>
      <w:r>
        <w:rPr>
          <w:szCs w:val="20"/>
        </w:rPr>
        <w:t>Cidade, ___/___/_____</w:t>
      </w:r>
    </w:p>
    <w:p w14:paraId="6400024C" w14:textId="77777777" w:rsidR="00ED5089" w:rsidRDefault="00ED5089" w:rsidP="00ED5089">
      <w:pPr>
        <w:jc w:val="center"/>
        <w:rPr>
          <w:szCs w:val="20"/>
        </w:rPr>
      </w:pPr>
    </w:p>
    <w:p w14:paraId="6F650A54" w14:textId="77777777" w:rsidR="00ED5089" w:rsidRDefault="00ED5089" w:rsidP="00ED5089">
      <w:pPr>
        <w:jc w:val="center"/>
        <w:rPr>
          <w:szCs w:val="20"/>
        </w:rPr>
      </w:pPr>
      <w:r>
        <w:rPr>
          <w:szCs w:val="20"/>
        </w:rPr>
        <w:t>____________________________________</w:t>
      </w:r>
    </w:p>
    <w:p w14:paraId="124A27DD" w14:textId="77777777" w:rsidR="00ED5089" w:rsidRDefault="00ED5089" w:rsidP="00ED5089">
      <w:pPr>
        <w:jc w:val="center"/>
        <w:rPr>
          <w:szCs w:val="20"/>
        </w:rPr>
      </w:pPr>
      <w:r>
        <w:rPr>
          <w:szCs w:val="20"/>
        </w:rPr>
        <w:t>Assinatura do representante legal</w:t>
      </w:r>
    </w:p>
    <w:p w14:paraId="41E7F9C4" w14:textId="77777777" w:rsidR="00ED5089" w:rsidRDefault="00ED5089" w:rsidP="00ED5089">
      <w:pPr>
        <w:jc w:val="center"/>
        <w:rPr>
          <w:szCs w:val="20"/>
        </w:rPr>
      </w:pPr>
    </w:p>
    <w:p w14:paraId="7B659BAE" w14:textId="77777777" w:rsidR="00ED5089" w:rsidRDefault="00ED5089" w:rsidP="00ED5089">
      <w:pPr>
        <w:jc w:val="center"/>
        <w:rPr>
          <w:rFonts w:eastAsia="Arial Unicode MS"/>
          <w:szCs w:val="20"/>
        </w:rPr>
      </w:pPr>
      <w:r>
        <w:rPr>
          <w:szCs w:val="20"/>
        </w:rPr>
        <w:t>Nome: _____________________________</w:t>
      </w:r>
    </w:p>
    <w:p w14:paraId="04126D5B" w14:textId="77777777" w:rsidR="00ED5089" w:rsidRDefault="00ED5089" w:rsidP="00ED5089">
      <w:pPr>
        <w:jc w:val="center"/>
        <w:rPr>
          <w:szCs w:val="20"/>
        </w:rPr>
      </w:pPr>
    </w:p>
    <w:p w14:paraId="51F9FB5F" w14:textId="77777777" w:rsidR="00ED5089" w:rsidRDefault="00ED5089" w:rsidP="00ED5089">
      <w:pPr>
        <w:jc w:val="center"/>
        <w:rPr>
          <w:szCs w:val="20"/>
        </w:rPr>
      </w:pPr>
      <w:r>
        <w:rPr>
          <w:szCs w:val="20"/>
        </w:rPr>
        <w:t>Função: ____________________________</w:t>
      </w:r>
    </w:p>
    <w:p w14:paraId="7E2D5801" w14:textId="77777777" w:rsidR="00ED5089" w:rsidRDefault="00ED5089" w:rsidP="00ED5089">
      <w:pPr>
        <w:rPr>
          <w:szCs w:val="20"/>
        </w:rPr>
      </w:pPr>
    </w:p>
    <w:p w14:paraId="7D7E0471" w14:textId="75DD93DF" w:rsidR="00ED5089" w:rsidRDefault="00ED5089" w:rsidP="00ED5089">
      <w:pPr>
        <w:pStyle w:val="Legenda"/>
        <w:rPr>
          <w:szCs w:val="20"/>
        </w:rPr>
      </w:pPr>
      <w:r>
        <w:rPr>
          <w:b w:val="0"/>
          <w:bCs w:val="0"/>
          <w:szCs w:val="20"/>
        </w:rPr>
        <w:br w:type="page"/>
      </w:r>
      <w:bookmarkStart w:id="71" w:name="_Ref450206017"/>
      <w:bookmarkStart w:id="72" w:name="_Ref450206149"/>
    </w:p>
    <w:p w14:paraId="667D56F6" w14:textId="0C672005" w:rsidR="00ED5089" w:rsidRPr="003266F8" w:rsidRDefault="00ED5089" w:rsidP="003266F8">
      <w:pPr>
        <w:pStyle w:val="Ttulo"/>
        <w:rPr>
          <w:sz w:val="20"/>
          <w:szCs w:val="22"/>
        </w:rPr>
      </w:pPr>
      <w:bookmarkStart w:id="73" w:name="_Ref78986735"/>
      <w:bookmarkStart w:id="74" w:name="_Toc178670055"/>
      <w:r w:rsidRPr="003266F8">
        <w:rPr>
          <w:sz w:val="20"/>
          <w:szCs w:val="22"/>
        </w:rPr>
        <w:lastRenderedPageBreak/>
        <w:t>ANEXO</w:t>
      </w:r>
      <w:bookmarkEnd w:id="71"/>
      <w:r w:rsidRPr="003266F8">
        <w:rPr>
          <w:sz w:val="20"/>
          <w:szCs w:val="22"/>
        </w:rPr>
        <w:t xml:space="preserve"> 3: </w:t>
      </w:r>
      <w:bookmarkEnd w:id="72"/>
      <w:bookmarkEnd w:id="73"/>
      <w:r w:rsidR="00DA36D2" w:rsidRPr="003266F8">
        <w:rPr>
          <w:sz w:val="20"/>
          <w:szCs w:val="22"/>
        </w:rPr>
        <w:t>DETALHAMENTO DOS ENCARGOS SOCIAIS – HORISTA E MENSALISTA E DETALHAMENTO DO BDI</w:t>
      </w:r>
      <w:bookmarkEnd w:id="74"/>
    </w:p>
    <w:p w14:paraId="717E1B91" w14:textId="77777777" w:rsidR="00ED5089" w:rsidRDefault="00ED5089" w:rsidP="00ED5089">
      <w:pPr>
        <w:rPr>
          <w:szCs w:val="20"/>
        </w:rPr>
      </w:pPr>
    </w:p>
    <w:p w14:paraId="0DF481B7" w14:textId="717EE935" w:rsidR="00ED5089" w:rsidRDefault="00ED5089" w:rsidP="00DA36D2">
      <w:pPr>
        <w:rPr>
          <w:szCs w:val="20"/>
        </w:rPr>
      </w:pPr>
    </w:p>
    <w:p w14:paraId="7820FCA7" w14:textId="77777777" w:rsidR="00ED5089" w:rsidRDefault="00ED5089" w:rsidP="00ED5089">
      <w:pPr>
        <w:rPr>
          <w:szCs w:val="20"/>
        </w:rPr>
      </w:pPr>
    </w:p>
    <w:p w14:paraId="24899532" w14:textId="77777777" w:rsidR="00ED5089" w:rsidRDefault="00ED5089" w:rsidP="00ED5089">
      <w:pPr>
        <w:rPr>
          <w:szCs w:val="20"/>
        </w:rPr>
      </w:pPr>
    </w:p>
    <w:p w14:paraId="4D2D62D3" w14:textId="77777777" w:rsidR="00ED5089" w:rsidRDefault="00ED5089" w:rsidP="00ED5089">
      <w:pPr>
        <w:rPr>
          <w:szCs w:val="20"/>
        </w:rPr>
      </w:pPr>
    </w:p>
    <w:p w14:paraId="61351350" w14:textId="77777777" w:rsidR="00ED5089" w:rsidRDefault="00ED5089" w:rsidP="00ED5089">
      <w:pPr>
        <w:rPr>
          <w:szCs w:val="20"/>
        </w:rPr>
      </w:pPr>
    </w:p>
    <w:p w14:paraId="4C32DC06" w14:textId="77777777" w:rsidR="00ED5089" w:rsidRDefault="00ED5089" w:rsidP="00ED5089">
      <w:pPr>
        <w:rPr>
          <w:szCs w:val="20"/>
        </w:rPr>
      </w:pPr>
    </w:p>
    <w:p w14:paraId="562FA49A" w14:textId="77777777" w:rsidR="00ED5089" w:rsidRDefault="00ED5089" w:rsidP="00ED5089">
      <w:pPr>
        <w:rPr>
          <w:szCs w:val="20"/>
        </w:rPr>
      </w:pPr>
    </w:p>
    <w:p w14:paraId="7CCA7A4A" w14:textId="77777777" w:rsidR="00ED5089" w:rsidRDefault="00ED5089" w:rsidP="00ED5089">
      <w:pPr>
        <w:rPr>
          <w:szCs w:val="20"/>
        </w:rPr>
      </w:pPr>
    </w:p>
    <w:p w14:paraId="7EC25A9F" w14:textId="77777777" w:rsidR="00ED5089" w:rsidRDefault="00ED5089" w:rsidP="00ED5089">
      <w:pPr>
        <w:rPr>
          <w:szCs w:val="20"/>
        </w:rPr>
      </w:pPr>
    </w:p>
    <w:p w14:paraId="011B7BC7" w14:textId="77777777" w:rsidR="00ED5089" w:rsidRDefault="00ED5089" w:rsidP="00ED5089">
      <w:pPr>
        <w:rPr>
          <w:szCs w:val="20"/>
        </w:rPr>
      </w:pPr>
    </w:p>
    <w:p w14:paraId="16683812" w14:textId="77777777" w:rsidR="00ED5089" w:rsidRDefault="00ED5089" w:rsidP="00ED5089">
      <w:pPr>
        <w:rPr>
          <w:szCs w:val="20"/>
        </w:rPr>
      </w:pPr>
    </w:p>
    <w:p w14:paraId="373BB58D" w14:textId="77777777" w:rsidR="00ED5089" w:rsidRDefault="00ED5089" w:rsidP="00ED5089">
      <w:pPr>
        <w:rPr>
          <w:szCs w:val="20"/>
        </w:rPr>
      </w:pPr>
    </w:p>
    <w:p w14:paraId="08B0AB3E" w14:textId="77777777" w:rsidR="00ED5089" w:rsidRDefault="00ED5089" w:rsidP="00ED5089">
      <w:pPr>
        <w:rPr>
          <w:szCs w:val="20"/>
        </w:rPr>
      </w:pPr>
    </w:p>
    <w:p w14:paraId="7CA6308D" w14:textId="77777777" w:rsidR="00ED5089" w:rsidRDefault="00ED5089" w:rsidP="00ED5089">
      <w:pPr>
        <w:rPr>
          <w:szCs w:val="20"/>
        </w:rPr>
      </w:pPr>
    </w:p>
    <w:p w14:paraId="0EA198EC" w14:textId="77777777" w:rsidR="00ED5089" w:rsidRDefault="00ED5089" w:rsidP="00ED5089">
      <w:pPr>
        <w:rPr>
          <w:szCs w:val="20"/>
        </w:rPr>
      </w:pPr>
    </w:p>
    <w:p w14:paraId="68744769" w14:textId="77777777" w:rsidR="00ED5089" w:rsidRDefault="00ED5089" w:rsidP="00ED5089">
      <w:pPr>
        <w:rPr>
          <w:szCs w:val="20"/>
        </w:rPr>
      </w:pPr>
    </w:p>
    <w:p w14:paraId="4FE47164" w14:textId="77777777" w:rsidR="00ED5089" w:rsidRDefault="00ED5089" w:rsidP="00ED5089">
      <w:pPr>
        <w:rPr>
          <w:szCs w:val="20"/>
        </w:rPr>
      </w:pPr>
    </w:p>
    <w:p w14:paraId="09DEF8E6" w14:textId="77777777" w:rsidR="00ED5089" w:rsidRDefault="00ED5089" w:rsidP="00ED5089">
      <w:pPr>
        <w:rPr>
          <w:szCs w:val="20"/>
        </w:rPr>
      </w:pPr>
    </w:p>
    <w:p w14:paraId="49FF54CA" w14:textId="77777777" w:rsidR="00ED5089" w:rsidRDefault="00ED5089" w:rsidP="00ED5089">
      <w:pPr>
        <w:jc w:val="center"/>
        <w:rPr>
          <w:b/>
          <w:szCs w:val="20"/>
        </w:rPr>
      </w:pPr>
      <w:r>
        <w:rPr>
          <w:b/>
          <w:szCs w:val="20"/>
        </w:rPr>
        <w:t>Detalhamento</w:t>
      </w:r>
      <w:r>
        <w:rPr>
          <w:b/>
          <w:szCs w:val="20"/>
          <w:lang w:eastAsia="pt-BR"/>
        </w:rPr>
        <w:t xml:space="preserve"> dos Encargos Sociais – Horista e Mensalista (preenchido)</w:t>
      </w:r>
    </w:p>
    <w:p w14:paraId="63649CED" w14:textId="77777777" w:rsidR="00ED5089" w:rsidRDefault="00ED5089" w:rsidP="00ED5089">
      <w:pPr>
        <w:jc w:val="center"/>
        <w:rPr>
          <w:b/>
          <w:szCs w:val="20"/>
          <w:lang w:eastAsia="pt-BR"/>
        </w:rPr>
      </w:pPr>
      <w:r>
        <w:rPr>
          <w:b/>
          <w:szCs w:val="20"/>
        </w:rPr>
        <w:t>Detalhamento</w:t>
      </w:r>
      <w:r>
        <w:rPr>
          <w:b/>
          <w:szCs w:val="20"/>
          <w:lang w:eastAsia="pt-BR"/>
        </w:rPr>
        <w:t xml:space="preserve"> dos Encargos Sociais – Horista e Mensalista (em branco)</w:t>
      </w:r>
    </w:p>
    <w:p w14:paraId="25E51E3F" w14:textId="77777777" w:rsidR="00ED5089" w:rsidRDefault="00ED5089" w:rsidP="00ED5089">
      <w:pPr>
        <w:jc w:val="center"/>
        <w:rPr>
          <w:b/>
          <w:szCs w:val="20"/>
          <w:lang w:eastAsia="pt-BR"/>
        </w:rPr>
      </w:pPr>
      <w:r>
        <w:rPr>
          <w:b/>
          <w:szCs w:val="20"/>
        </w:rPr>
        <w:t>Detalhamento</w:t>
      </w:r>
      <w:r>
        <w:rPr>
          <w:b/>
          <w:szCs w:val="20"/>
          <w:lang w:eastAsia="pt-BR"/>
        </w:rPr>
        <w:t xml:space="preserve"> do BDI - Serviços</w:t>
      </w:r>
    </w:p>
    <w:p w14:paraId="61C60ACF" w14:textId="77777777" w:rsidR="00ED5089" w:rsidRDefault="00ED5089" w:rsidP="00ED5089">
      <w:pPr>
        <w:jc w:val="center"/>
        <w:rPr>
          <w:b/>
          <w:szCs w:val="20"/>
          <w:lang w:eastAsia="pt-BR"/>
        </w:rPr>
      </w:pPr>
      <w:r>
        <w:rPr>
          <w:b/>
          <w:szCs w:val="20"/>
        </w:rPr>
        <w:t>Detalhamento</w:t>
      </w:r>
      <w:r>
        <w:rPr>
          <w:b/>
          <w:szCs w:val="20"/>
          <w:lang w:eastAsia="pt-BR"/>
        </w:rPr>
        <w:t xml:space="preserve"> do BDI – Fornecimento</w:t>
      </w:r>
    </w:p>
    <w:p w14:paraId="0599A2AF" w14:textId="77777777" w:rsidR="00ED5089" w:rsidRDefault="00ED5089" w:rsidP="00ED5089">
      <w:pPr>
        <w:rPr>
          <w:szCs w:val="20"/>
        </w:rPr>
      </w:pPr>
    </w:p>
    <w:p w14:paraId="7202D43C" w14:textId="77777777" w:rsidR="00ED5089" w:rsidRDefault="00ED5089" w:rsidP="00ED5089">
      <w:pPr>
        <w:jc w:val="center"/>
        <w:rPr>
          <w:szCs w:val="20"/>
        </w:rPr>
      </w:pPr>
      <w:r>
        <w:rPr>
          <w:szCs w:val="20"/>
        </w:rPr>
        <w:br w:type="page"/>
      </w:r>
    </w:p>
    <w:p w14:paraId="7194F8A1" w14:textId="77777777" w:rsidR="00ED5089" w:rsidRDefault="00ED5089" w:rsidP="00ED5089">
      <w:pPr>
        <w:jc w:val="center"/>
        <w:rPr>
          <w:b/>
          <w:szCs w:val="20"/>
          <w:lang w:eastAsia="pt-BR"/>
        </w:rPr>
      </w:pPr>
      <w:r>
        <w:rPr>
          <w:b/>
          <w:szCs w:val="20"/>
        </w:rPr>
        <w:lastRenderedPageBreak/>
        <w:t>Detalhamento</w:t>
      </w:r>
      <w:r>
        <w:rPr>
          <w:b/>
          <w:szCs w:val="20"/>
          <w:lang w:eastAsia="pt-BR"/>
        </w:rPr>
        <w:t xml:space="preserve"> dos Encargos Sociais – Horista e Mensalista – Sem Desoneração (preenchido)</w:t>
      </w:r>
    </w:p>
    <w:p w14:paraId="7B133BFC" w14:textId="77777777" w:rsidR="00ED5089" w:rsidRDefault="00ED5089" w:rsidP="00ED5089">
      <w:pPr>
        <w:jc w:val="center"/>
        <w:rPr>
          <w:szCs w:val="20"/>
          <w:lang w:eastAsia="pt-BR"/>
        </w:rPr>
      </w:pPr>
    </w:p>
    <w:p w14:paraId="2BF12A5C" w14:textId="77777777" w:rsidR="00ED5089" w:rsidRDefault="00ED5089" w:rsidP="00ED5089">
      <w:pPr>
        <w:jc w:val="center"/>
        <w:rPr>
          <w:b/>
          <w:szCs w:val="20"/>
        </w:rPr>
      </w:pPr>
      <w:r>
        <w:rPr>
          <w:b/>
          <w:szCs w:val="20"/>
          <w:lang w:eastAsia="pt-BR"/>
        </w:rPr>
        <w:t>QUADRO DES (preenchido)</w:t>
      </w:r>
    </w:p>
    <w:p w14:paraId="5DF2CFFB" w14:textId="77777777" w:rsidR="00ED5089" w:rsidRDefault="00ED5089" w:rsidP="00ED5089">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ED5089" w14:paraId="4550829A" w14:textId="77777777" w:rsidTr="00ED5089">
        <w:trPr>
          <w:trHeight w:val="113"/>
          <w:jc w:val="center"/>
        </w:trPr>
        <w:tc>
          <w:tcPr>
            <w:tcW w:w="599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21B1BD" w14:textId="77777777" w:rsidR="00ED5089" w:rsidRDefault="00ED5089">
            <w:pPr>
              <w:spacing w:line="276" w:lineRule="auto"/>
              <w:jc w:val="center"/>
              <w:rPr>
                <w:b/>
                <w:szCs w:val="20"/>
              </w:rPr>
            </w:pPr>
            <w:r>
              <w:rPr>
                <w:b/>
                <w:szCs w:val="20"/>
              </w:rPr>
              <w:t>DISCRIMINAÇÃO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2AC8C87" w14:textId="77777777" w:rsidR="00ED5089" w:rsidRDefault="00ED5089">
            <w:pPr>
              <w:spacing w:line="276" w:lineRule="auto"/>
              <w:jc w:val="center"/>
              <w:rPr>
                <w:b/>
                <w:szCs w:val="20"/>
              </w:rPr>
            </w:pPr>
            <w:r>
              <w:rPr>
                <w:b/>
                <w:szCs w:val="20"/>
              </w:rPr>
              <w:t>HORISTA</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0981452" w14:textId="77777777" w:rsidR="00ED5089" w:rsidRDefault="00ED5089">
            <w:pPr>
              <w:spacing w:line="276" w:lineRule="auto"/>
              <w:jc w:val="center"/>
              <w:rPr>
                <w:b/>
                <w:szCs w:val="20"/>
              </w:rPr>
            </w:pPr>
            <w:r>
              <w:rPr>
                <w:b/>
                <w:szCs w:val="20"/>
              </w:rPr>
              <w:t>MENSALISTA</w:t>
            </w:r>
          </w:p>
        </w:tc>
      </w:tr>
      <w:tr w:rsidR="00ED5089" w14:paraId="3F798CFA" w14:textId="77777777" w:rsidTr="00ED5089">
        <w:trPr>
          <w:trHeight w:val="113"/>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AF2E9A" w14:textId="77777777" w:rsidR="00ED5089" w:rsidRDefault="00ED5089">
            <w:pPr>
              <w:spacing w:line="276" w:lineRule="auto"/>
              <w:jc w:val="left"/>
              <w:rPr>
                <w:b/>
                <w:szCs w:val="20"/>
              </w:rPr>
            </w:pPr>
          </w:p>
        </w:tc>
        <w:tc>
          <w:tcPr>
            <w:tcW w:w="1416" w:type="dxa"/>
            <w:tcBorders>
              <w:top w:val="single" w:sz="4" w:space="0" w:color="auto"/>
              <w:left w:val="single" w:sz="4" w:space="0" w:color="auto"/>
              <w:bottom w:val="single" w:sz="4" w:space="0" w:color="auto"/>
              <w:right w:val="single" w:sz="4" w:space="0" w:color="auto"/>
            </w:tcBorders>
            <w:vAlign w:val="center"/>
            <w:hideMark/>
          </w:tcPr>
          <w:p w14:paraId="279BAFED" w14:textId="77777777" w:rsidR="00ED5089" w:rsidRDefault="00ED5089">
            <w:pPr>
              <w:spacing w:line="276" w:lineRule="auto"/>
              <w:jc w:val="center"/>
              <w:rPr>
                <w:b/>
                <w:szCs w:val="20"/>
              </w:rPr>
            </w:pPr>
            <w:r>
              <w:rPr>
                <w:b/>
                <w:szCs w:val="20"/>
              </w:rPr>
              <w:t>%</w:t>
            </w:r>
          </w:p>
        </w:tc>
        <w:tc>
          <w:tcPr>
            <w:tcW w:w="1776" w:type="dxa"/>
            <w:tcBorders>
              <w:top w:val="single" w:sz="4" w:space="0" w:color="auto"/>
              <w:left w:val="single" w:sz="4" w:space="0" w:color="auto"/>
              <w:bottom w:val="single" w:sz="4" w:space="0" w:color="auto"/>
              <w:right w:val="single" w:sz="4" w:space="0" w:color="auto"/>
            </w:tcBorders>
            <w:vAlign w:val="center"/>
            <w:hideMark/>
          </w:tcPr>
          <w:p w14:paraId="1AB8D2BE" w14:textId="77777777" w:rsidR="00ED5089" w:rsidRDefault="00ED5089">
            <w:pPr>
              <w:spacing w:line="276" w:lineRule="auto"/>
              <w:jc w:val="center"/>
              <w:rPr>
                <w:b/>
                <w:szCs w:val="20"/>
              </w:rPr>
            </w:pPr>
            <w:r>
              <w:rPr>
                <w:b/>
                <w:szCs w:val="20"/>
              </w:rPr>
              <w:t>%</w:t>
            </w:r>
          </w:p>
        </w:tc>
      </w:tr>
      <w:tr w:rsidR="00ED5089" w14:paraId="010E88EF"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35223760" w14:textId="77777777" w:rsidR="00ED5089" w:rsidRDefault="00ED5089">
            <w:pPr>
              <w:spacing w:line="276" w:lineRule="auto"/>
              <w:jc w:val="center"/>
              <w:rPr>
                <w:b/>
                <w:szCs w:val="20"/>
              </w:rPr>
            </w:pPr>
            <w:r>
              <w:rPr>
                <w:b/>
                <w:szCs w:val="20"/>
              </w:rPr>
              <w:t>A</w:t>
            </w:r>
          </w:p>
        </w:tc>
        <w:tc>
          <w:tcPr>
            <w:tcW w:w="8541" w:type="dxa"/>
            <w:gridSpan w:val="3"/>
            <w:tcBorders>
              <w:top w:val="single" w:sz="4" w:space="0" w:color="auto"/>
              <w:left w:val="single" w:sz="4" w:space="0" w:color="auto"/>
              <w:bottom w:val="single" w:sz="4" w:space="0" w:color="auto"/>
              <w:right w:val="single" w:sz="4" w:space="0" w:color="auto"/>
            </w:tcBorders>
            <w:vAlign w:val="center"/>
            <w:hideMark/>
          </w:tcPr>
          <w:p w14:paraId="7CB32E92" w14:textId="77777777" w:rsidR="00ED5089" w:rsidRDefault="00ED5089">
            <w:pPr>
              <w:spacing w:line="276" w:lineRule="auto"/>
              <w:rPr>
                <w:b/>
                <w:szCs w:val="20"/>
              </w:rPr>
            </w:pPr>
            <w:r>
              <w:rPr>
                <w:b/>
                <w:szCs w:val="20"/>
              </w:rPr>
              <w:t>ENCARGOS SOCIAIS BÁSICOS</w:t>
            </w:r>
          </w:p>
        </w:tc>
      </w:tr>
      <w:tr w:rsidR="00ED5089" w14:paraId="3401846D"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25A7EFE6" w14:textId="77777777" w:rsidR="00ED5089" w:rsidRDefault="00ED5089" w:rsidP="00ED5089">
            <w:pPr>
              <w:spacing w:line="276" w:lineRule="auto"/>
              <w:jc w:val="center"/>
              <w:rPr>
                <w:szCs w:val="20"/>
              </w:rPr>
            </w:pPr>
            <w:r>
              <w:rPr>
                <w:szCs w:val="20"/>
              </w:rPr>
              <w:t>A1</w:t>
            </w:r>
          </w:p>
        </w:tc>
        <w:tc>
          <w:tcPr>
            <w:tcW w:w="5349" w:type="dxa"/>
            <w:tcBorders>
              <w:top w:val="single" w:sz="4" w:space="0" w:color="auto"/>
              <w:left w:val="single" w:sz="4" w:space="0" w:color="auto"/>
              <w:bottom w:val="single" w:sz="4" w:space="0" w:color="auto"/>
              <w:right w:val="single" w:sz="4" w:space="0" w:color="auto"/>
            </w:tcBorders>
            <w:vAlign w:val="center"/>
            <w:hideMark/>
          </w:tcPr>
          <w:p w14:paraId="36AB1170" w14:textId="77777777" w:rsidR="00ED5089" w:rsidRDefault="00ED5089" w:rsidP="00ED5089">
            <w:pPr>
              <w:spacing w:line="276" w:lineRule="auto"/>
              <w:rPr>
                <w:szCs w:val="20"/>
              </w:rPr>
            </w:pPr>
            <w:r>
              <w:rPr>
                <w:szCs w:val="20"/>
              </w:rPr>
              <w:t>INSS</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BC8D495" w14:textId="539B8F43" w:rsidR="00ED5089" w:rsidRDefault="00ED5089" w:rsidP="00ED5089">
            <w:pPr>
              <w:spacing w:line="276" w:lineRule="auto"/>
              <w:jc w:val="center"/>
              <w:rPr>
                <w:szCs w:val="20"/>
              </w:rPr>
            </w:pPr>
            <w:r>
              <w:t xml:space="preserve">20,00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42904706" w14:textId="072C65CE" w:rsidR="00ED5089" w:rsidRDefault="00ED5089" w:rsidP="00ED5089">
            <w:pPr>
              <w:spacing w:line="276" w:lineRule="auto"/>
              <w:jc w:val="center"/>
              <w:rPr>
                <w:szCs w:val="20"/>
              </w:rPr>
            </w:pPr>
            <w:r>
              <w:t xml:space="preserve">20,00 </w:t>
            </w:r>
          </w:p>
        </w:tc>
      </w:tr>
      <w:tr w:rsidR="00ED5089" w14:paraId="042054DF"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39421BDF" w14:textId="77777777" w:rsidR="00ED5089" w:rsidRDefault="00ED5089" w:rsidP="00ED5089">
            <w:pPr>
              <w:spacing w:line="276" w:lineRule="auto"/>
              <w:jc w:val="center"/>
              <w:rPr>
                <w:szCs w:val="20"/>
              </w:rPr>
            </w:pPr>
            <w:r>
              <w:rPr>
                <w:szCs w:val="20"/>
              </w:rPr>
              <w:t>A2</w:t>
            </w:r>
          </w:p>
        </w:tc>
        <w:tc>
          <w:tcPr>
            <w:tcW w:w="5349" w:type="dxa"/>
            <w:tcBorders>
              <w:top w:val="single" w:sz="4" w:space="0" w:color="auto"/>
              <w:left w:val="single" w:sz="4" w:space="0" w:color="auto"/>
              <w:bottom w:val="single" w:sz="4" w:space="0" w:color="auto"/>
              <w:right w:val="single" w:sz="4" w:space="0" w:color="auto"/>
            </w:tcBorders>
            <w:vAlign w:val="center"/>
            <w:hideMark/>
          </w:tcPr>
          <w:p w14:paraId="3833FE6C" w14:textId="77777777" w:rsidR="00ED5089" w:rsidRDefault="00ED5089" w:rsidP="00ED5089">
            <w:pPr>
              <w:spacing w:line="276" w:lineRule="auto"/>
              <w:rPr>
                <w:szCs w:val="20"/>
              </w:rPr>
            </w:pPr>
            <w:r>
              <w:rPr>
                <w:szCs w:val="20"/>
              </w:rPr>
              <w:t>SESI</w:t>
            </w:r>
          </w:p>
        </w:tc>
        <w:tc>
          <w:tcPr>
            <w:tcW w:w="1416" w:type="dxa"/>
            <w:tcBorders>
              <w:top w:val="single" w:sz="4" w:space="0" w:color="auto"/>
              <w:left w:val="single" w:sz="4" w:space="0" w:color="auto"/>
              <w:bottom w:val="single" w:sz="4" w:space="0" w:color="auto"/>
              <w:right w:val="single" w:sz="4" w:space="0" w:color="auto"/>
            </w:tcBorders>
            <w:vAlign w:val="center"/>
            <w:hideMark/>
          </w:tcPr>
          <w:p w14:paraId="3DB448DB" w14:textId="32BD9FFD" w:rsidR="00ED5089" w:rsidRDefault="00ED5089" w:rsidP="00ED5089">
            <w:pPr>
              <w:spacing w:line="276" w:lineRule="auto"/>
              <w:jc w:val="center"/>
              <w:rPr>
                <w:szCs w:val="20"/>
              </w:rPr>
            </w:pPr>
            <w:r>
              <w:t xml:space="preserve">1,50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485BC84F" w14:textId="7AA372FF" w:rsidR="00ED5089" w:rsidRDefault="00ED5089" w:rsidP="00ED5089">
            <w:pPr>
              <w:spacing w:line="276" w:lineRule="auto"/>
              <w:jc w:val="center"/>
              <w:rPr>
                <w:szCs w:val="20"/>
              </w:rPr>
            </w:pPr>
            <w:r>
              <w:t xml:space="preserve">1,50 </w:t>
            </w:r>
          </w:p>
        </w:tc>
      </w:tr>
      <w:tr w:rsidR="00ED5089" w14:paraId="4C8C7659"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67649E24" w14:textId="77777777" w:rsidR="00ED5089" w:rsidRDefault="00ED5089" w:rsidP="00ED5089">
            <w:pPr>
              <w:spacing w:line="276" w:lineRule="auto"/>
              <w:jc w:val="center"/>
              <w:rPr>
                <w:szCs w:val="20"/>
              </w:rPr>
            </w:pPr>
            <w:r>
              <w:rPr>
                <w:szCs w:val="20"/>
              </w:rPr>
              <w:t>A3</w:t>
            </w:r>
          </w:p>
        </w:tc>
        <w:tc>
          <w:tcPr>
            <w:tcW w:w="5349" w:type="dxa"/>
            <w:tcBorders>
              <w:top w:val="single" w:sz="4" w:space="0" w:color="auto"/>
              <w:left w:val="single" w:sz="4" w:space="0" w:color="auto"/>
              <w:bottom w:val="single" w:sz="4" w:space="0" w:color="auto"/>
              <w:right w:val="single" w:sz="4" w:space="0" w:color="auto"/>
            </w:tcBorders>
            <w:vAlign w:val="center"/>
            <w:hideMark/>
          </w:tcPr>
          <w:p w14:paraId="1A13AE96" w14:textId="77777777" w:rsidR="00ED5089" w:rsidRDefault="00ED5089" w:rsidP="00ED5089">
            <w:pPr>
              <w:spacing w:line="276" w:lineRule="auto"/>
              <w:rPr>
                <w:szCs w:val="20"/>
              </w:rPr>
            </w:pPr>
            <w:r>
              <w:rPr>
                <w:szCs w:val="20"/>
              </w:rPr>
              <w:t>SENAI</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01D6C5D" w14:textId="1BD3F810" w:rsidR="00ED5089" w:rsidRDefault="00ED5089" w:rsidP="00ED5089">
            <w:pPr>
              <w:spacing w:line="276" w:lineRule="auto"/>
              <w:jc w:val="center"/>
              <w:rPr>
                <w:szCs w:val="20"/>
              </w:rPr>
            </w:pPr>
            <w:r>
              <w:t xml:space="preserve">1,00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03D2E449" w14:textId="0E622374" w:rsidR="00ED5089" w:rsidRDefault="00ED5089" w:rsidP="00ED5089">
            <w:pPr>
              <w:spacing w:line="276" w:lineRule="auto"/>
              <w:jc w:val="center"/>
              <w:rPr>
                <w:szCs w:val="20"/>
              </w:rPr>
            </w:pPr>
            <w:r>
              <w:t xml:space="preserve">1,00 </w:t>
            </w:r>
          </w:p>
        </w:tc>
      </w:tr>
      <w:tr w:rsidR="00ED5089" w14:paraId="39E351B1"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43A51487" w14:textId="77777777" w:rsidR="00ED5089" w:rsidRDefault="00ED5089" w:rsidP="00ED5089">
            <w:pPr>
              <w:spacing w:line="276" w:lineRule="auto"/>
              <w:jc w:val="center"/>
              <w:rPr>
                <w:szCs w:val="20"/>
              </w:rPr>
            </w:pPr>
            <w:r>
              <w:rPr>
                <w:szCs w:val="20"/>
              </w:rPr>
              <w:t>A4</w:t>
            </w:r>
          </w:p>
        </w:tc>
        <w:tc>
          <w:tcPr>
            <w:tcW w:w="5349" w:type="dxa"/>
            <w:tcBorders>
              <w:top w:val="single" w:sz="4" w:space="0" w:color="auto"/>
              <w:left w:val="single" w:sz="4" w:space="0" w:color="auto"/>
              <w:bottom w:val="single" w:sz="4" w:space="0" w:color="auto"/>
              <w:right w:val="single" w:sz="4" w:space="0" w:color="auto"/>
            </w:tcBorders>
            <w:vAlign w:val="center"/>
            <w:hideMark/>
          </w:tcPr>
          <w:p w14:paraId="2F114AB9" w14:textId="77777777" w:rsidR="00ED5089" w:rsidRDefault="00ED5089" w:rsidP="00ED5089">
            <w:pPr>
              <w:spacing w:line="276" w:lineRule="auto"/>
              <w:rPr>
                <w:szCs w:val="20"/>
              </w:rPr>
            </w:pPr>
            <w:r>
              <w:rPr>
                <w:szCs w:val="20"/>
              </w:rPr>
              <w:t>INCRA</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56C6037" w14:textId="47C9DE6F" w:rsidR="00ED5089" w:rsidRDefault="00ED5089" w:rsidP="00ED5089">
            <w:pPr>
              <w:spacing w:line="276" w:lineRule="auto"/>
              <w:jc w:val="center"/>
              <w:rPr>
                <w:szCs w:val="20"/>
              </w:rPr>
            </w:pPr>
            <w:r>
              <w:t xml:space="preserve">0,20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9B402FB" w14:textId="5C54856A" w:rsidR="00ED5089" w:rsidRDefault="00ED5089" w:rsidP="00ED5089">
            <w:pPr>
              <w:spacing w:line="276" w:lineRule="auto"/>
              <w:jc w:val="center"/>
              <w:rPr>
                <w:szCs w:val="20"/>
              </w:rPr>
            </w:pPr>
            <w:r>
              <w:t xml:space="preserve">0,20 </w:t>
            </w:r>
          </w:p>
        </w:tc>
      </w:tr>
      <w:tr w:rsidR="00ED5089" w14:paraId="72EEB2C4"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60C1CC77" w14:textId="77777777" w:rsidR="00ED5089" w:rsidRDefault="00ED5089" w:rsidP="00ED5089">
            <w:pPr>
              <w:spacing w:line="276" w:lineRule="auto"/>
              <w:jc w:val="center"/>
              <w:rPr>
                <w:szCs w:val="20"/>
              </w:rPr>
            </w:pPr>
            <w:r>
              <w:rPr>
                <w:szCs w:val="20"/>
              </w:rPr>
              <w:t>A5</w:t>
            </w:r>
          </w:p>
        </w:tc>
        <w:tc>
          <w:tcPr>
            <w:tcW w:w="5349" w:type="dxa"/>
            <w:tcBorders>
              <w:top w:val="single" w:sz="4" w:space="0" w:color="auto"/>
              <w:left w:val="single" w:sz="4" w:space="0" w:color="auto"/>
              <w:bottom w:val="single" w:sz="4" w:space="0" w:color="auto"/>
              <w:right w:val="single" w:sz="4" w:space="0" w:color="auto"/>
            </w:tcBorders>
            <w:vAlign w:val="center"/>
            <w:hideMark/>
          </w:tcPr>
          <w:p w14:paraId="05CDD0EB" w14:textId="77777777" w:rsidR="00ED5089" w:rsidRDefault="00ED5089" w:rsidP="00ED5089">
            <w:pPr>
              <w:spacing w:line="276" w:lineRule="auto"/>
              <w:rPr>
                <w:szCs w:val="20"/>
              </w:rPr>
            </w:pPr>
            <w:r>
              <w:rPr>
                <w:szCs w:val="20"/>
              </w:rPr>
              <w:t>SEBRAE</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3D47920" w14:textId="581C9FB6" w:rsidR="00ED5089" w:rsidRDefault="00ED5089" w:rsidP="00ED5089">
            <w:pPr>
              <w:spacing w:line="276" w:lineRule="auto"/>
              <w:jc w:val="center"/>
              <w:rPr>
                <w:szCs w:val="20"/>
              </w:rPr>
            </w:pPr>
            <w:r>
              <w:t xml:space="preserve">0,60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49378B7A" w14:textId="5DBC285D" w:rsidR="00ED5089" w:rsidRDefault="00ED5089" w:rsidP="00ED5089">
            <w:pPr>
              <w:spacing w:line="276" w:lineRule="auto"/>
              <w:jc w:val="center"/>
              <w:rPr>
                <w:szCs w:val="20"/>
              </w:rPr>
            </w:pPr>
            <w:r>
              <w:t xml:space="preserve">0,60 </w:t>
            </w:r>
          </w:p>
        </w:tc>
      </w:tr>
      <w:tr w:rsidR="00ED5089" w14:paraId="6EAAFF2D"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4A4CF52D" w14:textId="77777777" w:rsidR="00ED5089" w:rsidRDefault="00ED5089" w:rsidP="00ED5089">
            <w:pPr>
              <w:spacing w:line="276" w:lineRule="auto"/>
              <w:jc w:val="center"/>
              <w:rPr>
                <w:szCs w:val="20"/>
              </w:rPr>
            </w:pPr>
            <w:r>
              <w:rPr>
                <w:szCs w:val="20"/>
              </w:rPr>
              <w:t>A6</w:t>
            </w:r>
          </w:p>
        </w:tc>
        <w:tc>
          <w:tcPr>
            <w:tcW w:w="5349" w:type="dxa"/>
            <w:tcBorders>
              <w:top w:val="single" w:sz="4" w:space="0" w:color="auto"/>
              <w:left w:val="single" w:sz="4" w:space="0" w:color="auto"/>
              <w:bottom w:val="single" w:sz="4" w:space="0" w:color="auto"/>
              <w:right w:val="single" w:sz="4" w:space="0" w:color="auto"/>
            </w:tcBorders>
            <w:vAlign w:val="center"/>
            <w:hideMark/>
          </w:tcPr>
          <w:p w14:paraId="05668F73" w14:textId="77777777" w:rsidR="00ED5089" w:rsidRDefault="00ED5089" w:rsidP="00ED5089">
            <w:pPr>
              <w:spacing w:line="276" w:lineRule="auto"/>
              <w:rPr>
                <w:szCs w:val="20"/>
              </w:rPr>
            </w:pPr>
            <w:r>
              <w:rPr>
                <w:szCs w:val="20"/>
              </w:rPr>
              <w:t>Salário Educação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A99E8EC" w14:textId="4C154977" w:rsidR="00ED5089" w:rsidRDefault="00ED5089" w:rsidP="00ED5089">
            <w:pPr>
              <w:spacing w:line="276" w:lineRule="auto"/>
              <w:jc w:val="center"/>
              <w:rPr>
                <w:szCs w:val="20"/>
              </w:rPr>
            </w:pPr>
            <w:r>
              <w:t xml:space="preserve">2,50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0D897DC7" w14:textId="6BE77DEF" w:rsidR="00ED5089" w:rsidRDefault="00ED5089" w:rsidP="00ED5089">
            <w:pPr>
              <w:spacing w:line="276" w:lineRule="auto"/>
              <w:jc w:val="center"/>
              <w:rPr>
                <w:szCs w:val="20"/>
              </w:rPr>
            </w:pPr>
            <w:r>
              <w:t xml:space="preserve">2,50 </w:t>
            </w:r>
          </w:p>
        </w:tc>
      </w:tr>
      <w:tr w:rsidR="00ED5089" w14:paraId="1AA13A19"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310C50EB" w14:textId="77777777" w:rsidR="00ED5089" w:rsidRDefault="00ED5089" w:rsidP="00ED5089">
            <w:pPr>
              <w:spacing w:line="276" w:lineRule="auto"/>
              <w:jc w:val="center"/>
              <w:rPr>
                <w:szCs w:val="20"/>
              </w:rPr>
            </w:pPr>
            <w:r>
              <w:rPr>
                <w:szCs w:val="20"/>
              </w:rPr>
              <w:t>A7</w:t>
            </w:r>
          </w:p>
        </w:tc>
        <w:tc>
          <w:tcPr>
            <w:tcW w:w="5349" w:type="dxa"/>
            <w:tcBorders>
              <w:top w:val="single" w:sz="4" w:space="0" w:color="auto"/>
              <w:left w:val="single" w:sz="4" w:space="0" w:color="auto"/>
              <w:bottom w:val="single" w:sz="4" w:space="0" w:color="auto"/>
              <w:right w:val="single" w:sz="4" w:space="0" w:color="auto"/>
            </w:tcBorders>
            <w:vAlign w:val="center"/>
            <w:hideMark/>
          </w:tcPr>
          <w:p w14:paraId="40890CAE" w14:textId="77777777" w:rsidR="00ED5089" w:rsidRDefault="00ED5089" w:rsidP="00ED5089">
            <w:pPr>
              <w:spacing w:line="276" w:lineRule="auto"/>
              <w:rPr>
                <w:szCs w:val="20"/>
              </w:rPr>
            </w:pPr>
            <w:r>
              <w:rPr>
                <w:szCs w:val="20"/>
              </w:rPr>
              <w:t>Seguro Contra Acidente de Trabalho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4B849B9" w14:textId="1E0DADF7" w:rsidR="00ED5089" w:rsidRDefault="00ED5089" w:rsidP="00ED5089">
            <w:pPr>
              <w:spacing w:line="276" w:lineRule="auto"/>
              <w:jc w:val="center"/>
              <w:rPr>
                <w:szCs w:val="20"/>
              </w:rPr>
            </w:pPr>
            <w:r>
              <w:t xml:space="preserve">3,00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0CF1283C" w14:textId="231FE348" w:rsidR="00ED5089" w:rsidRDefault="00ED5089" w:rsidP="00ED5089">
            <w:pPr>
              <w:spacing w:line="276" w:lineRule="auto"/>
              <w:jc w:val="center"/>
              <w:rPr>
                <w:szCs w:val="20"/>
              </w:rPr>
            </w:pPr>
            <w:r>
              <w:t xml:space="preserve">3,00 </w:t>
            </w:r>
          </w:p>
        </w:tc>
      </w:tr>
      <w:tr w:rsidR="00ED5089" w14:paraId="3AA642EE"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363EA2AE" w14:textId="77777777" w:rsidR="00ED5089" w:rsidRDefault="00ED5089" w:rsidP="00ED5089">
            <w:pPr>
              <w:spacing w:line="276" w:lineRule="auto"/>
              <w:jc w:val="center"/>
              <w:rPr>
                <w:szCs w:val="20"/>
              </w:rPr>
            </w:pPr>
            <w:r>
              <w:rPr>
                <w:szCs w:val="20"/>
              </w:rPr>
              <w:t>A8</w:t>
            </w:r>
          </w:p>
        </w:tc>
        <w:tc>
          <w:tcPr>
            <w:tcW w:w="5349" w:type="dxa"/>
            <w:tcBorders>
              <w:top w:val="single" w:sz="4" w:space="0" w:color="auto"/>
              <w:left w:val="single" w:sz="4" w:space="0" w:color="auto"/>
              <w:bottom w:val="single" w:sz="4" w:space="0" w:color="auto"/>
              <w:right w:val="single" w:sz="4" w:space="0" w:color="auto"/>
            </w:tcBorders>
            <w:vAlign w:val="center"/>
            <w:hideMark/>
          </w:tcPr>
          <w:p w14:paraId="1BF3BFA2" w14:textId="77777777" w:rsidR="00ED5089" w:rsidRDefault="00ED5089" w:rsidP="00ED5089">
            <w:pPr>
              <w:spacing w:line="276" w:lineRule="auto"/>
              <w:rPr>
                <w:szCs w:val="20"/>
              </w:rPr>
            </w:pPr>
            <w:r>
              <w:rPr>
                <w:szCs w:val="20"/>
              </w:rPr>
              <w:t>FGTS</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10B7C32" w14:textId="6ACD5D2B" w:rsidR="00ED5089" w:rsidRDefault="00ED5089" w:rsidP="00ED5089">
            <w:pPr>
              <w:spacing w:line="276" w:lineRule="auto"/>
              <w:jc w:val="center"/>
              <w:rPr>
                <w:szCs w:val="20"/>
              </w:rPr>
            </w:pPr>
            <w:r>
              <w:t xml:space="preserve">8,00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0A87BE7" w14:textId="2D2F01C0" w:rsidR="00ED5089" w:rsidRDefault="00ED5089" w:rsidP="00ED5089">
            <w:pPr>
              <w:spacing w:line="276" w:lineRule="auto"/>
              <w:jc w:val="center"/>
              <w:rPr>
                <w:szCs w:val="20"/>
              </w:rPr>
            </w:pPr>
            <w:r>
              <w:t xml:space="preserve">8,00 </w:t>
            </w:r>
          </w:p>
        </w:tc>
      </w:tr>
      <w:tr w:rsidR="00ED5089" w14:paraId="1DB2936E"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17628186" w14:textId="77777777" w:rsidR="00ED5089" w:rsidRDefault="00ED5089" w:rsidP="00ED5089">
            <w:pPr>
              <w:spacing w:line="276" w:lineRule="auto"/>
              <w:jc w:val="center"/>
              <w:rPr>
                <w:szCs w:val="20"/>
              </w:rPr>
            </w:pPr>
            <w:r>
              <w:rPr>
                <w:szCs w:val="20"/>
              </w:rPr>
              <w:t>A9</w:t>
            </w:r>
          </w:p>
        </w:tc>
        <w:tc>
          <w:tcPr>
            <w:tcW w:w="5349" w:type="dxa"/>
            <w:tcBorders>
              <w:top w:val="single" w:sz="4" w:space="0" w:color="auto"/>
              <w:left w:val="single" w:sz="4" w:space="0" w:color="auto"/>
              <w:bottom w:val="single" w:sz="4" w:space="0" w:color="auto"/>
              <w:right w:val="single" w:sz="4" w:space="0" w:color="auto"/>
            </w:tcBorders>
            <w:vAlign w:val="center"/>
            <w:hideMark/>
          </w:tcPr>
          <w:p w14:paraId="390FBC16" w14:textId="77777777" w:rsidR="00ED5089" w:rsidRDefault="00ED5089" w:rsidP="00ED5089">
            <w:pPr>
              <w:spacing w:line="276" w:lineRule="auto"/>
              <w:rPr>
                <w:szCs w:val="20"/>
              </w:rPr>
            </w:pPr>
            <w:r>
              <w:rPr>
                <w:szCs w:val="20"/>
              </w:rPr>
              <w:t>SECONCI</w:t>
            </w:r>
          </w:p>
        </w:tc>
        <w:tc>
          <w:tcPr>
            <w:tcW w:w="1416" w:type="dxa"/>
            <w:tcBorders>
              <w:top w:val="single" w:sz="4" w:space="0" w:color="auto"/>
              <w:left w:val="single" w:sz="4" w:space="0" w:color="auto"/>
              <w:bottom w:val="single" w:sz="4" w:space="0" w:color="auto"/>
              <w:right w:val="single" w:sz="4" w:space="0" w:color="auto"/>
            </w:tcBorders>
            <w:vAlign w:val="center"/>
            <w:hideMark/>
          </w:tcPr>
          <w:p w14:paraId="2BAF59A2" w14:textId="14081874" w:rsidR="00ED5089" w:rsidRDefault="00ED5089" w:rsidP="00ED5089">
            <w:pPr>
              <w:spacing w:line="276" w:lineRule="auto"/>
              <w:jc w:val="center"/>
              <w:rPr>
                <w:szCs w:val="20"/>
              </w:rPr>
            </w:pPr>
            <w:r>
              <w:t xml:space="preserve"> -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010E53D4" w14:textId="07ECBBF4" w:rsidR="00ED5089" w:rsidRDefault="00ED5089" w:rsidP="00ED5089">
            <w:pPr>
              <w:spacing w:line="276" w:lineRule="auto"/>
              <w:jc w:val="center"/>
              <w:rPr>
                <w:szCs w:val="20"/>
              </w:rPr>
            </w:pPr>
            <w:r>
              <w:t xml:space="preserve"> - </w:t>
            </w:r>
          </w:p>
        </w:tc>
      </w:tr>
      <w:tr w:rsidR="00ED5089" w14:paraId="3023D270"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66CEAB44" w14:textId="77777777" w:rsidR="00ED5089" w:rsidRDefault="00ED5089" w:rsidP="00ED5089">
            <w:pPr>
              <w:spacing w:line="276" w:lineRule="auto"/>
              <w:jc w:val="right"/>
              <w:rPr>
                <w:b/>
                <w:szCs w:val="20"/>
              </w:rPr>
            </w:pPr>
            <w:r>
              <w:rPr>
                <w:b/>
                <w:szCs w:val="20"/>
              </w:rPr>
              <w:t>SUBTOTAL DE “A”:</w:t>
            </w:r>
          </w:p>
        </w:tc>
        <w:tc>
          <w:tcPr>
            <w:tcW w:w="1416" w:type="dxa"/>
            <w:tcBorders>
              <w:top w:val="single" w:sz="4" w:space="0" w:color="auto"/>
              <w:left w:val="single" w:sz="4" w:space="0" w:color="auto"/>
              <w:bottom w:val="single" w:sz="4" w:space="0" w:color="auto"/>
              <w:right w:val="single" w:sz="4" w:space="0" w:color="auto"/>
            </w:tcBorders>
            <w:vAlign w:val="center"/>
            <w:hideMark/>
          </w:tcPr>
          <w:p w14:paraId="218D3FE9" w14:textId="77777777" w:rsidR="00ED5089" w:rsidRDefault="00ED5089" w:rsidP="00ED5089">
            <w:pPr>
              <w:spacing w:line="276" w:lineRule="auto"/>
              <w:jc w:val="center"/>
              <w:rPr>
                <w:b/>
                <w:szCs w:val="20"/>
              </w:rPr>
            </w:pPr>
            <w:r>
              <w:rPr>
                <w:b/>
                <w:szCs w:val="20"/>
              </w:rPr>
              <w:t>38,00</w:t>
            </w:r>
          </w:p>
        </w:tc>
        <w:tc>
          <w:tcPr>
            <w:tcW w:w="1776" w:type="dxa"/>
            <w:tcBorders>
              <w:top w:val="single" w:sz="4" w:space="0" w:color="auto"/>
              <w:left w:val="single" w:sz="4" w:space="0" w:color="auto"/>
              <w:bottom w:val="single" w:sz="4" w:space="0" w:color="auto"/>
              <w:right w:val="single" w:sz="4" w:space="0" w:color="auto"/>
            </w:tcBorders>
            <w:vAlign w:val="center"/>
            <w:hideMark/>
          </w:tcPr>
          <w:p w14:paraId="42D99487" w14:textId="5133499A" w:rsidR="00ED5089" w:rsidRDefault="00ED5089" w:rsidP="00ED5089">
            <w:pPr>
              <w:spacing w:line="276" w:lineRule="auto"/>
              <w:jc w:val="center"/>
              <w:rPr>
                <w:b/>
                <w:szCs w:val="20"/>
              </w:rPr>
            </w:pPr>
            <w:r>
              <w:rPr>
                <w:b/>
                <w:bCs/>
              </w:rPr>
              <w:t xml:space="preserve">36,80 </w:t>
            </w:r>
          </w:p>
        </w:tc>
      </w:tr>
      <w:tr w:rsidR="00ED5089" w14:paraId="06F41695"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694CF2E5" w14:textId="77777777" w:rsidR="00ED5089" w:rsidRDefault="00ED5089">
            <w:pPr>
              <w:spacing w:line="276" w:lineRule="auto"/>
              <w:jc w:val="center"/>
              <w:rPr>
                <w:b/>
                <w:szCs w:val="20"/>
              </w:rPr>
            </w:pPr>
            <w:r>
              <w:rPr>
                <w:b/>
                <w:szCs w:val="20"/>
              </w:rPr>
              <w:t>B</w:t>
            </w:r>
          </w:p>
        </w:tc>
        <w:tc>
          <w:tcPr>
            <w:tcW w:w="8541" w:type="dxa"/>
            <w:gridSpan w:val="3"/>
            <w:tcBorders>
              <w:top w:val="single" w:sz="4" w:space="0" w:color="auto"/>
              <w:left w:val="single" w:sz="4" w:space="0" w:color="auto"/>
              <w:bottom w:val="single" w:sz="4" w:space="0" w:color="auto"/>
              <w:right w:val="single" w:sz="4" w:space="0" w:color="auto"/>
            </w:tcBorders>
            <w:vAlign w:val="center"/>
            <w:hideMark/>
          </w:tcPr>
          <w:p w14:paraId="480F1DB9" w14:textId="77777777" w:rsidR="00ED5089" w:rsidRDefault="00ED5089">
            <w:pPr>
              <w:spacing w:line="276" w:lineRule="auto"/>
              <w:rPr>
                <w:b/>
                <w:szCs w:val="20"/>
              </w:rPr>
            </w:pPr>
            <w:r>
              <w:rPr>
                <w:b/>
                <w:szCs w:val="20"/>
              </w:rPr>
              <w:t>ENCARGOS SOCIAIS QUE RECEBEM INCIDÊNCIA DE “A”</w:t>
            </w:r>
          </w:p>
        </w:tc>
      </w:tr>
      <w:tr w:rsidR="00ED5089" w14:paraId="08F1A819"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5D12F378" w14:textId="77777777" w:rsidR="00ED5089" w:rsidRDefault="00ED5089" w:rsidP="00ED5089">
            <w:pPr>
              <w:spacing w:line="276" w:lineRule="auto"/>
              <w:jc w:val="center"/>
              <w:rPr>
                <w:szCs w:val="20"/>
              </w:rPr>
            </w:pPr>
            <w:r>
              <w:rPr>
                <w:szCs w:val="20"/>
              </w:rPr>
              <w:t>B1</w:t>
            </w:r>
          </w:p>
        </w:tc>
        <w:tc>
          <w:tcPr>
            <w:tcW w:w="5349" w:type="dxa"/>
            <w:tcBorders>
              <w:top w:val="single" w:sz="4" w:space="0" w:color="auto"/>
              <w:left w:val="single" w:sz="4" w:space="0" w:color="auto"/>
              <w:bottom w:val="single" w:sz="4" w:space="0" w:color="auto"/>
              <w:right w:val="single" w:sz="4" w:space="0" w:color="auto"/>
            </w:tcBorders>
            <w:vAlign w:val="center"/>
            <w:hideMark/>
          </w:tcPr>
          <w:p w14:paraId="3B133C47" w14:textId="77777777" w:rsidR="00ED5089" w:rsidRDefault="00ED5089" w:rsidP="00ED5089">
            <w:pPr>
              <w:spacing w:line="276" w:lineRule="auto"/>
              <w:rPr>
                <w:szCs w:val="20"/>
              </w:rPr>
            </w:pPr>
            <w:r>
              <w:rPr>
                <w:szCs w:val="20"/>
              </w:rPr>
              <w:t>Repouso Semanal Remunerado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BFC4908" w14:textId="21C282A4" w:rsidR="00ED5089" w:rsidRDefault="00ED5089" w:rsidP="00ED5089">
            <w:pPr>
              <w:spacing w:line="276" w:lineRule="auto"/>
              <w:jc w:val="center"/>
              <w:rPr>
                <w:szCs w:val="20"/>
              </w:rPr>
            </w:pPr>
            <w:r>
              <w:t xml:space="preserve">18,05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488A9E8F" w14:textId="3645BA8F" w:rsidR="00ED5089" w:rsidRDefault="00ED5089" w:rsidP="00ED5089">
            <w:pPr>
              <w:spacing w:line="276" w:lineRule="auto"/>
              <w:jc w:val="center"/>
              <w:rPr>
                <w:szCs w:val="20"/>
              </w:rPr>
            </w:pPr>
            <w:r>
              <w:t>Não incide</w:t>
            </w:r>
          </w:p>
        </w:tc>
      </w:tr>
      <w:tr w:rsidR="00ED5089" w14:paraId="0BAA5420"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39CA79E2" w14:textId="77777777" w:rsidR="00ED5089" w:rsidRDefault="00ED5089" w:rsidP="00ED5089">
            <w:pPr>
              <w:spacing w:line="276" w:lineRule="auto"/>
              <w:jc w:val="center"/>
              <w:rPr>
                <w:szCs w:val="20"/>
              </w:rPr>
            </w:pPr>
            <w:r>
              <w:rPr>
                <w:szCs w:val="20"/>
              </w:rPr>
              <w:t>B2</w:t>
            </w:r>
          </w:p>
        </w:tc>
        <w:tc>
          <w:tcPr>
            <w:tcW w:w="5349" w:type="dxa"/>
            <w:tcBorders>
              <w:top w:val="single" w:sz="4" w:space="0" w:color="auto"/>
              <w:left w:val="single" w:sz="4" w:space="0" w:color="auto"/>
              <w:bottom w:val="single" w:sz="4" w:space="0" w:color="auto"/>
              <w:right w:val="single" w:sz="4" w:space="0" w:color="auto"/>
            </w:tcBorders>
            <w:vAlign w:val="center"/>
            <w:hideMark/>
          </w:tcPr>
          <w:p w14:paraId="27B2B2C9" w14:textId="77777777" w:rsidR="00ED5089" w:rsidRDefault="00ED5089" w:rsidP="00ED5089">
            <w:pPr>
              <w:spacing w:line="276" w:lineRule="auto"/>
              <w:rPr>
                <w:szCs w:val="20"/>
              </w:rPr>
            </w:pPr>
            <w:r>
              <w:rPr>
                <w:szCs w:val="20"/>
              </w:rPr>
              <w:t>Feriados</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D81A123" w14:textId="26E8562F" w:rsidR="00ED5089" w:rsidRDefault="00ED5089" w:rsidP="00ED5089">
            <w:pPr>
              <w:spacing w:line="276" w:lineRule="auto"/>
              <w:jc w:val="center"/>
              <w:rPr>
                <w:szCs w:val="20"/>
              </w:rPr>
            </w:pPr>
            <w:r>
              <w:t xml:space="preserve">4,67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410F8692" w14:textId="5CDB4495" w:rsidR="00ED5089" w:rsidRDefault="00ED5089" w:rsidP="00ED5089">
            <w:pPr>
              <w:spacing w:line="276" w:lineRule="auto"/>
              <w:jc w:val="center"/>
              <w:rPr>
                <w:szCs w:val="20"/>
              </w:rPr>
            </w:pPr>
            <w:r>
              <w:t>Não incide</w:t>
            </w:r>
          </w:p>
        </w:tc>
      </w:tr>
      <w:tr w:rsidR="00ED5089" w14:paraId="626BE438"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206A153C" w14:textId="77777777" w:rsidR="00ED5089" w:rsidRDefault="00ED5089" w:rsidP="00ED5089">
            <w:pPr>
              <w:spacing w:line="276" w:lineRule="auto"/>
              <w:jc w:val="center"/>
              <w:rPr>
                <w:szCs w:val="20"/>
              </w:rPr>
            </w:pPr>
            <w:r>
              <w:rPr>
                <w:szCs w:val="20"/>
              </w:rPr>
              <w:t>B3</w:t>
            </w:r>
          </w:p>
        </w:tc>
        <w:tc>
          <w:tcPr>
            <w:tcW w:w="5349" w:type="dxa"/>
            <w:tcBorders>
              <w:top w:val="single" w:sz="4" w:space="0" w:color="auto"/>
              <w:left w:val="single" w:sz="4" w:space="0" w:color="auto"/>
              <w:bottom w:val="single" w:sz="4" w:space="0" w:color="auto"/>
              <w:right w:val="single" w:sz="4" w:space="0" w:color="auto"/>
            </w:tcBorders>
            <w:vAlign w:val="center"/>
            <w:hideMark/>
          </w:tcPr>
          <w:p w14:paraId="20BD6ED3" w14:textId="77777777" w:rsidR="00ED5089" w:rsidRDefault="00ED5089" w:rsidP="00ED5089">
            <w:pPr>
              <w:spacing w:line="276" w:lineRule="auto"/>
              <w:rPr>
                <w:szCs w:val="20"/>
              </w:rPr>
            </w:pPr>
            <w:r>
              <w:rPr>
                <w:szCs w:val="20"/>
              </w:rPr>
              <w:t>Auxílio-Enfermidade</w:t>
            </w:r>
          </w:p>
        </w:tc>
        <w:tc>
          <w:tcPr>
            <w:tcW w:w="1416" w:type="dxa"/>
            <w:tcBorders>
              <w:top w:val="single" w:sz="4" w:space="0" w:color="auto"/>
              <w:left w:val="single" w:sz="4" w:space="0" w:color="auto"/>
              <w:bottom w:val="single" w:sz="4" w:space="0" w:color="auto"/>
              <w:right w:val="single" w:sz="4" w:space="0" w:color="auto"/>
            </w:tcBorders>
            <w:vAlign w:val="center"/>
            <w:hideMark/>
          </w:tcPr>
          <w:p w14:paraId="1E5147D5" w14:textId="58345F67" w:rsidR="00ED5089" w:rsidRDefault="00ED5089" w:rsidP="00ED5089">
            <w:pPr>
              <w:spacing w:line="276" w:lineRule="auto"/>
              <w:jc w:val="center"/>
              <w:rPr>
                <w:szCs w:val="20"/>
              </w:rPr>
            </w:pPr>
            <w:r>
              <w:t xml:space="preserve">0,86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2F3D6C2E" w14:textId="77C49FFC" w:rsidR="00ED5089" w:rsidRDefault="00ED5089" w:rsidP="00ED5089">
            <w:pPr>
              <w:spacing w:line="276" w:lineRule="auto"/>
              <w:jc w:val="center"/>
              <w:rPr>
                <w:szCs w:val="20"/>
              </w:rPr>
            </w:pPr>
            <w:r>
              <w:t xml:space="preserve">0,64 </w:t>
            </w:r>
          </w:p>
        </w:tc>
      </w:tr>
      <w:tr w:rsidR="00ED5089" w14:paraId="191E936C"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601F2B6F" w14:textId="77777777" w:rsidR="00ED5089" w:rsidRDefault="00ED5089" w:rsidP="00ED5089">
            <w:pPr>
              <w:spacing w:line="276" w:lineRule="auto"/>
              <w:jc w:val="center"/>
              <w:rPr>
                <w:szCs w:val="20"/>
              </w:rPr>
            </w:pPr>
            <w:r>
              <w:rPr>
                <w:szCs w:val="20"/>
              </w:rPr>
              <w:t>B4</w:t>
            </w:r>
          </w:p>
        </w:tc>
        <w:tc>
          <w:tcPr>
            <w:tcW w:w="5349" w:type="dxa"/>
            <w:tcBorders>
              <w:top w:val="single" w:sz="4" w:space="0" w:color="auto"/>
              <w:left w:val="single" w:sz="4" w:space="0" w:color="auto"/>
              <w:bottom w:val="single" w:sz="4" w:space="0" w:color="auto"/>
              <w:right w:val="single" w:sz="4" w:space="0" w:color="auto"/>
            </w:tcBorders>
            <w:vAlign w:val="center"/>
            <w:hideMark/>
          </w:tcPr>
          <w:p w14:paraId="26D21B2A" w14:textId="77777777" w:rsidR="00ED5089" w:rsidRDefault="00ED5089" w:rsidP="00ED5089">
            <w:pPr>
              <w:spacing w:line="276" w:lineRule="auto"/>
              <w:rPr>
                <w:szCs w:val="20"/>
              </w:rPr>
            </w:pPr>
            <w:r>
              <w:rPr>
                <w:szCs w:val="20"/>
              </w:rPr>
              <w:t>13º Salário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568EBED" w14:textId="57D4D691" w:rsidR="00ED5089" w:rsidRDefault="00ED5089" w:rsidP="00ED5089">
            <w:pPr>
              <w:spacing w:line="276" w:lineRule="auto"/>
              <w:jc w:val="center"/>
              <w:rPr>
                <w:szCs w:val="20"/>
              </w:rPr>
            </w:pPr>
            <w:r>
              <w:t xml:space="preserve">11,15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052FE2DB" w14:textId="5CC4EC79" w:rsidR="00ED5089" w:rsidRDefault="00ED5089" w:rsidP="00ED5089">
            <w:pPr>
              <w:spacing w:line="276" w:lineRule="auto"/>
              <w:jc w:val="center"/>
              <w:rPr>
                <w:szCs w:val="20"/>
              </w:rPr>
            </w:pPr>
            <w:r>
              <w:t xml:space="preserve">8,33 </w:t>
            </w:r>
          </w:p>
        </w:tc>
      </w:tr>
      <w:tr w:rsidR="00ED5089" w14:paraId="26B349D7"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450A61FD" w14:textId="77777777" w:rsidR="00ED5089" w:rsidRDefault="00ED5089" w:rsidP="00ED5089">
            <w:pPr>
              <w:spacing w:line="276" w:lineRule="auto"/>
              <w:jc w:val="center"/>
              <w:rPr>
                <w:szCs w:val="20"/>
              </w:rPr>
            </w:pPr>
            <w:r>
              <w:rPr>
                <w:szCs w:val="20"/>
              </w:rPr>
              <w:t>B5</w:t>
            </w:r>
          </w:p>
        </w:tc>
        <w:tc>
          <w:tcPr>
            <w:tcW w:w="5349" w:type="dxa"/>
            <w:tcBorders>
              <w:top w:val="single" w:sz="4" w:space="0" w:color="auto"/>
              <w:left w:val="single" w:sz="4" w:space="0" w:color="auto"/>
              <w:bottom w:val="single" w:sz="4" w:space="0" w:color="auto"/>
              <w:right w:val="single" w:sz="4" w:space="0" w:color="auto"/>
            </w:tcBorders>
            <w:vAlign w:val="center"/>
            <w:hideMark/>
          </w:tcPr>
          <w:p w14:paraId="3A5DF2E3" w14:textId="77777777" w:rsidR="00ED5089" w:rsidRDefault="00ED5089" w:rsidP="00ED5089">
            <w:pPr>
              <w:spacing w:line="276" w:lineRule="auto"/>
              <w:rPr>
                <w:szCs w:val="20"/>
              </w:rPr>
            </w:pPr>
            <w:r>
              <w:rPr>
                <w:szCs w:val="20"/>
              </w:rPr>
              <w:t>Licença Paternidade</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13BCF59" w14:textId="5FE60C79" w:rsidR="00ED5089" w:rsidRDefault="00ED5089" w:rsidP="00ED5089">
            <w:pPr>
              <w:spacing w:line="276" w:lineRule="auto"/>
              <w:jc w:val="center"/>
              <w:rPr>
                <w:szCs w:val="20"/>
              </w:rPr>
            </w:pPr>
            <w:r>
              <w:t xml:space="preserve">0,06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2E8E5DDA" w14:textId="26521176" w:rsidR="00ED5089" w:rsidRDefault="00ED5089" w:rsidP="00ED5089">
            <w:pPr>
              <w:spacing w:line="276" w:lineRule="auto"/>
              <w:jc w:val="center"/>
              <w:rPr>
                <w:szCs w:val="20"/>
              </w:rPr>
            </w:pPr>
            <w:r>
              <w:t xml:space="preserve">0,04 </w:t>
            </w:r>
          </w:p>
        </w:tc>
      </w:tr>
      <w:tr w:rsidR="00ED5089" w14:paraId="5B692C93"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4724882F" w14:textId="77777777" w:rsidR="00ED5089" w:rsidRDefault="00ED5089" w:rsidP="00ED5089">
            <w:pPr>
              <w:spacing w:line="276" w:lineRule="auto"/>
              <w:jc w:val="center"/>
              <w:rPr>
                <w:szCs w:val="20"/>
              </w:rPr>
            </w:pPr>
            <w:r>
              <w:rPr>
                <w:szCs w:val="20"/>
              </w:rPr>
              <w:t>B6</w:t>
            </w:r>
          </w:p>
        </w:tc>
        <w:tc>
          <w:tcPr>
            <w:tcW w:w="5349" w:type="dxa"/>
            <w:tcBorders>
              <w:top w:val="single" w:sz="4" w:space="0" w:color="auto"/>
              <w:left w:val="single" w:sz="4" w:space="0" w:color="auto"/>
              <w:bottom w:val="single" w:sz="4" w:space="0" w:color="auto"/>
              <w:right w:val="single" w:sz="4" w:space="0" w:color="auto"/>
            </w:tcBorders>
            <w:vAlign w:val="center"/>
            <w:hideMark/>
          </w:tcPr>
          <w:p w14:paraId="5F894D10" w14:textId="77777777" w:rsidR="00ED5089" w:rsidRDefault="00ED5089" w:rsidP="00ED5089">
            <w:pPr>
              <w:spacing w:line="276" w:lineRule="auto"/>
              <w:rPr>
                <w:szCs w:val="20"/>
              </w:rPr>
            </w:pPr>
            <w:r>
              <w:rPr>
                <w:szCs w:val="20"/>
              </w:rPr>
              <w:t>Faltas Justificadas</w:t>
            </w:r>
          </w:p>
        </w:tc>
        <w:tc>
          <w:tcPr>
            <w:tcW w:w="1416" w:type="dxa"/>
            <w:tcBorders>
              <w:top w:val="single" w:sz="4" w:space="0" w:color="auto"/>
              <w:left w:val="single" w:sz="4" w:space="0" w:color="auto"/>
              <w:bottom w:val="single" w:sz="4" w:space="0" w:color="auto"/>
              <w:right w:val="single" w:sz="4" w:space="0" w:color="auto"/>
            </w:tcBorders>
            <w:vAlign w:val="center"/>
            <w:hideMark/>
          </w:tcPr>
          <w:p w14:paraId="315E3E6C" w14:textId="58FB9778" w:rsidR="00ED5089" w:rsidRDefault="00ED5089" w:rsidP="00ED5089">
            <w:pPr>
              <w:spacing w:line="276" w:lineRule="auto"/>
              <w:jc w:val="center"/>
              <w:rPr>
                <w:szCs w:val="20"/>
              </w:rPr>
            </w:pPr>
            <w:r>
              <w:t xml:space="preserve">0,74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078D8663" w14:textId="4EF8F83A" w:rsidR="00ED5089" w:rsidRDefault="00ED5089" w:rsidP="00ED5089">
            <w:pPr>
              <w:spacing w:line="276" w:lineRule="auto"/>
              <w:jc w:val="center"/>
              <w:rPr>
                <w:szCs w:val="20"/>
              </w:rPr>
            </w:pPr>
            <w:r>
              <w:t xml:space="preserve">0,56 </w:t>
            </w:r>
          </w:p>
        </w:tc>
      </w:tr>
      <w:tr w:rsidR="00ED5089" w14:paraId="205D5F56"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6CDFEE79" w14:textId="77777777" w:rsidR="00ED5089" w:rsidRDefault="00ED5089" w:rsidP="00ED5089">
            <w:pPr>
              <w:spacing w:line="276" w:lineRule="auto"/>
              <w:jc w:val="center"/>
              <w:rPr>
                <w:szCs w:val="20"/>
              </w:rPr>
            </w:pPr>
            <w:r>
              <w:rPr>
                <w:szCs w:val="20"/>
              </w:rPr>
              <w:t>B7</w:t>
            </w:r>
          </w:p>
        </w:tc>
        <w:tc>
          <w:tcPr>
            <w:tcW w:w="5349" w:type="dxa"/>
            <w:tcBorders>
              <w:top w:val="single" w:sz="4" w:space="0" w:color="auto"/>
              <w:left w:val="single" w:sz="4" w:space="0" w:color="auto"/>
              <w:bottom w:val="single" w:sz="4" w:space="0" w:color="auto"/>
              <w:right w:val="single" w:sz="4" w:space="0" w:color="auto"/>
            </w:tcBorders>
            <w:vAlign w:val="center"/>
            <w:hideMark/>
          </w:tcPr>
          <w:p w14:paraId="65CC8773" w14:textId="77777777" w:rsidR="00ED5089" w:rsidRDefault="00ED5089" w:rsidP="00ED5089">
            <w:pPr>
              <w:spacing w:line="276" w:lineRule="auto"/>
              <w:rPr>
                <w:szCs w:val="20"/>
              </w:rPr>
            </w:pPr>
            <w:r>
              <w:rPr>
                <w:szCs w:val="20"/>
              </w:rPr>
              <w:t>Dias de Chuva</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2752B67" w14:textId="7E4AE837" w:rsidR="00ED5089" w:rsidRDefault="00ED5089" w:rsidP="00ED5089">
            <w:pPr>
              <w:spacing w:line="276" w:lineRule="auto"/>
              <w:jc w:val="center"/>
              <w:rPr>
                <w:szCs w:val="20"/>
              </w:rPr>
            </w:pPr>
            <w:r>
              <w:t xml:space="preserve">1,84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140F0C73" w14:textId="38F78B3E" w:rsidR="00ED5089" w:rsidRDefault="00ED5089" w:rsidP="00ED5089">
            <w:pPr>
              <w:spacing w:line="276" w:lineRule="auto"/>
              <w:jc w:val="center"/>
              <w:rPr>
                <w:szCs w:val="20"/>
              </w:rPr>
            </w:pPr>
            <w:r>
              <w:t>Não incide</w:t>
            </w:r>
          </w:p>
        </w:tc>
      </w:tr>
      <w:tr w:rsidR="00ED5089" w14:paraId="493A671B"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391F2BA0" w14:textId="77777777" w:rsidR="00ED5089" w:rsidRDefault="00ED5089" w:rsidP="00ED5089">
            <w:pPr>
              <w:spacing w:line="276" w:lineRule="auto"/>
              <w:jc w:val="center"/>
              <w:rPr>
                <w:szCs w:val="20"/>
              </w:rPr>
            </w:pPr>
            <w:r>
              <w:rPr>
                <w:szCs w:val="20"/>
              </w:rPr>
              <w:t>B8</w:t>
            </w:r>
          </w:p>
        </w:tc>
        <w:tc>
          <w:tcPr>
            <w:tcW w:w="5349" w:type="dxa"/>
            <w:tcBorders>
              <w:top w:val="single" w:sz="4" w:space="0" w:color="auto"/>
              <w:left w:val="single" w:sz="4" w:space="0" w:color="auto"/>
              <w:bottom w:val="single" w:sz="4" w:space="0" w:color="auto"/>
              <w:right w:val="single" w:sz="4" w:space="0" w:color="auto"/>
            </w:tcBorders>
            <w:vAlign w:val="center"/>
            <w:hideMark/>
          </w:tcPr>
          <w:p w14:paraId="7BD97A9A" w14:textId="77777777" w:rsidR="00ED5089" w:rsidRDefault="00ED5089" w:rsidP="00ED5089">
            <w:pPr>
              <w:spacing w:line="276" w:lineRule="auto"/>
              <w:rPr>
                <w:szCs w:val="20"/>
              </w:rPr>
            </w:pPr>
            <w:r>
              <w:rPr>
                <w:szCs w:val="20"/>
              </w:rPr>
              <w:t>Auxílio Acidente de Trabalho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1417236" w14:textId="5D96334B" w:rsidR="00ED5089" w:rsidRDefault="00ED5089" w:rsidP="00ED5089">
            <w:pPr>
              <w:spacing w:line="276" w:lineRule="auto"/>
              <w:jc w:val="center"/>
              <w:rPr>
                <w:szCs w:val="20"/>
              </w:rPr>
            </w:pPr>
            <w:r>
              <w:t xml:space="preserve">0,10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26C75CA8" w14:textId="74D4C0DF" w:rsidR="00ED5089" w:rsidRDefault="00ED5089" w:rsidP="00ED5089">
            <w:pPr>
              <w:spacing w:line="276" w:lineRule="auto"/>
              <w:jc w:val="center"/>
              <w:rPr>
                <w:szCs w:val="20"/>
              </w:rPr>
            </w:pPr>
            <w:r>
              <w:t xml:space="preserve">0,08 </w:t>
            </w:r>
          </w:p>
        </w:tc>
      </w:tr>
      <w:tr w:rsidR="00ED5089" w14:paraId="60AF0924"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60925AFC" w14:textId="77777777" w:rsidR="00ED5089" w:rsidRDefault="00ED5089" w:rsidP="00ED5089">
            <w:pPr>
              <w:spacing w:line="276" w:lineRule="auto"/>
              <w:jc w:val="center"/>
              <w:rPr>
                <w:szCs w:val="20"/>
              </w:rPr>
            </w:pPr>
            <w:r>
              <w:rPr>
                <w:szCs w:val="20"/>
              </w:rPr>
              <w:t>B9</w:t>
            </w:r>
          </w:p>
        </w:tc>
        <w:tc>
          <w:tcPr>
            <w:tcW w:w="5349" w:type="dxa"/>
            <w:tcBorders>
              <w:top w:val="single" w:sz="4" w:space="0" w:color="auto"/>
              <w:left w:val="single" w:sz="4" w:space="0" w:color="auto"/>
              <w:bottom w:val="single" w:sz="4" w:space="0" w:color="auto"/>
              <w:right w:val="single" w:sz="4" w:space="0" w:color="auto"/>
            </w:tcBorders>
            <w:vAlign w:val="center"/>
            <w:hideMark/>
          </w:tcPr>
          <w:p w14:paraId="69B97021" w14:textId="77777777" w:rsidR="00ED5089" w:rsidRDefault="00ED5089" w:rsidP="00ED5089">
            <w:pPr>
              <w:spacing w:line="276" w:lineRule="auto"/>
              <w:rPr>
                <w:szCs w:val="20"/>
              </w:rPr>
            </w:pPr>
            <w:r>
              <w:rPr>
                <w:szCs w:val="20"/>
              </w:rPr>
              <w:t>Férias Gozadas</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A0F8220" w14:textId="6C25C8B9" w:rsidR="00ED5089" w:rsidRDefault="00ED5089" w:rsidP="00ED5089">
            <w:pPr>
              <w:spacing w:line="276" w:lineRule="auto"/>
              <w:jc w:val="center"/>
              <w:rPr>
                <w:szCs w:val="20"/>
              </w:rPr>
            </w:pPr>
            <w:r>
              <w:t xml:space="preserve">12,52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0FFFBAD4" w14:textId="06AD9924" w:rsidR="00ED5089" w:rsidRDefault="00ED5089" w:rsidP="00ED5089">
            <w:pPr>
              <w:spacing w:line="276" w:lineRule="auto"/>
              <w:jc w:val="center"/>
              <w:rPr>
                <w:szCs w:val="20"/>
              </w:rPr>
            </w:pPr>
            <w:r>
              <w:t xml:space="preserve">9,36 </w:t>
            </w:r>
          </w:p>
        </w:tc>
      </w:tr>
      <w:tr w:rsidR="00ED5089" w14:paraId="73909656"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35FE97C6" w14:textId="77777777" w:rsidR="00ED5089" w:rsidRDefault="00ED5089" w:rsidP="00ED5089">
            <w:pPr>
              <w:spacing w:line="276" w:lineRule="auto"/>
              <w:jc w:val="center"/>
              <w:rPr>
                <w:szCs w:val="20"/>
              </w:rPr>
            </w:pPr>
            <w:r>
              <w:rPr>
                <w:szCs w:val="20"/>
              </w:rPr>
              <w:t>B10</w:t>
            </w:r>
          </w:p>
        </w:tc>
        <w:tc>
          <w:tcPr>
            <w:tcW w:w="5349" w:type="dxa"/>
            <w:tcBorders>
              <w:top w:val="single" w:sz="4" w:space="0" w:color="auto"/>
              <w:left w:val="single" w:sz="4" w:space="0" w:color="auto"/>
              <w:bottom w:val="single" w:sz="4" w:space="0" w:color="auto"/>
              <w:right w:val="single" w:sz="4" w:space="0" w:color="auto"/>
            </w:tcBorders>
            <w:vAlign w:val="center"/>
            <w:hideMark/>
          </w:tcPr>
          <w:p w14:paraId="03115DC7" w14:textId="77777777" w:rsidR="00ED5089" w:rsidRDefault="00ED5089" w:rsidP="00ED5089">
            <w:pPr>
              <w:spacing w:line="276" w:lineRule="auto"/>
              <w:rPr>
                <w:szCs w:val="20"/>
              </w:rPr>
            </w:pPr>
            <w:r>
              <w:rPr>
                <w:szCs w:val="20"/>
              </w:rPr>
              <w:t>Salário Maternidade</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C473C69" w14:textId="2DCF318C" w:rsidR="00ED5089" w:rsidRDefault="00ED5089" w:rsidP="00ED5089">
            <w:pPr>
              <w:spacing w:line="276" w:lineRule="auto"/>
              <w:jc w:val="center"/>
              <w:rPr>
                <w:szCs w:val="20"/>
              </w:rPr>
            </w:pPr>
            <w:r>
              <w:t xml:space="preserve">0,04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3E56CEC" w14:textId="78A78E80" w:rsidR="00ED5089" w:rsidRDefault="00ED5089" w:rsidP="00ED5089">
            <w:pPr>
              <w:spacing w:line="276" w:lineRule="auto"/>
              <w:jc w:val="center"/>
              <w:rPr>
                <w:szCs w:val="20"/>
              </w:rPr>
            </w:pPr>
            <w:r>
              <w:t xml:space="preserve">0,03 </w:t>
            </w:r>
          </w:p>
        </w:tc>
      </w:tr>
      <w:tr w:rsidR="00ED5089" w14:paraId="7BB5FDB4"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0CE46412" w14:textId="77777777" w:rsidR="00ED5089" w:rsidRDefault="00ED5089" w:rsidP="00ED5089">
            <w:pPr>
              <w:spacing w:line="276" w:lineRule="auto"/>
              <w:jc w:val="right"/>
              <w:rPr>
                <w:b/>
                <w:szCs w:val="20"/>
              </w:rPr>
            </w:pPr>
            <w:r>
              <w:rPr>
                <w:b/>
                <w:szCs w:val="20"/>
              </w:rPr>
              <w:t>SUBTOTAL DE “B”:</w:t>
            </w:r>
          </w:p>
        </w:tc>
        <w:tc>
          <w:tcPr>
            <w:tcW w:w="1416" w:type="dxa"/>
            <w:tcBorders>
              <w:top w:val="single" w:sz="4" w:space="0" w:color="auto"/>
              <w:left w:val="single" w:sz="4" w:space="0" w:color="auto"/>
              <w:bottom w:val="single" w:sz="4" w:space="0" w:color="auto"/>
              <w:right w:val="single" w:sz="4" w:space="0" w:color="auto"/>
            </w:tcBorders>
            <w:vAlign w:val="center"/>
            <w:hideMark/>
          </w:tcPr>
          <w:p w14:paraId="30DFBFB6" w14:textId="28F973E0" w:rsidR="00ED5089" w:rsidRDefault="00ED5089" w:rsidP="00ED5089">
            <w:pPr>
              <w:spacing w:line="276" w:lineRule="auto"/>
              <w:jc w:val="center"/>
              <w:rPr>
                <w:b/>
                <w:szCs w:val="20"/>
              </w:rPr>
            </w:pPr>
            <w:r>
              <w:rPr>
                <w:b/>
                <w:bCs/>
              </w:rPr>
              <w:t xml:space="preserve">50,03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12CA734D" w14:textId="7DD344F9" w:rsidR="00ED5089" w:rsidRDefault="00ED5089" w:rsidP="00ED5089">
            <w:pPr>
              <w:spacing w:line="276" w:lineRule="auto"/>
              <w:jc w:val="center"/>
              <w:rPr>
                <w:b/>
                <w:szCs w:val="20"/>
              </w:rPr>
            </w:pPr>
            <w:r>
              <w:rPr>
                <w:b/>
                <w:bCs/>
              </w:rPr>
              <w:t xml:space="preserve">19,04 </w:t>
            </w:r>
          </w:p>
        </w:tc>
      </w:tr>
      <w:tr w:rsidR="00ED5089" w14:paraId="5A29F799"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0FD2CD17" w14:textId="77777777" w:rsidR="00ED5089" w:rsidRDefault="00ED5089">
            <w:pPr>
              <w:spacing w:line="276" w:lineRule="auto"/>
              <w:jc w:val="center"/>
              <w:rPr>
                <w:b/>
                <w:szCs w:val="20"/>
              </w:rPr>
            </w:pPr>
            <w:r>
              <w:rPr>
                <w:b/>
                <w:szCs w:val="20"/>
              </w:rPr>
              <w:t>C</w:t>
            </w:r>
          </w:p>
        </w:tc>
        <w:tc>
          <w:tcPr>
            <w:tcW w:w="8541" w:type="dxa"/>
            <w:gridSpan w:val="3"/>
            <w:tcBorders>
              <w:top w:val="single" w:sz="4" w:space="0" w:color="auto"/>
              <w:left w:val="single" w:sz="4" w:space="0" w:color="auto"/>
              <w:bottom w:val="single" w:sz="4" w:space="0" w:color="auto"/>
              <w:right w:val="single" w:sz="4" w:space="0" w:color="auto"/>
            </w:tcBorders>
            <w:vAlign w:val="center"/>
            <w:hideMark/>
          </w:tcPr>
          <w:p w14:paraId="2512B802" w14:textId="77777777" w:rsidR="00ED5089" w:rsidRDefault="00ED5089">
            <w:pPr>
              <w:spacing w:line="276" w:lineRule="auto"/>
              <w:rPr>
                <w:b/>
                <w:szCs w:val="20"/>
              </w:rPr>
            </w:pPr>
            <w:r>
              <w:rPr>
                <w:b/>
                <w:szCs w:val="20"/>
              </w:rPr>
              <w:t>ENCARGOS SOCIAIS QUE NÃO RECEBEM INCIDÊNCIA DE “A”</w:t>
            </w:r>
          </w:p>
        </w:tc>
      </w:tr>
      <w:tr w:rsidR="00ED5089" w14:paraId="3796CEF2"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170C7E61" w14:textId="77777777" w:rsidR="00ED5089" w:rsidRDefault="00ED5089" w:rsidP="00ED5089">
            <w:pPr>
              <w:spacing w:line="276" w:lineRule="auto"/>
              <w:jc w:val="center"/>
              <w:rPr>
                <w:szCs w:val="20"/>
              </w:rPr>
            </w:pPr>
            <w:r>
              <w:rPr>
                <w:szCs w:val="20"/>
              </w:rPr>
              <w:t>C1</w:t>
            </w:r>
          </w:p>
        </w:tc>
        <w:tc>
          <w:tcPr>
            <w:tcW w:w="5349" w:type="dxa"/>
            <w:tcBorders>
              <w:top w:val="single" w:sz="4" w:space="0" w:color="auto"/>
              <w:left w:val="single" w:sz="4" w:space="0" w:color="auto"/>
              <w:bottom w:val="single" w:sz="4" w:space="0" w:color="auto"/>
              <w:right w:val="single" w:sz="4" w:space="0" w:color="auto"/>
            </w:tcBorders>
            <w:vAlign w:val="center"/>
            <w:hideMark/>
          </w:tcPr>
          <w:p w14:paraId="555901E4" w14:textId="77777777" w:rsidR="00ED5089" w:rsidRDefault="00ED5089" w:rsidP="00ED5089">
            <w:pPr>
              <w:spacing w:line="276" w:lineRule="auto"/>
              <w:rPr>
                <w:szCs w:val="20"/>
              </w:rPr>
            </w:pPr>
            <w:r>
              <w:rPr>
                <w:szCs w:val="20"/>
              </w:rPr>
              <w:t>Aviso Prévio Indenizado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2AA5993" w14:textId="2ADE832D" w:rsidR="00ED5089" w:rsidRDefault="00ED5089" w:rsidP="00ED5089">
            <w:pPr>
              <w:spacing w:line="276" w:lineRule="auto"/>
              <w:jc w:val="center"/>
              <w:rPr>
                <w:szCs w:val="20"/>
              </w:rPr>
            </w:pPr>
            <w:r>
              <w:t xml:space="preserve">4,85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C3B3CC2" w14:textId="067BB29F" w:rsidR="00ED5089" w:rsidRDefault="00ED5089" w:rsidP="00ED5089">
            <w:pPr>
              <w:spacing w:line="276" w:lineRule="auto"/>
              <w:jc w:val="center"/>
              <w:rPr>
                <w:szCs w:val="20"/>
              </w:rPr>
            </w:pPr>
            <w:r>
              <w:t xml:space="preserve">3,62 </w:t>
            </w:r>
          </w:p>
        </w:tc>
      </w:tr>
      <w:tr w:rsidR="00ED5089" w14:paraId="4A94B8FA"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2F8DE61E" w14:textId="77777777" w:rsidR="00ED5089" w:rsidRDefault="00ED5089" w:rsidP="00ED5089">
            <w:pPr>
              <w:spacing w:line="276" w:lineRule="auto"/>
              <w:jc w:val="center"/>
              <w:rPr>
                <w:szCs w:val="20"/>
              </w:rPr>
            </w:pPr>
            <w:r>
              <w:rPr>
                <w:szCs w:val="20"/>
              </w:rPr>
              <w:t>C2</w:t>
            </w:r>
          </w:p>
        </w:tc>
        <w:tc>
          <w:tcPr>
            <w:tcW w:w="5349" w:type="dxa"/>
            <w:tcBorders>
              <w:top w:val="single" w:sz="4" w:space="0" w:color="auto"/>
              <w:left w:val="single" w:sz="4" w:space="0" w:color="auto"/>
              <w:bottom w:val="single" w:sz="4" w:space="0" w:color="auto"/>
              <w:right w:val="single" w:sz="4" w:space="0" w:color="auto"/>
            </w:tcBorders>
            <w:vAlign w:val="center"/>
            <w:hideMark/>
          </w:tcPr>
          <w:p w14:paraId="71C1DC52" w14:textId="77777777" w:rsidR="00ED5089" w:rsidRDefault="00ED5089" w:rsidP="00ED5089">
            <w:pPr>
              <w:spacing w:line="276" w:lineRule="auto"/>
              <w:rPr>
                <w:szCs w:val="20"/>
              </w:rPr>
            </w:pPr>
            <w:r>
              <w:rPr>
                <w:szCs w:val="20"/>
              </w:rPr>
              <w:t>Aviso Prévio Trabalhado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352E244F" w14:textId="1B6F1D04" w:rsidR="00ED5089" w:rsidRDefault="00ED5089" w:rsidP="00ED5089">
            <w:pPr>
              <w:spacing w:line="276" w:lineRule="auto"/>
              <w:jc w:val="center"/>
              <w:rPr>
                <w:szCs w:val="20"/>
              </w:rPr>
            </w:pPr>
            <w:r>
              <w:t xml:space="preserve">0,11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4633C18B" w14:textId="1ED6F2EB" w:rsidR="00ED5089" w:rsidRDefault="00ED5089" w:rsidP="00ED5089">
            <w:pPr>
              <w:spacing w:line="276" w:lineRule="auto"/>
              <w:jc w:val="center"/>
              <w:rPr>
                <w:szCs w:val="20"/>
              </w:rPr>
            </w:pPr>
            <w:r>
              <w:t xml:space="preserve">0,09 </w:t>
            </w:r>
          </w:p>
        </w:tc>
      </w:tr>
      <w:tr w:rsidR="00ED5089" w14:paraId="6F05538B"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46893399" w14:textId="77777777" w:rsidR="00ED5089" w:rsidRDefault="00ED5089" w:rsidP="00ED5089">
            <w:pPr>
              <w:spacing w:line="276" w:lineRule="auto"/>
              <w:jc w:val="center"/>
              <w:rPr>
                <w:szCs w:val="20"/>
              </w:rPr>
            </w:pPr>
            <w:r>
              <w:rPr>
                <w:szCs w:val="20"/>
              </w:rPr>
              <w:t>C3</w:t>
            </w:r>
          </w:p>
        </w:tc>
        <w:tc>
          <w:tcPr>
            <w:tcW w:w="5349" w:type="dxa"/>
            <w:tcBorders>
              <w:top w:val="single" w:sz="4" w:space="0" w:color="auto"/>
              <w:left w:val="single" w:sz="4" w:space="0" w:color="auto"/>
              <w:bottom w:val="single" w:sz="4" w:space="0" w:color="auto"/>
              <w:right w:val="single" w:sz="4" w:space="0" w:color="auto"/>
            </w:tcBorders>
            <w:vAlign w:val="center"/>
            <w:hideMark/>
          </w:tcPr>
          <w:p w14:paraId="188D5A30" w14:textId="77777777" w:rsidR="00ED5089" w:rsidRDefault="00ED5089" w:rsidP="00ED5089">
            <w:pPr>
              <w:spacing w:line="276" w:lineRule="auto"/>
              <w:rPr>
                <w:szCs w:val="20"/>
              </w:rPr>
            </w:pPr>
            <w:r>
              <w:rPr>
                <w:szCs w:val="20"/>
              </w:rPr>
              <w:t>Férias Indenizadas</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1C9A29B" w14:textId="10A21945" w:rsidR="00ED5089" w:rsidRDefault="00ED5089" w:rsidP="00ED5089">
            <w:pPr>
              <w:spacing w:line="276" w:lineRule="auto"/>
              <w:jc w:val="center"/>
              <w:rPr>
                <w:szCs w:val="20"/>
              </w:rPr>
            </w:pPr>
            <w:r>
              <w:t xml:space="preserve">1,67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2F6FCC82" w14:textId="42E76FF3" w:rsidR="00ED5089" w:rsidRDefault="00ED5089" w:rsidP="00ED5089">
            <w:pPr>
              <w:spacing w:line="276" w:lineRule="auto"/>
              <w:jc w:val="center"/>
              <w:rPr>
                <w:szCs w:val="20"/>
              </w:rPr>
            </w:pPr>
            <w:r>
              <w:t xml:space="preserve">1,25 </w:t>
            </w:r>
          </w:p>
        </w:tc>
      </w:tr>
      <w:tr w:rsidR="00ED5089" w14:paraId="57C7C68D"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3A62F4CE" w14:textId="77777777" w:rsidR="00ED5089" w:rsidRDefault="00ED5089" w:rsidP="00ED5089">
            <w:pPr>
              <w:spacing w:line="276" w:lineRule="auto"/>
              <w:jc w:val="center"/>
              <w:rPr>
                <w:szCs w:val="20"/>
              </w:rPr>
            </w:pPr>
            <w:r>
              <w:rPr>
                <w:szCs w:val="20"/>
              </w:rPr>
              <w:t>C4</w:t>
            </w:r>
          </w:p>
        </w:tc>
        <w:tc>
          <w:tcPr>
            <w:tcW w:w="5349" w:type="dxa"/>
            <w:tcBorders>
              <w:top w:val="single" w:sz="4" w:space="0" w:color="auto"/>
              <w:left w:val="single" w:sz="4" w:space="0" w:color="auto"/>
              <w:bottom w:val="single" w:sz="4" w:space="0" w:color="auto"/>
              <w:right w:val="single" w:sz="4" w:space="0" w:color="auto"/>
            </w:tcBorders>
            <w:vAlign w:val="center"/>
            <w:hideMark/>
          </w:tcPr>
          <w:p w14:paraId="01565FAD" w14:textId="77777777" w:rsidR="00ED5089" w:rsidRDefault="00ED5089" w:rsidP="00ED5089">
            <w:pPr>
              <w:spacing w:line="276" w:lineRule="auto"/>
              <w:rPr>
                <w:szCs w:val="20"/>
              </w:rPr>
            </w:pPr>
            <w:r>
              <w:rPr>
                <w:szCs w:val="20"/>
              </w:rPr>
              <w:t>Depósito Rescisão Sem Justa Causa</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9A12558" w14:textId="01F488DC" w:rsidR="00ED5089" w:rsidRDefault="00ED5089" w:rsidP="00ED5089">
            <w:pPr>
              <w:spacing w:line="276" w:lineRule="auto"/>
              <w:jc w:val="center"/>
              <w:rPr>
                <w:szCs w:val="20"/>
              </w:rPr>
            </w:pPr>
            <w:r>
              <w:t xml:space="preserve">2,51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6229555" w14:textId="49F23372" w:rsidR="00ED5089" w:rsidRDefault="00ED5089" w:rsidP="00ED5089">
            <w:pPr>
              <w:spacing w:line="276" w:lineRule="auto"/>
              <w:jc w:val="center"/>
              <w:rPr>
                <w:szCs w:val="20"/>
              </w:rPr>
            </w:pPr>
            <w:r>
              <w:t xml:space="preserve">1,88 </w:t>
            </w:r>
          </w:p>
        </w:tc>
      </w:tr>
      <w:tr w:rsidR="00ED5089" w14:paraId="6253E9D2"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261905E9" w14:textId="77777777" w:rsidR="00ED5089" w:rsidRDefault="00ED5089" w:rsidP="00ED5089">
            <w:pPr>
              <w:spacing w:line="276" w:lineRule="auto"/>
              <w:jc w:val="center"/>
              <w:rPr>
                <w:szCs w:val="20"/>
              </w:rPr>
            </w:pPr>
            <w:r>
              <w:rPr>
                <w:szCs w:val="20"/>
              </w:rPr>
              <w:t>C5</w:t>
            </w:r>
          </w:p>
        </w:tc>
        <w:tc>
          <w:tcPr>
            <w:tcW w:w="5349" w:type="dxa"/>
            <w:tcBorders>
              <w:top w:val="single" w:sz="4" w:space="0" w:color="auto"/>
              <w:left w:val="single" w:sz="4" w:space="0" w:color="auto"/>
              <w:bottom w:val="single" w:sz="4" w:space="0" w:color="auto"/>
              <w:right w:val="single" w:sz="4" w:space="0" w:color="auto"/>
            </w:tcBorders>
            <w:vAlign w:val="center"/>
            <w:hideMark/>
          </w:tcPr>
          <w:p w14:paraId="29048AB2" w14:textId="77777777" w:rsidR="00ED5089" w:rsidRDefault="00ED5089" w:rsidP="00ED5089">
            <w:pPr>
              <w:spacing w:line="276" w:lineRule="auto"/>
              <w:rPr>
                <w:szCs w:val="20"/>
              </w:rPr>
            </w:pPr>
            <w:r>
              <w:rPr>
                <w:szCs w:val="20"/>
              </w:rPr>
              <w:t>Indenização Adicional</w:t>
            </w:r>
          </w:p>
        </w:tc>
        <w:tc>
          <w:tcPr>
            <w:tcW w:w="1416" w:type="dxa"/>
            <w:tcBorders>
              <w:top w:val="single" w:sz="4" w:space="0" w:color="auto"/>
              <w:left w:val="single" w:sz="4" w:space="0" w:color="auto"/>
              <w:bottom w:val="single" w:sz="4" w:space="0" w:color="auto"/>
              <w:right w:val="single" w:sz="4" w:space="0" w:color="auto"/>
            </w:tcBorders>
            <w:vAlign w:val="center"/>
            <w:hideMark/>
          </w:tcPr>
          <w:p w14:paraId="2E499A58" w14:textId="5401D91C" w:rsidR="00ED5089" w:rsidRDefault="00ED5089" w:rsidP="00ED5089">
            <w:pPr>
              <w:spacing w:line="276" w:lineRule="auto"/>
              <w:jc w:val="center"/>
              <w:rPr>
                <w:szCs w:val="20"/>
              </w:rPr>
            </w:pPr>
            <w:r>
              <w:t xml:space="preserve">0,41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58B2E6FA" w14:textId="3307F23E" w:rsidR="00ED5089" w:rsidRDefault="00ED5089" w:rsidP="00ED5089">
            <w:pPr>
              <w:spacing w:line="276" w:lineRule="auto"/>
              <w:jc w:val="center"/>
              <w:rPr>
                <w:szCs w:val="20"/>
              </w:rPr>
            </w:pPr>
            <w:r>
              <w:t xml:space="preserve">0,30 </w:t>
            </w:r>
          </w:p>
        </w:tc>
      </w:tr>
      <w:tr w:rsidR="00ED5089" w14:paraId="02A06FA8"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483E17CC" w14:textId="77777777" w:rsidR="00ED5089" w:rsidRDefault="00ED5089" w:rsidP="00ED5089">
            <w:pPr>
              <w:spacing w:line="276" w:lineRule="auto"/>
              <w:jc w:val="right"/>
              <w:rPr>
                <w:b/>
                <w:szCs w:val="20"/>
              </w:rPr>
            </w:pPr>
            <w:r>
              <w:rPr>
                <w:b/>
                <w:szCs w:val="20"/>
              </w:rPr>
              <w:t>SUBTOTAL DE “C”:</w:t>
            </w:r>
          </w:p>
        </w:tc>
        <w:tc>
          <w:tcPr>
            <w:tcW w:w="1416" w:type="dxa"/>
            <w:tcBorders>
              <w:top w:val="single" w:sz="4" w:space="0" w:color="auto"/>
              <w:left w:val="single" w:sz="4" w:space="0" w:color="auto"/>
              <w:bottom w:val="single" w:sz="4" w:space="0" w:color="auto"/>
              <w:right w:val="single" w:sz="4" w:space="0" w:color="auto"/>
            </w:tcBorders>
            <w:vAlign w:val="center"/>
            <w:hideMark/>
          </w:tcPr>
          <w:p w14:paraId="1123C647" w14:textId="5906CAEE" w:rsidR="00ED5089" w:rsidRDefault="00ED5089" w:rsidP="00ED5089">
            <w:pPr>
              <w:spacing w:line="276" w:lineRule="auto"/>
              <w:jc w:val="center"/>
              <w:rPr>
                <w:b/>
                <w:szCs w:val="20"/>
              </w:rPr>
            </w:pPr>
            <w:r>
              <w:rPr>
                <w:b/>
                <w:bCs/>
              </w:rPr>
              <w:t xml:space="preserve">9,55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247A4B1D" w14:textId="50425893" w:rsidR="00ED5089" w:rsidRDefault="00ED5089" w:rsidP="00ED5089">
            <w:pPr>
              <w:spacing w:line="276" w:lineRule="auto"/>
              <w:jc w:val="center"/>
              <w:rPr>
                <w:b/>
                <w:szCs w:val="20"/>
              </w:rPr>
            </w:pPr>
            <w:r>
              <w:rPr>
                <w:b/>
                <w:bCs/>
              </w:rPr>
              <w:t xml:space="preserve">7,14 </w:t>
            </w:r>
          </w:p>
        </w:tc>
      </w:tr>
      <w:tr w:rsidR="00ED5089" w14:paraId="622754D0"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5FE82485" w14:textId="77777777" w:rsidR="00ED5089" w:rsidRDefault="00ED5089">
            <w:pPr>
              <w:spacing w:line="276" w:lineRule="auto"/>
              <w:jc w:val="center"/>
              <w:rPr>
                <w:b/>
                <w:szCs w:val="20"/>
              </w:rPr>
            </w:pPr>
            <w:r>
              <w:rPr>
                <w:b/>
                <w:szCs w:val="20"/>
              </w:rPr>
              <w:t>D</w:t>
            </w:r>
          </w:p>
        </w:tc>
        <w:tc>
          <w:tcPr>
            <w:tcW w:w="8541" w:type="dxa"/>
            <w:gridSpan w:val="3"/>
            <w:tcBorders>
              <w:top w:val="single" w:sz="4" w:space="0" w:color="auto"/>
              <w:left w:val="single" w:sz="4" w:space="0" w:color="auto"/>
              <w:bottom w:val="single" w:sz="4" w:space="0" w:color="auto"/>
              <w:right w:val="single" w:sz="4" w:space="0" w:color="auto"/>
            </w:tcBorders>
            <w:vAlign w:val="center"/>
            <w:hideMark/>
          </w:tcPr>
          <w:p w14:paraId="67CDEDC4" w14:textId="77777777" w:rsidR="00ED5089" w:rsidRDefault="00ED5089">
            <w:pPr>
              <w:spacing w:line="276" w:lineRule="auto"/>
              <w:rPr>
                <w:b/>
                <w:szCs w:val="20"/>
              </w:rPr>
            </w:pPr>
            <w:r>
              <w:rPr>
                <w:b/>
                <w:szCs w:val="20"/>
              </w:rPr>
              <w:t>REINCIDÊNCIAS DE UM GRUPO SOBRE O OUTRO</w:t>
            </w:r>
          </w:p>
        </w:tc>
      </w:tr>
      <w:tr w:rsidR="00ED5089" w14:paraId="2144A8BB"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19ED9CE3" w14:textId="77777777" w:rsidR="00ED5089" w:rsidRDefault="00ED5089" w:rsidP="00ED5089">
            <w:pPr>
              <w:spacing w:line="276" w:lineRule="auto"/>
              <w:jc w:val="center"/>
              <w:rPr>
                <w:szCs w:val="20"/>
              </w:rPr>
            </w:pPr>
            <w:r>
              <w:rPr>
                <w:szCs w:val="20"/>
              </w:rPr>
              <w:t>D1</w:t>
            </w:r>
          </w:p>
        </w:tc>
        <w:tc>
          <w:tcPr>
            <w:tcW w:w="5349" w:type="dxa"/>
            <w:tcBorders>
              <w:top w:val="single" w:sz="4" w:space="0" w:color="auto"/>
              <w:left w:val="single" w:sz="4" w:space="0" w:color="auto"/>
              <w:bottom w:val="single" w:sz="4" w:space="0" w:color="auto"/>
              <w:right w:val="single" w:sz="4" w:space="0" w:color="auto"/>
            </w:tcBorders>
            <w:vAlign w:val="center"/>
            <w:hideMark/>
          </w:tcPr>
          <w:p w14:paraId="4BA86477" w14:textId="77777777" w:rsidR="00ED5089" w:rsidRDefault="00ED5089" w:rsidP="00ED5089">
            <w:pPr>
              <w:spacing w:line="276" w:lineRule="auto"/>
              <w:rPr>
                <w:szCs w:val="20"/>
              </w:rPr>
            </w:pPr>
            <w:r>
              <w:rPr>
                <w:szCs w:val="20"/>
              </w:rPr>
              <w:t>Reincidência de “A” sobre “B”</w:t>
            </w:r>
          </w:p>
        </w:tc>
        <w:tc>
          <w:tcPr>
            <w:tcW w:w="1416" w:type="dxa"/>
            <w:tcBorders>
              <w:top w:val="single" w:sz="4" w:space="0" w:color="auto"/>
              <w:left w:val="single" w:sz="4" w:space="0" w:color="auto"/>
              <w:bottom w:val="single" w:sz="4" w:space="0" w:color="auto"/>
              <w:right w:val="single" w:sz="4" w:space="0" w:color="auto"/>
            </w:tcBorders>
            <w:vAlign w:val="center"/>
            <w:hideMark/>
          </w:tcPr>
          <w:p w14:paraId="16230552" w14:textId="176EDD21" w:rsidR="00ED5089" w:rsidRDefault="00ED5089" w:rsidP="00ED5089">
            <w:pPr>
              <w:spacing w:line="276" w:lineRule="auto"/>
              <w:jc w:val="center"/>
              <w:rPr>
                <w:szCs w:val="20"/>
              </w:rPr>
            </w:pPr>
            <w:r>
              <w:t xml:space="preserve">18,41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588FD754" w14:textId="32736ECF" w:rsidR="00ED5089" w:rsidRDefault="00ED5089" w:rsidP="00ED5089">
            <w:pPr>
              <w:spacing w:line="276" w:lineRule="auto"/>
              <w:jc w:val="center"/>
              <w:rPr>
                <w:szCs w:val="20"/>
              </w:rPr>
            </w:pPr>
            <w:r>
              <w:t xml:space="preserve">7,01 </w:t>
            </w:r>
          </w:p>
        </w:tc>
      </w:tr>
      <w:tr w:rsidR="00ED5089" w14:paraId="2F983F94"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6209C108" w14:textId="77777777" w:rsidR="00ED5089" w:rsidRDefault="00ED5089" w:rsidP="00ED5089">
            <w:pPr>
              <w:spacing w:line="276" w:lineRule="auto"/>
              <w:jc w:val="center"/>
              <w:rPr>
                <w:szCs w:val="20"/>
              </w:rPr>
            </w:pPr>
            <w:r>
              <w:rPr>
                <w:szCs w:val="20"/>
              </w:rPr>
              <w:t>D2</w:t>
            </w:r>
          </w:p>
        </w:tc>
        <w:tc>
          <w:tcPr>
            <w:tcW w:w="5349" w:type="dxa"/>
            <w:tcBorders>
              <w:top w:val="single" w:sz="4" w:space="0" w:color="auto"/>
              <w:left w:val="single" w:sz="4" w:space="0" w:color="auto"/>
              <w:bottom w:val="single" w:sz="4" w:space="0" w:color="auto"/>
              <w:right w:val="single" w:sz="4" w:space="0" w:color="auto"/>
            </w:tcBorders>
            <w:vAlign w:val="center"/>
            <w:hideMark/>
          </w:tcPr>
          <w:p w14:paraId="2B3F4B77" w14:textId="77777777" w:rsidR="00ED5089" w:rsidRDefault="00ED5089" w:rsidP="00ED5089">
            <w:pPr>
              <w:spacing w:line="276" w:lineRule="auto"/>
              <w:rPr>
                <w:szCs w:val="20"/>
              </w:rPr>
            </w:pPr>
            <w:r>
              <w:rPr>
                <w:szCs w:val="20"/>
              </w:rPr>
              <w:t>Reincidência de Grupo A sobre Aviso Prévio Trabalhado e Reincidência do FGTS sobre Aviso Prévio Indenizado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363EDBDD" w14:textId="5FCB0206" w:rsidR="00ED5089" w:rsidRDefault="00ED5089" w:rsidP="00ED5089">
            <w:pPr>
              <w:spacing w:line="276" w:lineRule="auto"/>
              <w:jc w:val="center"/>
              <w:rPr>
                <w:szCs w:val="20"/>
              </w:rPr>
            </w:pPr>
            <w:r>
              <w:t xml:space="preserve">0,43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248579A4" w14:textId="120599FA" w:rsidR="00ED5089" w:rsidRDefault="00ED5089" w:rsidP="00ED5089">
            <w:pPr>
              <w:spacing w:line="276" w:lineRule="auto"/>
              <w:jc w:val="center"/>
              <w:rPr>
                <w:szCs w:val="20"/>
              </w:rPr>
            </w:pPr>
            <w:r>
              <w:t xml:space="preserve">0,32 </w:t>
            </w:r>
          </w:p>
        </w:tc>
      </w:tr>
      <w:tr w:rsidR="00ED5089" w14:paraId="4C0E828B"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7ECBD0AD" w14:textId="77777777" w:rsidR="00ED5089" w:rsidRDefault="00ED5089" w:rsidP="00ED5089">
            <w:pPr>
              <w:spacing w:line="276" w:lineRule="auto"/>
              <w:jc w:val="right"/>
              <w:rPr>
                <w:b/>
                <w:szCs w:val="20"/>
              </w:rPr>
            </w:pPr>
            <w:r>
              <w:rPr>
                <w:b/>
                <w:szCs w:val="20"/>
              </w:rPr>
              <w:t>SUBTOTAL DE “D”:</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C117ABA" w14:textId="58EF1DEB" w:rsidR="00ED5089" w:rsidRDefault="00ED5089" w:rsidP="00ED5089">
            <w:pPr>
              <w:spacing w:line="276" w:lineRule="auto"/>
              <w:jc w:val="center"/>
              <w:rPr>
                <w:b/>
                <w:szCs w:val="20"/>
              </w:rPr>
            </w:pPr>
            <w:r>
              <w:rPr>
                <w:b/>
                <w:bCs/>
              </w:rPr>
              <w:t xml:space="preserve">18,84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759E1167" w14:textId="1C7A23D4" w:rsidR="00ED5089" w:rsidRDefault="00ED5089" w:rsidP="00ED5089">
            <w:pPr>
              <w:spacing w:line="276" w:lineRule="auto"/>
              <w:jc w:val="center"/>
              <w:rPr>
                <w:b/>
                <w:szCs w:val="20"/>
              </w:rPr>
            </w:pPr>
            <w:r>
              <w:rPr>
                <w:b/>
                <w:bCs/>
              </w:rPr>
              <w:t xml:space="preserve">7,33 </w:t>
            </w:r>
          </w:p>
        </w:tc>
      </w:tr>
      <w:tr w:rsidR="00ED5089" w14:paraId="654DB14C"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63B2FE83" w14:textId="77777777" w:rsidR="00ED5089" w:rsidRDefault="00ED5089" w:rsidP="00ED5089">
            <w:pPr>
              <w:spacing w:line="276" w:lineRule="auto"/>
              <w:jc w:val="right"/>
              <w:rPr>
                <w:b/>
                <w:szCs w:val="20"/>
              </w:rPr>
            </w:pPr>
            <w:r>
              <w:rPr>
                <w:b/>
                <w:szCs w:val="20"/>
              </w:rPr>
              <w:t>TOTAIS DE ENCARGOS SOCIAIS:</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4DAD6A2" w14:textId="29BE2A16" w:rsidR="00ED5089" w:rsidRDefault="00ED5089" w:rsidP="00ED5089">
            <w:pPr>
              <w:spacing w:line="276" w:lineRule="auto"/>
              <w:jc w:val="center"/>
              <w:rPr>
                <w:b/>
                <w:szCs w:val="20"/>
              </w:rPr>
            </w:pPr>
            <w:r>
              <w:rPr>
                <w:b/>
                <w:bCs/>
              </w:rPr>
              <w:t xml:space="preserve">115,22 </w:t>
            </w:r>
          </w:p>
        </w:tc>
        <w:tc>
          <w:tcPr>
            <w:tcW w:w="1776" w:type="dxa"/>
            <w:tcBorders>
              <w:top w:val="single" w:sz="4" w:space="0" w:color="auto"/>
              <w:left w:val="single" w:sz="4" w:space="0" w:color="auto"/>
              <w:bottom w:val="single" w:sz="4" w:space="0" w:color="auto"/>
              <w:right w:val="single" w:sz="4" w:space="0" w:color="auto"/>
            </w:tcBorders>
            <w:vAlign w:val="center"/>
            <w:hideMark/>
          </w:tcPr>
          <w:p w14:paraId="3A68E609" w14:textId="5657CDDF" w:rsidR="00ED5089" w:rsidRDefault="00ED5089" w:rsidP="00ED5089">
            <w:pPr>
              <w:spacing w:line="276" w:lineRule="auto"/>
              <w:jc w:val="center"/>
              <w:rPr>
                <w:b/>
                <w:szCs w:val="20"/>
              </w:rPr>
            </w:pPr>
            <w:r>
              <w:rPr>
                <w:b/>
                <w:bCs/>
              </w:rPr>
              <w:t xml:space="preserve">70,31 </w:t>
            </w:r>
          </w:p>
        </w:tc>
      </w:tr>
    </w:tbl>
    <w:p w14:paraId="70979C21" w14:textId="77777777" w:rsidR="00ED5089" w:rsidRDefault="00ED5089" w:rsidP="00ED5089">
      <w:pPr>
        <w:rPr>
          <w:szCs w:val="20"/>
        </w:rPr>
      </w:pPr>
    </w:p>
    <w:p w14:paraId="034D90EF" w14:textId="685A7181" w:rsidR="00ED5089" w:rsidRDefault="00ED5089" w:rsidP="00ED5089">
      <w:pPr>
        <w:rPr>
          <w:b/>
          <w:color w:val="FF0000"/>
          <w:szCs w:val="20"/>
          <w:u w:val="single"/>
        </w:rPr>
      </w:pPr>
    </w:p>
    <w:p w14:paraId="51BDC683" w14:textId="77777777" w:rsidR="00ED5089" w:rsidRDefault="00ED5089" w:rsidP="00ED5089">
      <w:pPr>
        <w:jc w:val="center"/>
        <w:rPr>
          <w:b/>
          <w:szCs w:val="20"/>
          <w:lang w:eastAsia="pt-BR"/>
        </w:rPr>
      </w:pPr>
      <w:r>
        <w:rPr>
          <w:szCs w:val="20"/>
        </w:rPr>
        <w:br w:type="page"/>
      </w:r>
      <w:r>
        <w:rPr>
          <w:b/>
          <w:szCs w:val="20"/>
        </w:rPr>
        <w:lastRenderedPageBreak/>
        <w:t>Detalhamento</w:t>
      </w:r>
      <w:r>
        <w:rPr>
          <w:b/>
          <w:szCs w:val="20"/>
          <w:lang w:eastAsia="pt-BR"/>
        </w:rPr>
        <w:t xml:space="preserve"> dos Encargos Sociais – Horista e Mensalista (em branco)</w:t>
      </w:r>
    </w:p>
    <w:p w14:paraId="78757771" w14:textId="77777777" w:rsidR="00ED5089" w:rsidRDefault="00ED5089" w:rsidP="00ED5089">
      <w:pPr>
        <w:rPr>
          <w:szCs w:val="20"/>
          <w:lang w:eastAsia="pt-BR"/>
        </w:rPr>
      </w:pPr>
    </w:p>
    <w:p w14:paraId="4D741174" w14:textId="77777777" w:rsidR="00ED5089" w:rsidRDefault="00ED5089" w:rsidP="00ED5089">
      <w:pPr>
        <w:jc w:val="center"/>
        <w:rPr>
          <w:b/>
          <w:szCs w:val="20"/>
          <w:lang w:eastAsia="pt-BR"/>
        </w:rPr>
      </w:pPr>
      <w:r>
        <w:rPr>
          <w:b/>
          <w:szCs w:val="20"/>
          <w:lang w:eastAsia="pt-BR"/>
        </w:rPr>
        <w:t>QUADRO DES (em branco)</w:t>
      </w:r>
    </w:p>
    <w:p w14:paraId="78CE5C17" w14:textId="77777777" w:rsidR="00ED5089" w:rsidRDefault="00ED5089" w:rsidP="00ED5089">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ED5089" w14:paraId="365C23E8" w14:textId="77777777" w:rsidTr="00ED5089">
        <w:trPr>
          <w:trHeight w:val="315"/>
          <w:jc w:val="center"/>
        </w:trPr>
        <w:tc>
          <w:tcPr>
            <w:tcW w:w="9214" w:type="dxa"/>
            <w:gridSpan w:val="3"/>
            <w:tcBorders>
              <w:top w:val="single" w:sz="4" w:space="0" w:color="auto"/>
              <w:left w:val="single" w:sz="4" w:space="0" w:color="auto"/>
              <w:bottom w:val="nil"/>
              <w:right w:val="single" w:sz="4" w:space="0" w:color="auto"/>
            </w:tcBorders>
            <w:shd w:val="clear" w:color="auto" w:fill="FFFFFF"/>
            <w:noWrap/>
            <w:vAlign w:val="center"/>
            <w:hideMark/>
          </w:tcPr>
          <w:p w14:paraId="1FAFCD1A" w14:textId="77777777" w:rsidR="00ED5089" w:rsidRDefault="00ED5089">
            <w:pPr>
              <w:spacing w:line="276" w:lineRule="auto"/>
              <w:rPr>
                <w:szCs w:val="20"/>
                <w:lang w:eastAsia="pt-BR"/>
              </w:rPr>
            </w:pPr>
            <w:r>
              <w:rPr>
                <w:szCs w:val="20"/>
                <w:lang w:eastAsia="pt-BR"/>
              </w:rPr>
              <w:t>NOME DA CONCORRENTE:</w:t>
            </w:r>
          </w:p>
        </w:tc>
      </w:tr>
      <w:tr w:rsidR="00ED5089" w14:paraId="16FECCEE" w14:textId="77777777" w:rsidTr="00ED5089">
        <w:trPr>
          <w:trHeight w:val="300"/>
          <w:jc w:val="center"/>
        </w:trPr>
        <w:tc>
          <w:tcPr>
            <w:tcW w:w="6237" w:type="dxa"/>
            <w:vMerge w:val="restart"/>
            <w:tcBorders>
              <w:top w:val="single" w:sz="4" w:space="0" w:color="auto"/>
              <w:left w:val="single" w:sz="4" w:space="0" w:color="auto"/>
              <w:bottom w:val="single" w:sz="4" w:space="0" w:color="auto"/>
              <w:right w:val="single" w:sz="4" w:space="0" w:color="auto"/>
            </w:tcBorders>
            <w:shd w:val="clear" w:color="auto" w:fill="FFFFFF"/>
            <w:noWrap/>
            <w:hideMark/>
          </w:tcPr>
          <w:p w14:paraId="07DA3D5F" w14:textId="77777777" w:rsidR="00ED5089" w:rsidRDefault="00ED5089">
            <w:pPr>
              <w:spacing w:line="276" w:lineRule="auto"/>
              <w:rPr>
                <w:szCs w:val="20"/>
                <w:lang w:eastAsia="pt-BR"/>
              </w:rPr>
            </w:pPr>
            <w:r>
              <w:rPr>
                <w:szCs w:val="20"/>
                <w:lang w:eastAsia="pt-BR"/>
              </w:rPr>
              <w:t>OBJETO:</w:t>
            </w:r>
          </w:p>
        </w:tc>
        <w:tc>
          <w:tcPr>
            <w:tcW w:w="1609" w:type="dxa"/>
            <w:tcBorders>
              <w:top w:val="single" w:sz="4" w:space="0" w:color="auto"/>
              <w:left w:val="single" w:sz="4" w:space="0" w:color="auto"/>
              <w:bottom w:val="nil"/>
              <w:right w:val="single" w:sz="4" w:space="0" w:color="auto"/>
            </w:tcBorders>
            <w:shd w:val="clear" w:color="auto" w:fill="FFFFFF"/>
            <w:noWrap/>
            <w:vAlign w:val="center"/>
            <w:hideMark/>
          </w:tcPr>
          <w:p w14:paraId="5A7120EE" w14:textId="77777777" w:rsidR="00ED5089" w:rsidRDefault="00ED5089">
            <w:pPr>
              <w:spacing w:line="276" w:lineRule="auto"/>
              <w:rPr>
                <w:szCs w:val="20"/>
                <w:lang w:eastAsia="pt-BR"/>
              </w:rPr>
            </w:pPr>
            <w:r>
              <w:rPr>
                <w:szCs w:val="20"/>
                <w:lang w:eastAsia="pt-BR"/>
              </w:rPr>
              <w:t>EDITAL</w:t>
            </w:r>
          </w:p>
        </w:tc>
        <w:tc>
          <w:tcPr>
            <w:tcW w:w="1368" w:type="dxa"/>
            <w:tcBorders>
              <w:top w:val="single" w:sz="4" w:space="0" w:color="auto"/>
              <w:left w:val="nil"/>
              <w:bottom w:val="nil"/>
              <w:right w:val="single" w:sz="4" w:space="0" w:color="auto"/>
            </w:tcBorders>
            <w:shd w:val="clear" w:color="auto" w:fill="FFFFFF"/>
            <w:noWrap/>
            <w:vAlign w:val="center"/>
            <w:hideMark/>
          </w:tcPr>
          <w:p w14:paraId="410925E0" w14:textId="77777777" w:rsidR="00ED5089" w:rsidRDefault="00ED5089">
            <w:pPr>
              <w:spacing w:line="276" w:lineRule="auto"/>
              <w:rPr>
                <w:szCs w:val="20"/>
                <w:lang w:eastAsia="pt-BR"/>
              </w:rPr>
            </w:pPr>
            <w:r>
              <w:rPr>
                <w:szCs w:val="20"/>
                <w:lang w:eastAsia="pt-BR"/>
              </w:rPr>
              <w:t>FOLHA</w:t>
            </w:r>
          </w:p>
        </w:tc>
      </w:tr>
      <w:tr w:rsidR="00ED5089" w14:paraId="73349952" w14:textId="77777777" w:rsidTr="00ED5089">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089609" w14:textId="77777777" w:rsidR="00ED5089" w:rsidRDefault="00ED5089">
            <w:pPr>
              <w:spacing w:line="276" w:lineRule="auto"/>
              <w:jc w:val="left"/>
              <w:rPr>
                <w:szCs w:val="20"/>
                <w:lang w:eastAsia="pt-BR"/>
              </w:rPr>
            </w:pPr>
          </w:p>
        </w:tc>
        <w:tc>
          <w:tcPr>
            <w:tcW w:w="1609" w:type="dxa"/>
            <w:tcBorders>
              <w:top w:val="nil"/>
              <w:left w:val="single" w:sz="4" w:space="0" w:color="auto"/>
              <w:bottom w:val="single" w:sz="4" w:space="0" w:color="auto"/>
              <w:right w:val="single" w:sz="4" w:space="0" w:color="auto"/>
            </w:tcBorders>
            <w:shd w:val="clear" w:color="auto" w:fill="FFFFFF"/>
            <w:noWrap/>
            <w:vAlign w:val="center"/>
            <w:hideMark/>
          </w:tcPr>
          <w:p w14:paraId="0C70AD5E" w14:textId="77777777" w:rsidR="00ED5089" w:rsidRDefault="00ED5089">
            <w:pPr>
              <w:spacing w:line="276" w:lineRule="auto"/>
              <w:rPr>
                <w:szCs w:val="20"/>
                <w:lang w:eastAsia="pt-BR"/>
              </w:rPr>
            </w:pPr>
            <w:r>
              <w:rPr>
                <w:szCs w:val="20"/>
                <w:lang w:eastAsia="pt-BR"/>
              </w:rPr>
              <w:t>_____/_____</w:t>
            </w:r>
          </w:p>
        </w:tc>
        <w:tc>
          <w:tcPr>
            <w:tcW w:w="1368" w:type="dxa"/>
            <w:tcBorders>
              <w:top w:val="nil"/>
              <w:left w:val="nil"/>
              <w:bottom w:val="single" w:sz="4" w:space="0" w:color="auto"/>
              <w:right w:val="single" w:sz="4" w:space="0" w:color="auto"/>
            </w:tcBorders>
            <w:shd w:val="clear" w:color="auto" w:fill="FFFFFF"/>
            <w:noWrap/>
            <w:vAlign w:val="center"/>
            <w:hideMark/>
          </w:tcPr>
          <w:p w14:paraId="59B7974F" w14:textId="77777777" w:rsidR="00ED5089" w:rsidRDefault="00ED5089">
            <w:pPr>
              <w:spacing w:line="276" w:lineRule="auto"/>
              <w:rPr>
                <w:szCs w:val="20"/>
                <w:lang w:eastAsia="pt-BR"/>
              </w:rPr>
            </w:pPr>
            <w:r>
              <w:rPr>
                <w:szCs w:val="20"/>
                <w:lang w:eastAsia="pt-BR"/>
              </w:rPr>
              <w:t>____/____</w:t>
            </w:r>
          </w:p>
        </w:tc>
      </w:tr>
    </w:tbl>
    <w:p w14:paraId="43EAE702" w14:textId="77777777" w:rsidR="00ED5089" w:rsidRDefault="00ED5089" w:rsidP="00ED5089">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ED5089" w14:paraId="0D5F3308" w14:textId="77777777" w:rsidTr="00ED5089">
        <w:trPr>
          <w:trHeight w:val="113"/>
          <w:jc w:val="center"/>
        </w:trPr>
        <w:tc>
          <w:tcPr>
            <w:tcW w:w="599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AD1A42" w14:textId="77777777" w:rsidR="00ED5089" w:rsidRDefault="00ED5089">
            <w:pPr>
              <w:spacing w:line="276" w:lineRule="auto"/>
              <w:jc w:val="center"/>
              <w:rPr>
                <w:b/>
                <w:szCs w:val="20"/>
              </w:rPr>
            </w:pPr>
            <w:r>
              <w:rPr>
                <w:b/>
                <w:szCs w:val="20"/>
              </w:rPr>
              <w:t>DISCRIMINAÇÃO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CD52A58" w14:textId="77777777" w:rsidR="00ED5089" w:rsidRDefault="00ED5089">
            <w:pPr>
              <w:spacing w:line="276" w:lineRule="auto"/>
              <w:jc w:val="center"/>
              <w:rPr>
                <w:b/>
                <w:szCs w:val="20"/>
              </w:rPr>
            </w:pPr>
            <w:r>
              <w:rPr>
                <w:b/>
                <w:szCs w:val="20"/>
              </w:rPr>
              <w:t>HORISTA</w:t>
            </w:r>
          </w:p>
        </w:tc>
        <w:tc>
          <w:tcPr>
            <w:tcW w:w="1776" w:type="dxa"/>
            <w:tcBorders>
              <w:top w:val="single" w:sz="4" w:space="0" w:color="auto"/>
              <w:left w:val="single" w:sz="4" w:space="0" w:color="auto"/>
              <w:bottom w:val="single" w:sz="4" w:space="0" w:color="auto"/>
              <w:right w:val="single" w:sz="4" w:space="0" w:color="auto"/>
            </w:tcBorders>
            <w:vAlign w:val="center"/>
            <w:hideMark/>
          </w:tcPr>
          <w:p w14:paraId="18C6600B" w14:textId="77777777" w:rsidR="00ED5089" w:rsidRDefault="00ED5089">
            <w:pPr>
              <w:spacing w:line="276" w:lineRule="auto"/>
              <w:jc w:val="center"/>
              <w:rPr>
                <w:b/>
                <w:szCs w:val="20"/>
              </w:rPr>
            </w:pPr>
            <w:r>
              <w:rPr>
                <w:b/>
                <w:szCs w:val="20"/>
              </w:rPr>
              <w:t>MENSALISTA</w:t>
            </w:r>
          </w:p>
        </w:tc>
      </w:tr>
      <w:tr w:rsidR="00ED5089" w14:paraId="64C98FBF" w14:textId="77777777" w:rsidTr="00ED5089">
        <w:trPr>
          <w:trHeight w:val="113"/>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83573C1" w14:textId="77777777" w:rsidR="00ED5089" w:rsidRDefault="00ED5089">
            <w:pPr>
              <w:spacing w:line="276" w:lineRule="auto"/>
              <w:jc w:val="left"/>
              <w:rPr>
                <w:b/>
                <w:szCs w:val="20"/>
              </w:rPr>
            </w:pPr>
          </w:p>
        </w:tc>
        <w:tc>
          <w:tcPr>
            <w:tcW w:w="1416" w:type="dxa"/>
            <w:tcBorders>
              <w:top w:val="single" w:sz="4" w:space="0" w:color="auto"/>
              <w:left w:val="single" w:sz="4" w:space="0" w:color="auto"/>
              <w:bottom w:val="single" w:sz="4" w:space="0" w:color="auto"/>
              <w:right w:val="single" w:sz="4" w:space="0" w:color="auto"/>
            </w:tcBorders>
            <w:vAlign w:val="center"/>
            <w:hideMark/>
          </w:tcPr>
          <w:p w14:paraId="55A66F48" w14:textId="77777777" w:rsidR="00ED5089" w:rsidRDefault="00ED5089">
            <w:pPr>
              <w:spacing w:line="276" w:lineRule="auto"/>
              <w:jc w:val="center"/>
              <w:rPr>
                <w:b/>
                <w:szCs w:val="20"/>
              </w:rPr>
            </w:pPr>
            <w:r>
              <w:rPr>
                <w:b/>
                <w:szCs w:val="20"/>
              </w:rPr>
              <w:t>%</w:t>
            </w:r>
          </w:p>
        </w:tc>
        <w:tc>
          <w:tcPr>
            <w:tcW w:w="1776" w:type="dxa"/>
            <w:tcBorders>
              <w:top w:val="single" w:sz="4" w:space="0" w:color="auto"/>
              <w:left w:val="single" w:sz="4" w:space="0" w:color="auto"/>
              <w:bottom w:val="single" w:sz="4" w:space="0" w:color="auto"/>
              <w:right w:val="single" w:sz="4" w:space="0" w:color="auto"/>
            </w:tcBorders>
            <w:vAlign w:val="center"/>
            <w:hideMark/>
          </w:tcPr>
          <w:p w14:paraId="6D07F186" w14:textId="77777777" w:rsidR="00ED5089" w:rsidRDefault="00ED5089">
            <w:pPr>
              <w:spacing w:line="276" w:lineRule="auto"/>
              <w:jc w:val="center"/>
              <w:rPr>
                <w:b/>
                <w:szCs w:val="20"/>
              </w:rPr>
            </w:pPr>
            <w:r>
              <w:rPr>
                <w:b/>
                <w:szCs w:val="20"/>
              </w:rPr>
              <w:t>%</w:t>
            </w:r>
          </w:p>
        </w:tc>
      </w:tr>
      <w:tr w:rsidR="00ED5089" w14:paraId="29FE8DD6"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239C8C26" w14:textId="77777777" w:rsidR="00ED5089" w:rsidRDefault="00ED5089">
            <w:pPr>
              <w:spacing w:line="276" w:lineRule="auto"/>
              <w:jc w:val="center"/>
              <w:rPr>
                <w:b/>
                <w:szCs w:val="20"/>
              </w:rPr>
            </w:pPr>
            <w:r>
              <w:rPr>
                <w:b/>
                <w:szCs w:val="20"/>
              </w:rPr>
              <w:t>A</w:t>
            </w:r>
          </w:p>
        </w:tc>
        <w:tc>
          <w:tcPr>
            <w:tcW w:w="8541" w:type="dxa"/>
            <w:gridSpan w:val="3"/>
            <w:tcBorders>
              <w:top w:val="single" w:sz="4" w:space="0" w:color="auto"/>
              <w:left w:val="single" w:sz="4" w:space="0" w:color="auto"/>
              <w:bottom w:val="single" w:sz="4" w:space="0" w:color="auto"/>
              <w:right w:val="single" w:sz="4" w:space="0" w:color="auto"/>
            </w:tcBorders>
            <w:vAlign w:val="center"/>
            <w:hideMark/>
          </w:tcPr>
          <w:p w14:paraId="47B947A6" w14:textId="77777777" w:rsidR="00ED5089" w:rsidRDefault="00ED5089">
            <w:pPr>
              <w:spacing w:line="276" w:lineRule="auto"/>
              <w:rPr>
                <w:b/>
                <w:szCs w:val="20"/>
              </w:rPr>
            </w:pPr>
            <w:r>
              <w:rPr>
                <w:b/>
                <w:szCs w:val="20"/>
              </w:rPr>
              <w:t>ENCARGOS SOCIAIS BÁSICOS</w:t>
            </w:r>
          </w:p>
        </w:tc>
      </w:tr>
      <w:tr w:rsidR="00ED5089" w14:paraId="5A40B57B"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25941F1D"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3E7A633E"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783E14D7"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00B27BB6" w14:textId="77777777" w:rsidR="00ED5089" w:rsidRDefault="00ED5089">
            <w:pPr>
              <w:spacing w:line="276" w:lineRule="auto"/>
              <w:jc w:val="center"/>
              <w:rPr>
                <w:szCs w:val="20"/>
              </w:rPr>
            </w:pPr>
          </w:p>
        </w:tc>
      </w:tr>
      <w:tr w:rsidR="00ED5089" w14:paraId="10356097"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7F7F0AA5"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47C854E0"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6B6CF5CE"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4E1ED745" w14:textId="77777777" w:rsidR="00ED5089" w:rsidRDefault="00ED5089">
            <w:pPr>
              <w:spacing w:line="276" w:lineRule="auto"/>
              <w:jc w:val="center"/>
              <w:rPr>
                <w:szCs w:val="20"/>
              </w:rPr>
            </w:pPr>
          </w:p>
        </w:tc>
      </w:tr>
      <w:tr w:rsidR="00ED5089" w14:paraId="7EAB06B9"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6AC73142"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76B997DA"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49036F2B"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23CCB0E5" w14:textId="77777777" w:rsidR="00ED5089" w:rsidRDefault="00ED5089">
            <w:pPr>
              <w:spacing w:line="276" w:lineRule="auto"/>
              <w:jc w:val="center"/>
              <w:rPr>
                <w:szCs w:val="20"/>
              </w:rPr>
            </w:pPr>
          </w:p>
        </w:tc>
      </w:tr>
      <w:tr w:rsidR="00ED5089" w14:paraId="138BD045"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022DD6A1"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338F95DD"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2674FBAE"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70E81C1F" w14:textId="77777777" w:rsidR="00ED5089" w:rsidRDefault="00ED5089">
            <w:pPr>
              <w:spacing w:line="276" w:lineRule="auto"/>
              <w:jc w:val="center"/>
              <w:rPr>
                <w:szCs w:val="20"/>
              </w:rPr>
            </w:pPr>
          </w:p>
        </w:tc>
      </w:tr>
      <w:tr w:rsidR="00ED5089" w14:paraId="164BC0D3"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75C1960B"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1EA61FEE"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6623B1B8"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0265CBE5" w14:textId="77777777" w:rsidR="00ED5089" w:rsidRDefault="00ED5089">
            <w:pPr>
              <w:spacing w:line="276" w:lineRule="auto"/>
              <w:jc w:val="center"/>
              <w:rPr>
                <w:szCs w:val="20"/>
              </w:rPr>
            </w:pPr>
          </w:p>
        </w:tc>
      </w:tr>
      <w:tr w:rsidR="00ED5089" w14:paraId="204EC1E7"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73310DB5"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3BE7CC4B"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469536AE"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655F9E74" w14:textId="77777777" w:rsidR="00ED5089" w:rsidRDefault="00ED5089">
            <w:pPr>
              <w:spacing w:line="276" w:lineRule="auto"/>
              <w:jc w:val="center"/>
              <w:rPr>
                <w:szCs w:val="20"/>
              </w:rPr>
            </w:pPr>
          </w:p>
        </w:tc>
      </w:tr>
      <w:tr w:rsidR="00ED5089" w14:paraId="52E19485"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087174C4"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03993F60"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2920F3E2"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7038ECCE" w14:textId="77777777" w:rsidR="00ED5089" w:rsidRDefault="00ED5089">
            <w:pPr>
              <w:spacing w:line="276" w:lineRule="auto"/>
              <w:jc w:val="center"/>
              <w:rPr>
                <w:szCs w:val="20"/>
              </w:rPr>
            </w:pPr>
          </w:p>
        </w:tc>
      </w:tr>
      <w:tr w:rsidR="00ED5089" w14:paraId="161F1868"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330B8B8F"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5CF5AD3C"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5803D127"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257BB6C3" w14:textId="77777777" w:rsidR="00ED5089" w:rsidRDefault="00ED5089">
            <w:pPr>
              <w:spacing w:line="276" w:lineRule="auto"/>
              <w:jc w:val="center"/>
              <w:rPr>
                <w:szCs w:val="20"/>
              </w:rPr>
            </w:pPr>
          </w:p>
        </w:tc>
      </w:tr>
      <w:tr w:rsidR="00ED5089" w14:paraId="62D32067"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41F7FEC9"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61F636EA"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3DA59D4D"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15907B33" w14:textId="77777777" w:rsidR="00ED5089" w:rsidRDefault="00ED5089">
            <w:pPr>
              <w:spacing w:line="276" w:lineRule="auto"/>
              <w:jc w:val="center"/>
              <w:rPr>
                <w:szCs w:val="20"/>
              </w:rPr>
            </w:pPr>
          </w:p>
        </w:tc>
      </w:tr>
      <w:tr w:rsidR="00ED5089" w14:paraId="760B9FAD"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588EF731" w14:textId="77777777" w:rsidR="00ED5089" w:rsidRDefault="00ED5089">
            <w:pPr>
              <w:spacing w:line="276" w:lineRule="auto"/>
              <w:jc w:val="right"/>
              <w:rPr>
                <w:b/>
                <w:szCs w:val="20"/>
              </w:rPr>
            </w:pPr>
            <w:r>
              <w:rPr>
                <w:b/>
                <w:szCs w:val="20"/>
              </w:rPr>
              <w:t>SUBTOTAL DE “A”:</w:t>
            </w:r>
          </w:p>
        </w:tc>
        <w:tc>
          <w:tcPr>
            <w:tcW w:w="1416" w:type="dxa"/>
            <w:tcBorders>
              <w:top w:val="single" w:sz="4" w:space="0" w:color="auto"/>
              <w:left w:val="single" w:sz="4" w:space="0" w:color="auto"/>
              <w:bottom w:val="single" w:sz="4" w:space="0" w:color="auto"/>
              <w:right w:val="single" w:sz="4" w:space="0" w:color="auto"/>
            </w:tcBorders>
            <w:vAlign w:val="center"/>
          </w:tcPr>
          <w:p w14:paraId="7FAE0297" w14:textId="77777777" w:rsidR="00ED5089" w:rsidRDefault="00ED5089">
            <w:pPr>
              <w:spacing w:line="276" w:lineRule="auto"/>
              <w:jc w:val="center"/>
              <w:rPr>
                <w:b/>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51A65B5B" w14:textId="77777777" w:rsidR="00ED5089" w:rsidRDefault="00ED5089">
            <w:pPr>
              <w:spacing w:line="276" w:lineRule="auto"/>
              <w:jc w:val="center"/>
              <w:rPr>
                <w:b/>
                <w:szCs w:val="20"/>
              </w:rPr>
            </w:pPr>
          </w:p>
        </w:tc>
      </w:tr>
      <w:tr w:rsidR="00ED5089" w14:paraId="26FD1C5E"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36F9A616" w14:textId="77777777" w:rsidR="00ED5089" w:rsidRDefault="00ED5089">
            <w:pPr>
              <w:spacing w:line="276" w:lineRule="auto"/>
              <w:jc w:val="center"/>
              <w:rPr>
                <w:b/>
                <w:szCs w:val="20"/>
              </w:rPr>
            </w:pPr>
            <w:r>
              <w:rPr>
                <w:b/>
                <w:szCs w:val="20"/>
              </w:rPr>
              <w:t>B</w:t>
            </w:r>
          </w:p>
        </w:tc>
        <w:tc>
          <w:tcPr>
            <w:tcW w:w="8541" w:type="dxa"/>
            <w:gridSpan w:val="3"/>
            <w:tcBorders>
              <w:top w:val="single" w:sz="4" w:space="0" w:color="auto"/>
              <w:left w:val="single" w:sz="4" w:space="0" w:color="auto"/>
              <w:bottom w:val="single" w:sz="4" w:space="0" w:color="auto"/>
              <w:right w:val="single" w:sz="4" w:space="0" w:color="auto"/>
            </w:tcBorders>
            <w:vAlign w:val="center"/>
            <w:hideMark/>
          </w:tcPr>
          <w:p w14:paraId="226565BF" w14:textId="77777777" w:rsidR="00ED5089" w:rsidRDefault="00ED5089">
            <w:pPr>
              <w:spacing w:line="276" w:lineRule="auto"/>
              <w:rPr>
                <w:b/>
                <w:szCs w:val="20"/>
              </w:rPr>
            </w:pPr>
            <w:r>
              <w:rPr>
                <w:b/>
                <w:szCs w:val="20"/>
              </w:rPr>
              <w:t>ENCARGOS SOCIAIS QUE RECEBEM INCIDÊNCIA DE “A”</w:t>
            </w:r>
          </w:p>
        </w:tc>
      </w:tr>
      <w:tr w:rsidR="00ED5089" w14:paraId="7C444B01"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5735FCAB"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4D2B00A4"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05C4693A"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5B057AC9" w14:textId="77777777" w:rsidR="00ED5089" w:rsidRDefault="00ED5089">
            <w:pPr>
              <w:spacing w:line="276" w:lineRule="auto"/>
              <w:jc w:val="center"/>
              <w:rPr>
                <w:szCs w:val="20"/>
              </w:rPr>
            </w:pPr>
          </w:p>
        </w:tc>
      </w:tr>
      <w:tr w:rsidR="00ED5089" w14:paraId="5DE3587D"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62FE6B55"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55689363"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27EB324E"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04F59F0D" w14:textId="77777777" w:rsidR="00ED5089" w:rsidRDefault="00ED5089">
            <w:pPr>
              <w:spacing w:line="276" w:lineRule="auto"/>
              <w:jc w:val="center"/>
              <w:rPr>
                <w:szCs w:val="20"/>
              </w:rPr>
            </w:pPr>
          </w:p>
        </w:tc>
      </w:tr>
      <w:tr w:rsidR="00ED5089" w14:paraId="094858DE"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75C69809"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5EC38F4C"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0F5D4488"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081ADACB" w14:textId="77777777" w:rsidR="00ED5089" w:rsidRDefault="00ED5089">
            <w:pPr>
              <w:spacing w:line="276" w:lineRule="auto"/>
              <w:jc w:val="center"/>
              <w:rPr>
                <w:szCs w:val="20"/>
              </w:rPr>
            </w:pPr>
          </w:p>
        </w:tc>
      </w:tr>
      <w:tr w:rsidR="00ED5089" w14:paraId="1771AB4F"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3785FC30"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2A28987A"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726E4E65"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0CC25CE0" w14:textId="77777777" w:rsidR="00ED5089" w:rsidRDefault="00ED5089">
            <w:pPr>
              <w:spacing w:line="276" w:lineRule="auto"/>
              <w:jc w:val="center"/>
              <w:rPr>
                <w:szCs w:val="20"/>
              </w:rPr>
            </w:pPr>
          </w:p>
        </w:tc>
      </w:tr>
      <w:tr w:rsidR="00ED5089" w14:paraId="1E5FF0A5"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7EC5B66F"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01F4BE22"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252ED0EE"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1012053F" w14:textId="77777777" w:rsidR="00ED5089" w:rsidRDefault="00ED5089">
            <w:pPr>
              <w:spacing w:line="276" w:lineRule="auto"/>
              <w:jc w:val="center"/>
              <w:rPr>
                <w:szCs w:val="20"/>
              </w:rPr>
            </w:pPr>
          </w:p>
        </w:tc>
      </w:tr>
      <w:tr w:rsidR="00ED5089" w14:paraId="056DF100"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619FAA9A"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4560CCC8"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2D9CF1A5"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78EF0A60" w14:textId="77777777" w:rsidR="00ED5089" w:rsidRDefault="00ED5089">
            <w:pPr>
              <w:spacing w:line="276" w:lineRule="auto"/>
              <w:jc w:val="center"/>
              <w:rPr>
                <w:szCs w:val="20"/>
              </w:rPr>
            </w:pPr>
          </w:p>
        </w:tc>
      </w:tr>
      <w:tr w:rsidR="00ED5089" w14:paraId="731C24F6"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65C344AB"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0F2E52C1"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7F296889"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729C5956" w14:textId="77777777" w:rsidR="00ED5089" w:rsidRDefault="00ED5089">
            <w:pPr>
              <w:spacing w:line="276" w:lineRule="auto"/>
              <w:jc w:val="center"/>
              <w:rPr>
                <w:szCs w:val="20"/>
              </w:rPr>
            </w:pPr>
          </w:p>
        </w:tc>
      </w:tr>
      <w:tr w:rsidR="00ED5089" w14:paraId="797D2270"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19C2E0CA"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64365CC1"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14913ADF"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228C3FED" w14:textId="77777777" w:rsidR="00ED5089" w:rsidRDefault="00ED5089">
            <w:pPr>
              <w:spacing w:line="276" w:lineRule="auto"/>
              <w:jc w:val="center"/>
              <w:rPr>
                <w:szCs w:val="20"/>
              </w:rPr>
            </w:pPr>
          </w:p>
        </w:tc>
      </w:tr>
      <w:tr w:rsidR="00ED5089" w14:paraId="4DD95B7A"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509F1D7F"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033B5FE4"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17DA5DA3"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2F46E559" w14:textId="77777777" w:rsidR="00ED5089" w:rsidRDefault="00ED5089">
            <w:pPr>
              <w:spacing w:line="276" w:lineRule="auto"/>
              <w:jc w:val="center"/>
              <w:rPr>
                <w:szCs w:val="20"/>
              </w:rPr>
            </w:pPr>
          </w:p>
        </w:tc>
      </w:tr>
      <w:tr w:rsidR="00ED5089" w14:paraId="4C835DD9"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2697307D"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112BE4BC"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5BF2B20C"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08A56794" w14:textId="77777777" w:rsidR="00ED5089" w:rsidRDefault="00ED5089">
            <w:pPr>
              <w:spacing w:line="276" w:lineRule="auto"/>
              <w:jc w:val="center"/>
              <w:rPr>
                <w:szCs w:val="20"/>
              </w:rPr>
            </w:pPr>
          </w:p>
        </w:tc>
      </w:tr>
      <w:tr w:rsidR="00ED5089" w14:paraId="77983307"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66B439CD" w14:textId="77777777" w:rsidR="00ED5089" w:rsidRDefault="00ED5089">
            <w:pPr>
              <w:spacing w:line="276" w:lineRule="auto"/>
              <w:jc w:val="right"/>
              <w:rPr>
                <w:b/>
                <w:szCs w:val="20"/>
              </w:rPr>
            </w:pPr>
            <w:r>
              <w:rPr>
                <w:b/>
                <w:szCs w:val="20"/>
              </w:rPr>
              <w:t>SUBTOTAL DE “B”:</w:t>
            </w:r>
          </w:p>
        </w:tc>
        <w:tc>
          <w:tcPr>
            <w:tcW w:w="1416" w:type="dxa"/>
            <w:tcBorders>
              <w:top w:val="single" w:sz="4" w:space="0" w:color="auto"/>
              <w:left w:val="single" w:sz="4" w:space="0" w:color="auto"/>
              <w:bottom w:val="single" w:sz="4" w:space="0" w:color="auto"/>
              <w:right w:val="single" w:sz="4" w:space="0" w:color="auto"/>
            </w:tcBorders>
            <w:vAlign w:val="center"/>
          </w:tcPr>
          <w:p w14:paraId="2B1A63DC" w14:textId="77777777" w:rsidR="00ED5089" w:rsidRDefault="00ED5089">
            <w:pPr>
              <w:spacing w:line="276" w:lineRule="auto"/>
              <w:jc w:val="center"/>
              <w:rPr>
                <w:b/>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2E75C876" w14:textId="77777777" w:rsidR="00ED5089" w:rsidRDefault="00ED5089">
            <w:pPr>
              <w:spacing w:line="276" w:lineRule="auto"/>
              <w:jc w:val="center"/>
              <w:rPr>
                <w:b/>
                <w:szCs w:val="20"/>
              </w:rPr>
            </w:pPr>
          </w:p>
        </w:tc>
      </w:tr>
      <w:tr w:rsidR="00ED5089" w14:paraId="19A32D4B"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24EA7D6B" w14:textId="77777777" w:rsidR="00ED5089" w:rsidRDefault="00ED5089">
            <w:pPr>
              <w:spacing w:line="276" w:lineRule="auto"/>
              <w:jc w:val="center"/>
              <w:rPr>
                <w:b/>
                <w:szCs w:val="20"/>
              </w:rPr>
            </w:pPr>
            <w:r>
              <w:rPr>
                <w:b/>
                <w:szCs w:val="20"/>
              </w:rPr>
              <w:t>C</w:t>
            </w:r>
          </w:p>
        </w:tc>
        <w:tc>
          <w:tcPr>
            <w:tcW w:w="8541" w:type="dxa"/>
            <w:gridSpan w:val="3"/>
            <w:tcBorders>
              <w:top w:val="single" w:sz="4" w:space="0" w:color="auto"/>
              <w:left w:val="single" w:sz="4" w:space="0" w:color="auto"/>
              <w:bottom w:val="single" w:sz="4" w:space="0" w:color="auto"/>
              <w:right w:val="single" w:sz="4" w:space="0" w:color="auto"/>
            </w:tcBorders>
            <w:vAlign w:val="center"/>
            <w:hideMark/>
          </w:tcPr>
          <w:p w14:paraId="52DA3EAC" w14:textId="77777777" w:rsidR="00ED5089" w:rsidRDefault="00ED5089">
            <w:pPr>
              <w:spacing w:line="276" w:lineRule="auto"/>
              <w:rPr>
                <w:b/>
                <w:szCs w:val="20"/>
              </w:rPr>
            </w:pPr>
            <w:r>
              <w:rPr>
                <w:b/>
                <w:szCs w:val="20"/>
              </w:rPr>
              <w:t>ENCARGOS SOCIAIS QUE NÃO RECEBEM INCIDÊNCIA DE “A”</w:t>
            </w:r>
          </w:p>
        </w:tc>
      </w:tr>
      <w:tr w:rsidR="00ED5089" w14:paraId="561BB224"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240D63CD"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30BA62E0"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796FF613"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57403AC6" w14:textId="77777777" w:rsidR="00ED5089" w:rsidRDefault="00ED5089">
            <w:pPr>
              <w:spacing w:line="276" w:lineRule="auto"/>
              <w:jc w:val="center"/>
              <w:rPr>
                <w:szCs w:val="20"/>
              </w:rPr>
            </w:pPr>
          </w:p>
        </w:tc>
      </w:tr>
      <w:tr w:rsidR="00ED5089" w14:paraId="00248B58"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7F8E04B6"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0657C111"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6F9661E5"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77367B49" w14:textId="77777777" w:rsidR="00ED5089" w:rsidRDefault="00ED5089">
            <w:pPr>
              <w:spacing w:line="276" w:lineRule="auto"/>
              <w:jc w:val="center"/>
              <w:rPr>
                <w:szCs w:val="20"/>
              </w:rPr>
            </w:pPr>
          </w:p>
        </w:tc>
      </w:tr>
      <w:tr w:rsidR="00ED5089" w14:paraId="208540A6"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15027122"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19BAE7BE"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32592352"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20ACCEC6" w14:textId="77777777" w:rsidR="00ED5089" w:rsidRDefault="00ED5089">
            <w:pPr>
              <w:spacing w:line="276" w:lineRule="auto"/>
              <w:jc w:val="center"/>
              <w:rPr>
                <w:szCs w:val="20"/>
              </w:rPr>
            </w:pPr>
          </w:p>
        </w:tc>
      </w:tr>
      <w:tr w:rsidR="00ED5089" w14:paraId="6C81FA40"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330DD50E"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34B34F21"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5DEF850B"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48CFF1F4" w14:textId="77777777" w:rsidR="00ED5089" w:rsidRDefault="00ED5089">
            <w:pPr>
              <w:spacing w:line="276" w:lineRule="auto"/>
              <w:jc w:val="center"/>
              <w:rPr>
                <w:szCs w:val="20"/>
              </w:rPr>
            </w:pPr>
          </w:p>
        </w:tc>
      </w:tr>
      <w:tr w:rsidR="00ED5089" w14:paraId="2E20215C"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516A5692"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7787F979"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367AA060"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196761D0" w14:textId="77777777" w:rsidR="00ED5089" w:rsidRDefault="00ED5089">
            <w:pPr>
              <w:spacing w:line="276" w:lineRule="auto"/>
              <w:jc w:val="center"/>
              <w:rPr>
                <w:szCs w:val="20"/>
              </w:rPr>
            </w:pPr>
          </w:p>
        </w:tc>
      </w:tr>
      <w:tr w:rsidR="00ED5089" w14:paraId="00AEF424"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21AC9420" w14:textId="77777777" w:rsidR="00ED5089" w:rsidRDefault="00ED5089">
            <w:pPr>
              <w:spacing w:line="276" w:lineRule="auto"/>
              <w:jc w:val="right"/>
              <w:rPr>
                <w:b/>
                <w:szCs w:val="20"/>
              </w:rPr>
            </w:pPr>
            <w:r>
              <w:rPr>
                <w:b/>
                <w:szCs w:val="20"/>
              </w:rPr>
              <w:t>SUBTOTAL DE “C”:</w:t>
            </w:r>
          </w:p>
        </w:tc>
        <w:tc>
          <w:tcPr>
            <w:tcW w:w="1416" w:type="dxa"/>
            <w:tcBorders>
              <w:top w:val="single" w:sz="4" w:space="0" w:color="auto"/>
              <w:left w:val="single" w:sz="4" w:space="0" w:color="auto"/>
              <w:bottom w:val="single" w:sz="4" w:space="0" w:color="auto"/>
              <w:right w:val="single" w:sz="4" w:space="0" w:color="auto"/>
            </w:tcBorders>
            <w:vAlign w:val="center"/>
          </w:tcPr>
          <w:p w14:paraId="74BB50F6" w14:textId="77777777" w:rsidR="00ED5089" w:rsidRDefault="00ED5089">
            <w:pPr>
              <w:spacing w:line="276" w:lineRule="auto"/>
              <w:jc w:val="center"/>
              <w:rPr>
                <w:b/>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511DD631" w14:textId="77777777" w:rsidR="00ED5089" w:rsidRDefault="00ED5089">
            <w:pPr>
              <w:spacing w:line="276" w:lineRule="auto"/>
              <w:jc w:val="center"/>
              <w:rPr>
                <w:b/>
                <w:szCs w:val="20"/>
              </w:rPr>
            </w:pPr>
          </w:p>
        </w:tc>
      </w:tr>
      <w:tr w:rsidR="00ED5089" w14:paraId="7EDEE16E"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52D8B07D" w14:textId="77777777" w:rsidR="00ED5089" w:rsidRDefault="00ED5089">
            <w:pPr>
              <w:spacing w:line="276" w:lineRule="auto"/>
              <w:jc w:val="center"/>
              <w:rPr>
                <w:b/>
                <w:szCs w:val="20"/>
              </w:rPr>
            </w:pPr>
            <w:r>
              <w:rPr>
                <w:b/>
                <w:szCs w:val="20"/>
              </w:rPr>
              <w:t>D</w:t>
            </w:r>
          </w:p>
        </w:tc>
        <w:tc>
          <w:tcPr>
            <w:tcW w:w="8541" w:type="dxa"/>
            <w:gridSpan w:val="3"/>
            <w:tcBorders>
              <w:top w:val="single" w:sz="4" w:space="0" w:color="auto"/>
              <w:left w:val="single" w:sz="4" w:space="0" w:color="auto"/>
              <w:bottom w:val="single" w:sz="4" w:space="0" w:color="auto"/>
              <w:right w:val="single" w:sz="4" w:space="0" w:color="auto"/>
            </w:tcBorders>
            <w:vAlign w:val="center"/>
            <w:hideMark/>
          </w:tcPr>
          <w:p w14:paraId="5DF79A14" w14:textId="77777777" w:rsidR="00ED5089" w:rsidRDefault="00ED5089">
            <w:pPr>
              <w:spacing w:line="276" w:lineRule="auto"/>
              <w:rPr>
                <w:b/>
                <w:szCs w:val="20"/>
              </w:rPr>
            </w:pPr>
            <w:r>
              <w:rPr>
                <w:b/>
                <w:szCs w:val="20"/>
              </w:rPr>
              <w:t>REINCIDÊNCIAS DE UM GRUPO SOBRE O OUTRO</w:t>
            </w:r>
          </w:p>
        </w:tc>
      </w:tr>
      <w:tr w:rsidR="00ED5089" w14:paraId="1D29B31F"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477B35F1"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5CD1377D"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614AA78D"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080AB0B5" w14:textId="77777777" w:rsidR="00ED5089" w:rsidRDefault="00ED5089">
            <w:pPr>
              <w:spacing w:line="276" w:lineRule="auto"/>
              <w:jc w:val="center"/>
              <w:rPr>
                <w:szCs w:val="20"/>
              </w:rPr>
            </w:pPr>
          </w:p>
        </w:tc>
      </w:tr>
      <w:tr w:rsidR="00ED5089" w14:paraId="679CD5BD" w14:textId="77777777" w:rsidTr="00ED5089">
        <w:trPr>
          <w:trHeight w:val="113"/>
          <w:jc w:val="center"/>
        </w:trPr>
        <w:tc>
          <w:tcPr>
            <w:tcW w:w="644" w:type="dxa"/>
            <w:tcBorders>
              <w:top w:val="single" w:sz="4" w:space="0" w:color="auto"/>
              <w:left w:val="single" w:sz="4" w:space="0" w:color="auto"/>
              <w:bottom w:val="single" w:sz="4" w:space="0" w:color="auto"/>
              <w:right w:val="single" w:sz="4" w:space="0" w:color="auto"/>
            </w:tcBorders>
            <w:vAlign w:val="center"/>
          </w:tcPr>
          <w:p w14:paraId="63C97BE9" w14:textId="77777777" w:rsidR="00ED5089" w:rsidRDefault="00ED5089">
            <w:pPr>
              <w:spacing w:line="276" w:lineRule="auto"/>
              <w:jc w:val="center"/>
              <w:rPr>
                <w:szCs w:val="20"/>
              </w:rPr>
            </w:pPr>
          </w:p>
        </w:tc>
        <w:tc>
          <w:tcPr>
            <w:tcW w:w="5349" w:type="dxa"/>
            <w:tcBorders>
              <w:top w:val="single" w:sz="4" w:space="0" w:color="auto"/>
              <w:left w:val="single" w:sz="4" w:space="0" w:color="auto"/>
              <w:bottom w:val="single" w:sz="4" w:space="0" w:color="auto"/>
              <w:right w:val="single" w:sz="4" w:space="0" w:color="auto"/>
            </w:tcBorders>
            <w:vAlign w:val="center"/>
          </w:tcPr>
          <w:p w14:paraId="43A376B5" w14:textId="77777777" w:rsidR="00ED5089" w:rsidRDefault="00ED5089">
            <w:pPr>
              <w:spacing w:line="276" w:lineRule="auto"/>
              <w:rPr>
                <w:szCs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710DC828" w14:textId="77777777" w:rsidR="00ED5089" w:rsidRDefault="00ED5089">
            <w:pPr>
              <w:spacing w:line="276" w:lineRule="auto"/>
              <w:jc w:val="center"/>
              <w:rPr>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38C48E88" w14:textId="77777777" w:rsidR="00ED5089" w:rsidRDefault="00ED5089">
            <w:pPr>
              <w:spacing w:line="276" w:lineRule="auto"/>
              <w:jc w:val="center"/>
              <w:rPr>
                <w:szCs w:val="20"/>
              </w:rPr>
            </w:pPr>
          </w:p>
        </w:tc>
      </w:tr>
      <w:tr w:rsidR="00ED5089" w14:paraId="0C9DF646"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06C0A7CE" w14:textId="77777777" w:rsidR="00ED5089" w:rsidRDefault="00ED5089">
            <w:pPr>
              <w:spacing w:line="276" w:lineRule="auto"/>
              <w:jc w:val="right"/>
              <w:rPr>
                <w:b/>
                <w:szCs w:val="20"/>
              </w:rPr>
            </w:pPr>
            <w:r>
              <w:rPr>
                <w:b/>
                <w:szCs w:val="20"/>
              </w:rPr>
              <w:t>SUBTOTAL DE “D”:</w:t>
            </w:r>
          </w:p>
        </w:tc>
        <w:tc>
          <w:tcPr>
            <w:tcW w:w="1416" w:type="dxa"/>
            <w:tcBorders>
              <w:top w:val="single" w:sz="4" w:space="0" w:color="auto"/>
              <w:left w:val="single" w:sz="4" w:space="0" w:color="auto"/>
              <w:bottom w:val="single" w:sz="4" w:space="0" w:color="auto"/>
              <w:right w:val="single" w:sz="4" w:space="0" w:color="auto"/>
            </w:tcBorders>
            <w:vAlign w:val="center"/>
          </w:tcPr>
          <w:p w14:paraId="27F22BC8" w14:textId="77777777" w:rsidR="00ED5089" w:rsidRDefault="00ED5089">
            <w:pPr>
              <w:spacing w:line="276" w:lineRule="auto"/>
              <w:jc w:val="center"/>
              <w:rPr>
                <w:b/>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10865600" w14:textId="77777777" w:rsidR="00ED5089" w:rsidRDefault="00ED5089">
            <w:pPr>
              <w:spacing w:line="276" w:lineRule="auto"/>
              <w:jc w:val="center"/>
              <w:rPr>
                <w:b/>
                <w:szCs w:val="20"/>
              </w:rPr>
            </w:pPr>
          </w:p>
        </w:tc>
      </w:tr>
      <w:tr w:rsidR="00ED5089" w14:paraId="7DE460E9" w14:textId="77777777" w:rsidTr="00ED5089">
        <w:trPr>
          <w:trHeight w:val="113"/>
          <w:jc w:val="center"/>
        </w:trPr>
        <w:tc>
          <w:tcPr>
            <w:tcW w:w="5993" w:type="dxa"/>
            <w:gridSpan w:val="2"/>
            <w:tcBorders>
              <w:top w:val="single" w:sz="4" w:space="0" w:color="auto"/>
              <w:left w:val="single" w:sz="4" w:space="0" w:color="auto"/>
              <w:bottom w:val="single" w:sz="4" w:space="0" w:color="auto"/>
              <w:right w:val="single" w:sz="4" w:space="0" w:color="auto"/>
            </w:tcBorders>
            <w:vAlign w:val="center"/>
            <w:hideMark/>
          </w:tcPr>
          <w:p w14:paraId="22FD9EB8" w14:textId="77777777" w:rsidR="00ED5089" w:rsidRDefault="00ED5089">
            <w:pPr>
              <w:spacing w:line="276" w:lineRule="auto"/>
              <w:jc w:val="right"/>
              <w:rPr>
                <w:b/>
                <w:szCs w:val="20"/>
              </w:rPr>
            </w:pPr>
            <w:r>
              <w:rPr>
                <w:b/>
                <w:szCs w:val="20"/>
              </w:rPr>
              <w:t>TOTAIS DE ENCARGOS SOCIAIS:</w:t>
            </w:r>
          </w:p>
        </w:tc>
        <w:tc>
          <w:tcPr>
            <w:tcW w:w="1416" w:type="dxa"/>
            <w:tcBorders>
              <w:top w:val="single" w:sz="4" w:space="0" w:color="auto"/>
              <w:left w:val="single" w:sz="4" w:space="0" w:color="auto"/>
              <w:bottom w:val="single" w:sz="4" w:space="0" w:color="auto"/>
              <w:right w:val="single" w:sz="4" w:space="0" w:color="auto"/>
            </w:tcBorders>
            <w:vAlign w:val="center"/>
          </w:tcPr>
          <w:p w14:paraId="76BEB0AA" w14:textId="77777777" w:rsidR="00ED5089" w:rsidRDefault="00ED5089">
            <w:pPr>
              <w:spacing w:line="276" w:lineRule="auto"/>
              <w:jc w:val="center"/>
              <w:rPr>
                <w:b/>
                <w:szCs w:val="20"/>
              </w:rPr>
            </w:pPr>
          </w:p>
        </w:tc>
        <w:tc>
          <w:tcPr>
            <w:tcW w:w="1776" w:type="dxa"/>
            <w:tcBorders>
              <w:top w:val="single" w:sz="4" w:space="0" w:color="auto"/>
              <w:left w:val="single" w:sz="4" w:space="0" w:color="auto"/>
              <w:bottom w:val="single" w:sz="4" w:space="0" w:color="auto"/>
              <w:right w:val="single" w:sz="4" w:space="0" w:color="auto"/>
            </w:tcBorders>
            <w:vAlign w:val="center"/>
          </w:tcPr>
          <w:p w14:paraId="0C8C4FF7" w14:textId="77777777" w:rsidR="00ED5089" w:rsidRDefault="00ED5089">
            <w:pPr>
              <w:spacing w:line="276" w:lineRule="auto"/>
              <w:jc w:val="center"/>
              <w:rPr>
                <w:b/>
                <w:szCs w:val="20"/>
              </w:rPr>
            </w:pPr>
          </w:p>
        </w:tc>
      </w:tr>
    </w:tbl>
    <w:p w14:paraId="3D66D4F6" w14:textId="77777777" w:rsidR="00ED5089" w:rsidRDefault="00ED5089" w:rsidP="00ED5089">
      <w:pPr>
        <w:rPr>
          <w:szCs w:val="20"/>
        </w:rPr>
      </w:pPr>
    </w:p>
    <w:p w14:paraId="2D04C732" w14:textId="77777777" w:rsidR="00ED5089" w:rsidRDefault="00ED5089" w:rsidP="00ED5089">
      <w:pPr>
        <w:jc w:val="center"/>
        <w:rPr>
          <w:b/>
          <w:color w:val="0070C0"/>
          <w:szCs w:val="20"/>
          <w:lang w:eastAsia="pt-BR"/>
        </w:rPr>
      </w:pPr>
      <w:r>
        <w:rPr>
          <w:szCs w:val="20"/>
        </w:rPr>
        <w:br w:type="page"/>
      </w:r>
      <w:r>
        <w:rPr>
          <w:b/>
          <w:szCs w:val="20"/>
        </w:rPr>
        <w:lastRenderedPageBreak/>
        <w:t>Detalhamento</w:t>
      </w:r>
      <w:r>
        <w:rPr>
          <w:b/>
          <w:szCs w:val="20"/>
          <w:lang w:eastAsia="pt-BR"/>
        </w:rPr>
        <w:t xml:space="preserve"> do BDI – Serviços – </w:t>
      </w:r>
      <w:r>
        <w:rPr>
          <w:b/>
          <w:color w:val="0070C0"/>
          <w:szCs w:val="20"/>
          <w:lang w:eastAsia="pt-BR"/>
        </w:rPr>
        <w:t>Sem Desoneração</w:t>
      </w:r>
    </w:p>
    <w:p w14:paraId="2B5A9D3C" w14:textId="77777777" w:rsidR="00ED5089" w:rsidRDefault="00ED5089" w:rsidP="00ED5089">
      <w:pPr>
        <w:rPr>
          <w:szCs w:val="20"/>
          <w:lang w:eastAsia="pt-BR"/>
        </w:rPr>
      </w:pPr>
    </w:p>
    <w:p w14:paraId="4E4ED8FE" w14:textId="77777777" w:rsidR="00ED5089" w:rsidRDefault="00ED5089" w:rsidP="00ED5089">
      <w:pPr>
        <w:jc w:val="center"/>
        <w:rPr>
          <w:b/>
          <w:szCs w:val="20"/>
          <w:lang w:eastAsia="pt-BR"/>
        </w:rPr>
      </w:pPr>
      <w:r>
        <w:rPr>
          <w:b/>
          <w:szCs w:val="20"/>
          <w:lang w:eastAsia="pt-BR"/>
        </w:rPr>
        <w:t>QUADRO DBDI-S</w:t>
      </w:r>
    </w:p>
    <w:p w14:paraId="41E76C14" w14:textId="5CD92FAA" w:rsidR="00ED5089" w:rsidRDefault="00ED5089" w:rsidP="00ED5089">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ED5089" w14:paraId="77280219" w14:textId="77777777" w:rsidTr="00ED5089">
        <w:trPr>
          <w:trHeight w:val="315"/>
          <w:jc w:val="center"/>
        </w:trPr>
        <w:tc>
          <w:tcPr>
            <w:tcW w:w="8526" w:type="dxa"/>
            <w:gridSpan w:val="3"/>
            <w:tcBorders>
              <w:top w:val="single" w:sz="4" w:space="0" w:color="auto"/>
              <w:left w:val="single" w:sz="4" w:space="0" w:color="auto"/>
              <w:bottom w:val="nil"/>
              <w:right w:val="single" w:sz="4" w:space="0" w:color="auto"/>
            </w:tcBorders>
            <w:shd w:val="clear" w:color="auto" w:fill="FFFFFF"/>
            <w:noWrap/>
            <w:vAlign w:val="center"/>
            <w:hideMark/>
          </w:tcPr>
          <w:p w14:paraId="662A1301" w14:textId="77777777" w:rsidR="00ED5089" w:rsidRDefault="00ED5089">
            <w:pPr>
              <w:spacing w:line="276" w:lineRule="auto"/>
              <w:rPr>
                <w:szCs w:val="20"/>
                <w:lang w:eastAsia="pt-BR"/>
              </w:rPr>
            </w:pPr>
            <w:r>
              <w:rPr>
                <w:szCs w:val="20"/>
                <w:lang w:eastAsia="pt-BR"/>
              </w:rPr>
              <w:t>NOME DA CONCORRENTE:</w:t>
            </w:r>
          </w:p>
        </w:tc>
      </w:tr>
      <w:tr w:rsidR="00ED5089" w14:paraId="10426B84" w14:textId="77777777" w:rsidTr="00ED5089">
        <w:trPr>
          <w:trHeight w:val="300"/>
          <w:jc w:val="center"/>
        </w:trPr>
        <w:tc>
          <w:tcPr>
            <w:tcW w:w="5873"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4E57922" w14:textId="77777777" w:rsidR="00ED5089" w:rsidRDefault="00ED5089">
            <w:pPr>
              <w:spacing w:line="276" w:lineRule="auto"/>
              <w:rPr>
                <w:szCs w:val="20"/>
                <w:lang w:eastAsia="pt-BR"/>
              </w:rPr>
            </w:pPr>
            <w:r>
              <w:rPr>
                <w:szCs w:val="20"/>
                <w:lang w:eastAsia="pt-BR"/>
              </w:rPr>
              <w:t>OBJETO:</w:t>
            </w:r>
          </w:p>
        </w:tc>
        <w:tc>
          <w:tcPr>
            <w:tcW w:w="1536" w:type="dxa"/>
            <w:tcBorders>
              <w:top w:val="single" w:sz="4" w:space="0" w:color="auto"/>
              <w:left w:val="single" w:sz="4" w:space="0" w:color="auto"/>
              <w:bottom w:val="nil"/>
              <w:right w:val="single" w:sz="4" w:space="0" w:color="auto"/>
            </w:tcBorders>
            <w:shd w:val="clear" w:color="auto" w:fill="FFFFFF"/>
            <w:noWrap/>
            <w:vAlign w:val="center"/>
            <w:hideMark/>
          </w:tcPr>
          <w:p w14:paraId="0264F787" w14:textId="77777777" w:rsidR="00ED5089" w:rsidRDefault="00ED5089">
            <w:pPr>
              <w:spacing w:line="276" w:lineRule="auto"/>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auto" w:fill="FFFFFF"/>
            <w:noWrap/>
            <w:vAlign w:val="center"/>
            <w:hideMark/>
          </w:tcPr>
          <w:p w14:paraId="7678B847" w14:textId="77777777" w:rsidR="00ED5089" w:rsidRDefault="00ED5089">
            <w:pPr>
              <w:spacing w:line="276" w:lineRule="auto"/>
              <w:rPr>
                <w:szCs w:val="20"/>
                <w:lang w:eastAsia="pt-BR"/>
              </w:rPr>
            </w:pPr>
            <w:r>
              <w:rPr>
                <w:szCs w:val="20"/>
                <w:lang w:eastAsia="pt-BR"/>
              </w:rPr>
              <w:t>FOLHA</w:t>
            </w:r>
          </w:p>
        </w:tc>
      </w:tr>
      <w:tr w:rsidR="00ED5089" w14:paraId="502A3C07" w14:textId="77777777" w:rsidTr="00ED5089">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236AC3" w14:textId="77777777" w:rsidR="00ED5089" w:rsidRDefault="00ED5089">
            <w:pPr>
              <w:spacing w:line="276" w:lineRule="auto"/>
              <w:jc w:val="left"/>
              <w:rPr>
                <w:szCs w:val="20"/>
                <w:lang w:eastAsia="pt-BR"/>
              </w:rPr>
            </w:pPr>
          </w:p>
        </w:tc>
        <w:tc>
          <w:tcPr>
            <w:tcW w:w="1536" w:type="dxa"/>
            <w:tcBorders>
              <w:top w:val="nil"/>
              <w:left w:val="single" w:sz="4" w:space="0" w:color="auto"/>
              <w:bottom w:val="single" w:sz="4" w:space="0" w:color="auto"/>
              <w:right w:val="single" w:sz="4" w:space="0" w:color="auto"/>
            </w:tcBorders>
            <w:shd w:val="clear" w:color="auto" w:fill="FFFFFF"/>
            <w:noWrap/>
            <w:vAlign w:val="center"/>
            <w:hideMark/>
          </w:tcPr>
          <w:p w14:paraId="6CC3A370" w14:textId="77777777" w:rsidR="00ED5089" w:rsidRDefault="00ED5089">
            <w:pPr>
              <w:spacing w:line="276" w:lineRule="auto"/>
              <w:rPr>
                <w:szCs w:val="20"/>
                <w:lang w:eastAsia="pt-BR"/>
              </w:rPr>
            </w:pPr>
            <w:r>
              <w:rPr>
                <w:szCs w:val="20"/>
                <w:lang w:eastAsia="pt-BR"/>
              </w:rPr>
              <w:t>______/_____</w:t>
            </w:r>
          </w:p>
        </w:tc>
        <w:tc>
          <w:tcPr>
            <w:tcW w:w="1117" w:type="dxa"/>
            <w:tcBorders>
              <w:top w:val="nil"/>
              <w:left w:val="nil"/>
              <w:bottom w:val="single" w:sz="4" w:space="0" w:color="auto"/>
              <w:right w:val="single" w:sz="4" w:space="0" w:color="auto"/>
            </w:tcBorders>
            <w:shd w:val="clear" w:color="auto" w:fill="FFFFFF"/>
            <w:noWrap/>
            <w:vAlign w:val="center"/>
            <w:hideMark/>
          </w:tcPr>
          <w:p w14:paraId="2861EF68" w14:textId="77777777" w:rsidR="00ED5089" w:rsidRDefault="00ED5089">
            <w:pPr>
              <w:spacing w:line="276" w:lineRule="auto"/>
              <w:rPr>
                <w:szCs w:val="20"/>
                <w:lang w:eastAsia="pt-BR"/>
              </w:rPr>
            </w:pPr>
            <w:r>
              <w:rPr>
                <w:szCs w:val="20"/>
                <w:lang w:eastAsia="pt-BR"/>
              </w:rPr>
              <w:t>____/____</w:t>
            </w:r>
          </w:p>
        </w:tc>
      </w:tr>
    </w:tbl>
    <w:p w14:paraId="108737E6" w14:textId="77777777" w:rsidR="003266F8" w:rsidRDefault="003266F8" w:rsidP="00ED5089">
      <w:pPr>
        <w:rPr>
          <w:szCs w:val="20"/>
        </w:rPr>
      </w:pPr>
    </w:p>
    <w:p w14:paraId="537D0563" w14:textId="77777777" w:rsidR="003266F8" w:rsidRDefault="003266F8" w:rsidP="00ED5089">
      <w:pPr>
        <w:rPr>
          <w:szCs w:val="20"/>
        </w:rPr>
      </w:pPr>
    </w:p>
    <w:tbl>
      <w:tblPr>
        <w:tblW w:w="9000" w:type="dxa"/>
        <w:tblCellMar>
          <w:left w:w="0" w:type="dxa"/>
          <w:right w:w="0" w:type="dxa"/>
        </w:tblCellMar>
        <w:tblLook w:val="04A0" w:firstRow="1" w:lastRow="0" w:firstColumn="1" w:lastColumn="0" w:noHBand="0" w:noVBand="1"/>
      </w:tblPr>
      <w:tblGrid>
        <w:gridCol w:w="3300"/>
        <w:gridCol w:w="3760"/>
        <w:gridCol w:w="1940"/>
      </w:tblGrid>
      <w:tr w:rsidR="003266F8" w14:paraId="50C460FC" w14:textId="77777777" w:rsidTr="003266F8">
        <w:trPr>
          <w:trHeight w:val="630"/>
        </w:trPr>
        <w:tc>
          <w:tcPr>
            <w:tcW w:w="3300" w:type="dxa"/>
            <w:tcBorders>
              <w:top w:val="single" w:sz="4" w:space="0" w:color="000000"/>
              <w:left w:val="single" w:sz="4" w:space="0" w:color="FFFFFF"/>
              <w:bottom w:val="single" w:sz="4" w:space="0" w:color="000000"/>
              <w:right w:val="single" w:sz="4" w:space="0" w:color="FFFFFF"/>
            </w:tcBorders>
            <w:shd w:val="clear" w:color="CCCCFF" w:fill="FFFFFF"/>
            <w:vAlign w:val="center"/>
            <w:hideMark/>
          </w:tcPr>
          <w:p w14:paraId="3860DFCD" w14:textId="77777777" w:rsidR="003266F8" w:rsidRPr="003266F8" w:rsidRDefault="003266F8">
            <w:pPr>
              <w:jc w:val="center"/>
              <w:rPr>
                <w:rFonts w:ascii="Calibri" w:eastAsia="Times New Roman" w:hAnsi="Calibri" w:cs="Calibri"/>
                <w:b/>
                <w:bCs/>
                <w:sz w:val="24"/>
                <w:lang w:eastAsia="pt-BR"/>
              </w:rPr>
            </w:pPr>
            <w:r w:rsidRPr="003266F8">
              <w:rPr>
                <w:rFonts w:ascii="Calibri" w:eastAsia="Times New Roman" w:hAnsi="Calibri" w:cs="Calibri"/>
                <w:b/>
                <w:bCs/>
                <w:sz w:val="24"/>
                <w:lang w:eastAsia="pt-BR"/>
              </w:rPr>
              <w:t>DESCRIÇÃO DOS SERVIÇOS</w:t>
            </w:r>
          </w:p>
        </w:tc>
        <w:tc>
          <w:tcPr>
            <w:tcW w:w="3760" w:type="dxa"/>
            <w:tcBorders>
              <w:top w:val="single" w:sz="4" w:space="0" w:color="000000"/>
              <w:left w:val="nil"/>
              <w:bottom w:val="single" w:sz="4" w:space="0" w:color="000000"/>
              <w:right w:val="single" w:sz="4" w:space="0" w:color="FFFFFF"/>
            </w:tcBorders>
            <w:shd w:val="clear" w:color="CCCCFF" w:fill="FFFFFF"/>
            <w:vAlign w:val="center"/>
            <w:hideMark/>
          </w:tcPr>
          <w:p w14:paraId="77767DDB" w14:textId="77777777" w:rsidR="003266F8" w:rsidRPr="003266F8" w:rsidRDefault="003266F8">
            <w:pPr>
              <w:jc w:val="center"/>
              <w:rPr>
                <w:rFonts w:ascii="Calibri" w:eastAsia="Times New Roman" w:hAnsi="Calibri" w:cs="Calibri"/>
                <w:b/>
                <w:bCs/>
                <w:sz w:val="24"/>
                <w:lang w:eastAsia="pt-BR"/>
              </w:rPr>
            </w:pPr>
            <w:r w:rsidRPr="003266F8">
              <w:rPr>
                <w:rFonts w:ascii="Calibri" w:eastAsia="Times New Roman" w:hAnsi="Calibri" w:cs="Calibri"/>
                <w:b/>
                <w:bCs/>
                <w:sz w:val="24"/>
                <w:lang w:eastAsia="pt-BR"/>
              </w:rPr>
              <w:t>PREÇO DE VENDA (%)</w:t>
            </w:r>
          </w:p>
        </w:tc>
        <w:tc>
          <w:tcPr>
            <w:tcW w:w="1940" w:type="dxa"/>
            <w:tcBorders>
              <w:top w:val="single" w:sz="4" w:space="0" w:color="000000"/>
              <w:left w:val="nil"/>
              <w:bottom w:val="single" w:sz="4" w:space="0" w:color="000000"/>
              <w:right w:val="nil"/>
            </w:tcBorders>
            <w:shd w:val="clear" w:color="CCCCFF" w:fill="FFFFFF"/>
            <w:vAlign w:val="center"/>
            <w:hideMark/>
          </w:tcPr>
          <w:p w14:paraId="17C73837" w14:textId="77777777" w:rsidR="003266F8" w:rsidRPr="003266F8" w:rsidRDefault="003266F8">
            <w:pPr>
              <w:jc w:val="center"/>
              <w:rPr>
                <w:rFonts w:ascii="Calibri" w:eastAsia="Times New Roman" w:hAnsi="Calibri" w:cs="Calibri"/>
                <w:b/>
                <w:bCs/>
                <w:sz w:val="24"/>
                <w:lang w:eastAsia="pt-BR"/>
              </w:rPr>
            </w:pPr>
            <w:r w:rsidRPr="003266F8">
              <w:rPr>
                <w:rFonts w:ascii="Calibri" w:eastAsia="Times New Roman" w:hAnsi="Calibri" w:cs="Calibri"/>
                <w:b/>
                <w:bCs/>
                <w:sz w:val="24"/>
                <w:lang w:eastAsia="pt-BR"/>
              </w:rPr>
              <w:t>CUSTO DIRETO (%)</w:t>
            </w:r>
          </w:p>
        </w:tc>
      </w:tr>
      <w:tr w:rsidR="003266F8" w14:paraId="0C8A8416" w14:textId="77777777" w:rsidTr="003266F8">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18C97692" w14:textId="77777777" w:rsidR="003266F8" w:rsidRPr="003266F8" w:rsidRDefault="003266F8" w:rsidP="003266F8">
            <w:pPr>
              <w:jc w:val="left"/>
              <w:rPr>
                <w:rFonts w:ascii="Calibri" w:eastAsia="Times New Roman" w:hAnsi="Calibri" w:cs="Calibri"/>
                <w:sz w:val="24"/>
                <w:lang w:eastAsia="pt-BR"/>
              </w:rPr>
            </w:pPr>
            <w:r w:rsidRPr="003266F8">
              <w:rPr>
                <w:rFonts w:ascii="Calibri" w:eastAsia="Times New Roman" w:hAnsi="Calibri" w:cs="Calibri"/>
                <w:sz w:val="24"/>
                <w:lang w:eastAsia="pt-BR"/>
              </w:rPr>
              <w:t>ADMINISTRAÇÃO CENTRAL</w:t>
            </w:r>
          </w:p>
        </w:tc>
        <w:tc>
          <w:tcPr>
            <w:tcW w:w="0" w:type="auto"/>
            <w:tcBorders>
              <w:top w:val="nil"/>
              <w:left w:val="nil"/>
              <w:bottom w:val="single" w:sz="4" w:space="0" w:color="FFFFFF"/>
              <w:right w:val="single" w:sz="4" w:space="0" w:color="FFFFFF"/>
            </w:tcBorders>
            <w:shd w:val="clear" w:color="000000" w:fill="FFFFFF"/>
            <w:noWrap/>
            <w:vAlign w:val="center"/>
            <w:hideMark/>
          </w:tcPr>
          <w:p w14:paraId="03D67C69"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 </w:t>
            </w:r>
          </w:p>
        </w:tc>
        <w:tc>
          <w:tcPr>
            <w:tcW w:w="1940" w:type="dxa"/>
            <w:tcBorders>
              <w:top w:val="nil"/>
              <w:left w:val="nil"/>
              <w:bottom w:val="single" w:sz="4" w:space="0" w:color="FFFFFF"/>
              <w:right w:val="nil"/>
            </w:tcBorders>
            <w:shd w:val="clear" w:color="000000" w:fill="FFFFFF"/>
            <w:vAlign w:val="center"/>
            <w:hideMark/>
          </w:tcPr>
          <w:p w14:paraId="566F728E"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6,00%</w:t>
            </w:r>
          </w:p>
        </w:tc>
      </w:tr>
      <w:tr w:rsidR="003266F8" w14:paraId="6E168B86" w14:textId="77777777" w:rsidTr="003266F8">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38F9F2F2" w14:textId="77777777" w:rsidR="003266F8" w:rsidRPr="003266F8" w:rsidRDefault="003266F8" w:rsidP="003266F8">
            <w:pPr>
              <w:jc w:val="left"/>
              <w:rPr>
                <w:rFonts w:ascii="Calibri" w:eastAsia="Times New Roman" w:hAnsi="Calibri" w:cs="Calibri"/>
                <w:sz w:val="24"/>
                <w:lang w:eastAsia="pt-BR"/>
              </w:rPr>
            </w:pPr>
            <w:r w:rsidRPr="003266F8">
              <w:rPr>
                <w:rFonts w:ascii="Calibri" w:eastAsia="Times New Roman" w:hAnsi="Calibri" w:cs="Calibri"/>
                <w:sz w:val="24"/>
                <w:lang w:eastAsia="pt-BR"/>
              </w:rPr>
              <w:t>DESPESA FINANCEIRAS</w:t>
            </w:r>
          </w:p>
        </w:tc>
        <w:tc>
          <w:tcPr>
            <w:tcW w:w="3760" w:type="dxa"/>
            <w:tcBorders>
              <w:top w:val="nil"/>
              <w:left w:val="nil"/>
              <w:bottom w:val="single" w:sz="4" w:space="0" w:color="FFFFFF"/>
              <w:right w:val="single" w:sz="4" w:space="0" w:color="FFFFFF"/>
            </w:tcBorders>
            <w:shd w:val="clear" w:color="000000" w:fill="FFFFFF"/>
            <w:vAlign w:val="center"/>
            <w:hideMark/>
          </w:tcPr>
          <w:p w14:paraId="67E9F52B"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0,79%</w:t>
            </w:r>
          </w:p>
        </w:tc>
        <w:tc>
          <w:tcPr>
            <w:tcW w:w="1940" w:type="dxa"/>
            <w:tcBorders>
              <w:top w:val="nil"/>
              <w:left w:val="nil"/>
              <w:bottom w:val="single" w:sz="4" w:space="0" w:color="FFFFFF"/>
              <w:right w:val="nil"/>
            </w:tcBorders>
            <w:shd w:val="clear" w:color="000000" w:fill="FFFFFF"/>
            <w:vAlign w:val="center"/>
            <w:hideMark/>
          </w:tcPr>
          <w:p w14:paraId="156F68DC"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 </w:t>
            </w:r>
          </w:p>
        </w:tc>
      </w:tr>
      <w:tr w:rsidR="003266F8" w14:paraId="0F2853A9" w14:textId="77777777" w:rsidTr="003266F8">
        <w:trPr>
          <w:trHeight w:val="630"/>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71F37815" w14:textId="77777777" w:rsidR="003266F8" w:rsidRPr="003266F8" w:rsidRDefault="003266F8" w:rsidP="003266F8">
            <w:pPr>
              <w:jc w:val="left"/>
              <w:rPr>
                <w:rFonts w:ascii="Calibri" w:eastAsia="Times New Roman" w:hAnsi="Calibri" w:cs="Calibri"/>
                <w:sz w:val="24"/>
                <w:lang w:eastAsia="pt-BR"/>
              </w:rPr>
            </w:pPr>
            <w:r w:rsidRPr="003266F8">
              <w:rPr>
                <w:rFonts w:ascii="Calibri" w:eastAsia="Times New Roman" w:hAnsi="Calibri" w:cs="Calibri"/>
                <w:sz w:val="24"/>
                <w:lang w:eastAsia="pt-BR"/>
              </w:rPr>
              <w:t>SEGUROS E GARANTIAS CONTRATUAIS</w:t>
            </w:r>
          </w:p>
        </w:tc>
        <w:tc>
          <w:tcPr>
            <w:tcW w:w="3760" w:type="dxa"/>
            <w:tcBorders>
              <w:top w:val="nil"/>
              <w:left w:val="nil"/>
              <w:bottom w:val="single" w:sz="4" w:space="0" w:color="FFFFFF"/>
              <w:right w:val="single" w:sz="4" w:space="0" w:color="FFFFFF"/>
            </w:tcBorders>
            <w:shd w:val="clear" w:color="000000" w:fill="FFFFFF"/>
            <w:vAlign w:val="center"/>
            <w:hideMark/>
          </w:tcPr>
          <w:p w14:paraId="2452A6C1"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0,25%</w:t>
            </w:r>
          </w:p>
        </w:tc>
        <w:tc>
          <w:tcPr>
            <w:tcW w:w="1940" w:type="dxa"/>
            <w:tcBorders>
              <w:top w:val="nil"/>
              <w:left w:val="nil"/>
              <w:bottom w:val="single" w:sz="4" w:space="0" w:color="FFFFFF"/>
              <w:right w:val="nil"/>
            </w:tcBorders>
            <w:shd w:val="clear" w:color="000000" w:fill="FFFFFF"/>
            <w:vAlign w:val="center"/>
            <w:hideMark/>
          </w:tcPr>
          <w:p w14:paraId="11D40DF6"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 </w:t>
            </w:r>
          </w:p>
        </w:tc>
      </w:tr>
      <w:tr w:rsidR="003266F8" w14:paraId="013CB562" w14:textId="77777777" w:rsidTr="003266F8">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191E4434" w14:textId="77777777" w:rsidR="003266F8" w:rsidRPr="003266F8" w:rsidRDefault="003266F8" w:rsidP="003266F8">
            <w:pPr>
              <w:jc w:val="left"/>
              <w:rPr>
                <w:rFonts w:ascii="Calibri" w:eastAsia="Times New Roman" w:hAnsi="Calibri" w:cs="Calibri"/>
                <w:sz w:val="24"/>
                <w:lang w:eastAsia="pt-BR"/>
              </w:rPr>
            </w:pPr>
            <w:r w:rsidRPr="003266F8">
              <w:rPr>
                <w:rFonts w:ascii="Calibri" w:eastAsia="Times New Roman" w:hAnsi="Calibri" w:cs="Calibri"/>
                <w:sz w:val="24"/>
                <w:lang w:eastAsia="pt-BR"/>
              </w:rPr>
              <w:t>RISCOS</w:t>
            </w:r>
          </w:p>
        </w:tc>
        <w:tc>
          <w:tcPr>
            <w:tcW w:w="3760" w:type="dxa"/>
            <w:tcBorders>
              <w:top w:val="nil"/>
              <w:left w:val="nil"/>
              <w:bottom w:val="single" w:sz="4" w:space="0" w:color="FFFFFF"/>
              <w:right w:val="single" w:sz="4" w:space="0" w:color="FFFFFF"/>
            </w:tcBorders>
            <w:shd w:val="clear" w:color="000000" w:fill="FFFFFF"/>
            <w:vAlign w:val="center"/>
            <w:hideMark/>
          </w:tcPr>
          <w:p w14:paraId="392B2F25"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0,50%</w:t>
            </w:r>
          </w:p>
        </w:tc>
        <w:tc>
          <w:tcPr>
            <w:tcW w:w="1940" w:type="dxa"/>
            <w:tcBorders>
              <w:top w:val="nil"/>
              <w:left w:val="nil"/>
              <w:bottom w:val="single" w:sz="4" w:space="0" w:color="FFFFFF"/>
              <w:right w:val="nil"/>
            </w:tcBorders>
            <w:shd w:val="clear" w:color="000000" w:fill="FFFFFF"/>
            <w:vAlign w:val="center"/>
            <w:hideMark/>
          </w:tcPr>
          <w:p w14:paraId="48BC7762"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 </w:t>
            </w:r>
          </w:p>
        </w:tc>
      </w:tr>
      <w:tr w:rsidR="003266F8" w14:paraId="420A48F8" w14:textId="77777777" w:rsidTr="003266F8">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11072EB8" w14:textId="77777777" w:rsidR="003266F8" w:rsidRPr="003266F8" w:rsidRDefault="003266F8" w:rsidP="003266F8">
            <w:pPr>
              <w:jc w:val="left"/>
              <w:rPr>
                <w:rFonts w:ascii="Calibri" w:eastAsia="Times New Roman" w:hAnsi="Calibri" w:cs="Calibri"/>
                <w:sz w:val="24"/>
                <w:lang w:eastAsia="pt-BR"/>
              </w:rPr>
            </w:pPr>
            <w:r w:rsidRPr="003266F8">
              <w:rPr>
                <w:rFonts w:ascii="Calibri" w:eastAsia="Times New Roman" w:hAnsi="Calibri" w:cs="Calibri"/>
                <w:sz w:val="24"/>
                <w:lang w:eastAsia="pt-BR"/>
              </w:rPr>
              <w:t>LUCRO OPERACIONAL</w:t>
            </w:r>
          </w:p>
        </w:tc>
        <w:tc>
          <w:tcPr>
            <w:tcW w:w="0" w:type="auto"/>
            <w:tcBorders>
              <w:top w:val="nil"/>
              <w:left w:val="nil"/>
              <w:bottom w:val="single" w:sz="4" w:space="0" w:color="FFFFFF"/>
              <w:right w:val="single" w:sz="4" w:space="0" w:color="FFFFFF"/>
            </w:tcBorders>
            <w:shd w:val="clear" w:color="000000" w:fill="FFFFFF"/>
            <w:noWrap/>
            <w:vAlign w:val="center"/>
            <w:hideMark/>
          </w:tcPr>
          <w:p w14:paraId="5B981293"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 </w:t>
            </w:r>
          </w:p>
        </w:tc>
        <w:tc>
          <w:tcPr>
            <w:tcW w:w="1940" w:type="dxa"/>
            <w:tcBorders>
              <w:top w:val="nil"/>
              <w:left w:val="nil"/>
              <w:bottom w:val="single" w:sz="4" w:space="0" w:color="FFFFFF"/>
              <w:right w:val="nil"/>
            </w:tcBorders>
            <w:shd w:val="clear" w:color="000000" w:fill="FFFFFF"/>
            <w:vAlign w:val="center"/>
            <w:hideMark/>
          </w:tcPr>
          <w:p w14:paraId="740D6C8D"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7,00%</w:t>
            </w:r>
          </w:p>
        </w:tc>
      </w:tr>
      <w:tr w:rsidR="003266F8" w14:paraId="4794645B" w14:textId="77777777" w:rsidTr="003266F8">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1F9E33BA" w14:textId="77777777" w:rsidR="003266F8" w:rsidRPr="003266F8" w:rsidRDefault="003266F8" w:rsidP="003266F8">
            <w:pPr>
              <w:jc w:val="left"/>
              <w:rPr>
                <w:rFonts w:ascii="Calibri" w:eastAsia="Times New Roman" w:hAnsi="Calibri" w:cs="Calibri"/>
                <w:sz w:val="24"/>
                <w:lang w:eastAsia="pt-BR"/>
              </w:rPr>
            </w:pPr>
            <w:r w:rsidRPr="003266F8">
              <w:rPr>
                <w:rFonts w:ascii="Calibri" w:eastAsia="Times New Roman" w:hAnsi="Calibri" w:cs="Calibri"/>
                <w:sz w:val="24"/>
                <w:lang w:eastAsia="pt-BR"/>
              </w:rPr>
              <w:t>PIS</w:t>
            </w:r>
          </w:p>
        </w:tc>
        <w:tc>
          <w:tcPr>
            <w:tcW w:w="3760" w:type="dxa"/>
            <w:tcBorders>
              <w:top w:val="nil"/>
              <w:left w:val="nil"/>
              <w:bottom w:val="single" w:sz="4" w:space="0" w:color="FFFFFF"/>
              <w:right w:val="single" w:sz="4" w:space="0" w:color="FFFFFF"/>
            </w:tcBorders>
            <w:shd w:val="clear" w:color="000000" w:fill="FFFFFF"/>
            <w:vAlign w:val="center"/>
            <w:hideMark/>
          </w:tcPr>
          <w:p w14:paraId="1333340D"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0,65%</w:t>
            </w:r>
          </w:p>
        </w:tc>
        <w:tc>
          <w:tcPr>
            <w:tcW w:w="0" w:type="auto"/>
            <w:tcBorders>
              <w:top w:val="nil"/>
              <w:left w:val="nil"/>
              <w:bottom w:val="single" w:sz="4" w:space="0" w:color="FFFFFF"/>
              <w:right w:val="nil"/>
            </w:tcBorders>
            <w:shd w:val="clear" w:color="000000" w:fill="FFFFFF"/>
            <w:noWrap/>
            <w:vAlign w:val="bottom"/>
            <w:hideMark/>
          </w:tcPr>
          <w:p w14:paraId="2E608328"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 </w:t>
            </w:r>
          </w:p>
        </w:tc>
      </w:tr>
      <w:tr w:rsidR="003266F8" w14:paraId="7E56C903" w14:textId="77777777" w:rsidTr="003266F8">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22DAD432" w14:textId="77777777" w:rsidR="003266F8" w:rsidRPr="003266F8" w:rsidRDefault="003266F8" w:rsidP="003266F8">
            <w:pPr>
              <w:jc w:val="left"/>
              <w:rPr>
                <w:rFonts w:ascii="Calibri" w:eastAsia="Times New Roman" w:hAnsi="Calibri" w:cs="Calibri"/>
                <w:sz w:val="24"/>
                <w:lang w:eastAsia="pt-BR"/>
              </w:rPr>
            </w:pPr>
            <w:r w:rsidRPr="003266F8">
              <w:rPr>
                <w:rFonts w:ascii="Calibri" w:eastAsia="Times New Roman" w:hAnsi="Calibri" w:cs="Calibri"/>
                <w:sz w:val="24"/>
                <w:lang w:eastAsia="pt-BR"/>
              </w:rPr>
              <w:t>COFINS</w:t>
            </w:r>
          </w:p>
        </w:tc>
        <w:tc>
          <w:tcPr>
            <w:tcW w:w="3760" w:type="dxa"/>
            <w:tcBorders>
              <w:top w:val="nil"/>
              <w:left w:val="nil"/>
              <w:bottom w:val="single" w:sz="4" w:space="0" w:color="FFFFFF"/>
              <w:right w:val="single" w:sz="4" w:space="0" w:color="FFFFFF"/>
            </w:tcBorders>
            <w:shd w:val="clear" w:color="000000" w:fill="FFFFFF"/>
            <w:vAlign w:val="center"/>
            <w:hideMark/>
          </w:tcPr>
          <w:p w14:paraId="400B5389"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3,00%</w:t>
            </w:r>
          </w:p>
        </w:tc>
        <w:tc>
          <w:tcPr>
            <w:tcW w:w="0" w:type="auto"/>
            <w:tcBorders>
              <w:top w:val="nil"/>
              <w:left w:val="nil"/>
              <w:bottom w:val="single" w:sz="4" w:space="0" w:color="FFFFFF"/>
              <w:right w:val="nil"/>
            </w:tcBorders>
            <w:shd w:val="clear" w:color="000000" w:fill="FFFFFF"/>
            <w:noWrap/>
            <w:vAlign w:val="bottom"/>
            <w:hideMark/>
          </w:tcPr>
          <w:p w14:paraId="0D9092A7"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 </w:t>
            </w:r>
          </w:p>
        </w:tc>
      </w:tr>
      <w:tr w:rsidR="003266F8" w14:paraId="5A526CC7" w14:textId="77777777" w:rsidTr="003266F8">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626A68B5" w14:textId="77777777" w:rsidR="003266F8" w:rsidRPr="003266F8" w:rsidRDefault="003266F8" w:rsidP="003266F8">
            <w:pPr>
              <w:jc w:val="left"/>
              <w:rPr>
                <w:rFonts w:ascii="Calibri" w:eastAsia="Times New Roman" w:hAnsi="Calibri" w:cs="Calibri"/>
                <w:sz w:val="24"/>
                <w:lang w:eastAsia="pt-BR"/>
              </w:rPr>
            </w:pPr>
            <w:r w:rsidRPr="003266F8">
              <w:rPr>
                <w:rFonts w:ascii="Calibri" w:eastAsia="Times New Roman" w:hAnsi="Calibri" w:cs="Calibri"/>
                <w:sz w:val="24"/>
                <w:lang w:eastAsia="pt-BR"/>
              </w:rPr>
              <w:t>ISSQN</w:t>
            </w:r>
          </w:p>
        </w:tc>
        <w:tc>
          <w:tcPr>
            <w:tcW w:w="3760" w:type="dxa"/>
            <w:tcBorders>
              <w:top w:val="nil"/>
              <w:left w:val="nil"/>
              <w:bottom w:val="single" w:sz="4" w:space="0" w:color="FFFFFF"/>
              <w:right w:val="single" w:sz="4" w:space="0" w:color="FFFFFF"/>
            </w:tcBorders>
            <w:shd w:val="clear" w:color="000000" w:fill="FFFFFF"/>
            <w:vAlign w:val="center"/>
            <w:hideMark/>
          </w:tcPr>
          <w:p w14:paraId="273FC1E5"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3,00%</w:t>
            </w:r>
          </w:p>
        </w:tc>
        <w:tc>
          <w:tcPr>
            <w:tcW w:w="0" w:type="auto"/>
            <w:tcBorders>
              <w:top w:val="nil"/>
              <w:left w:val="nil"/>
              <w:bottom w:val="single" w:sz="4" w:space="0" w:color="FFFFFF"/>
              <w:right w:val="nil"/>
            </w:tcBorders>
            <w:shd w:val="clear" w:color="000000" w:fill="FFFFFF"/>
            <w:noWrap/>
            <w:vAlign w:val="bottom"/>
            <w:hideMark/>
          </w:tcPr>
          <w:p w14:paraId="53FE355F"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 </w:t>
            </w:r>
          </w:p>
        </w:tc>
      </w:tr>
      <w:tr w:rsidR="003266F8" w14:paraId="6EA370B4" w14:textId="77777777" w:rsidTr="003266F8">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27240462" w14:textId="77777777" w:rsidR="003266F8" w:rsidRPr="003266F8" w:rsidRDefault="003266F8" w:rsidP="003266F8">
            <w:pPr>
              <w:jc w:val="left"/>
              <w:rPr>
                <w:rFonts w:ascii="Calibri" w:eastAsia="Times New Roman" w:hAnsi="Calibri" w:cs="Calibri"/>
                <w:sz w:val="24"/>
                <w:lang w:eastAsia="pt-BR"/>
              </w:rPr>
            </w:pPr>
            <w:r w:rsidRPr="003266F8">
              <w:rPr>
                <w:rFonts w:ascii="Calibri" w:eastAsia="Times New Roman" w:hAnsi="Calibri" w:cs="Calibri"/>
                <w:sz w:val="24"/>
                <w:lang w:eastAsia="pt-BR"/>
              </w:rPr>
              <w:t xml:space="preserve">Contribuição </w:t>
            </w:r>
            <w:proofErr w:type="spellStart"/>
            <w:r w:rsidRPr="003266F8">
              <w:rPr>
                <w:rFonts w:ascii="Calibri" w:eastAsia="Times New Roman" w:hAnsi="Calibri" w:cs="Calibri"/>
                <w:sz w:val="24"/>
                <w:lang w:eastAsia="pt-BR"/>
              </w:rPr>
              <w:t>Previdenciaria</w:t>
            </w:r>
            <w:proofErr w:type="spellEnd"/>
          </w:p>
        </w:tc>
        <w:tc>
          <w:tcPr>
            <w:tcW w:w="3760" w:type="dxa"/>
            <w:tcBorders>
              <w:top w:val="nil"/>
              <w:left w:val="nil"/>
              <w:bottom w:val="single" w:sz="4" w:space="0" w:color="FFFFFF"/>
              <w:right w:val="single" w:sz="4" w:space="0" w:color="FFFFFF"/>
            </w:tcBorders>
            <w:shd w:val="clear" w:color="000000" w:fill="FFFFFF"/>
            <w:vAlign w:val="center"/>
            <w:hideMark/>
          </w:tcPr>
          <w:p w14:paraId="2BC8E145"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0,00%</w:t>
            </w:r>
          </w:p>
        </w:tc>
        <w:tc>
          <w:tcPr>
            <w:tcW w:w="1940" w:type="dxa"/>
            <w:tcBorders>
              <w:top w:val="nil"/>
              <w:left w:val="nil"/>
              <w:bottom w:val="single" w:sz="4" w:space="0" w:color="FFFFFF"/>
              <w:right w:val="nil"/>
            </w:tcBorders>
            <w:shd w:val="clear" w:color="000000" w:fill="FFFFFF"/>
            <w:vAlign w:val="center"/>
            <w:hideMark/>
          </w:tcPr>
          <w:p w14:paraId="5476DA59" w14:textId="77777777" w:rsidR="003266F8" w:rsidRPr="003266F8" w:rsidRDefault="003266F8" w:rsidP="003266F8">
            <w:pPr>
              <w:jc w:val="center"/>
              <w:rPr>
                <w:rFonts w:ascii="Calibri" w:eastAsia="Times New Roman" w:hAnsi="Calibri" w:cs="Calibri"/>
                <w:color w:val="000000"/>
                <w:sz w:val="24"/>
                <w:lang w:eastAsia="pt-BR"/>
              </w:rPr>
            </w:pPr>
            <w:r w:rsidRPr="003266F8">
              <w:rPr>
                <w:rFonts w:ascii="Calibri" w:eastAsia="Times New Roman" w:hAnsi="Calibri" w:cs="Calibri"/>
                <w:color w:val="000000"/>
                <w:sz w:val="24"/>
                <w:lang w:eastAsia="pt-BR"/>
              </w:rPr>
              <w:t> </w:t>
            </w:r>
          </w:p>
        </w:tc>
      </w:tr>
      <w:tr w:rsidR="003266F8" w14:paraId="319A5E5B" w14:textId="77777777" w:rsidTr="003266F8">
        <w:trPr>
          <w:trHeight w:val="315"/>
        </w:trPr>
        <w:tc>
          <w:tcPr>
            <w:tcW w:w="0" w:type="auto"/>
            <w:tcBorders>
              <w:top w:val="single" w:sz="4" w:space="0" w:color="auto"/>
              <w:left w:val="nil"/>
              <w:bottom w:val="nil"/>
              <w:right w:val="nil"/>
            </w:tcBorders>
            <w:shd w:val="clear" w:color="auto" w:fill="auto"/>
            <w:noWrap/>
            <w:vAlign w:val="bottom"/>
            <w:hideMark/>
          </w:tcPr>
          <w:p w14:paraId="0F27AA92" w14:textId="77777777" w:rsidR="003266F8" w:rsidRPr="003266F8" w:rsidRDefault="003266F8" w:rsidP="003266F8">
            <w:pPr>
              <w:jc w:val="center"/>
              <w:rPr>
                <w:rFonts w:ascii="Calibri" w:eastAsia="Times New Roman" w:hAnsi="Calibri" w:cs="Calibri"/>
                <w:b/>
                <w:bCs/>
                <w:sz w:val="24"/>
                <w:lang w:eastAsia="pt-BR"/>
              </w:rPr>
            </w:pPr>
            <w:r w:rsidRPr="003266F8">
              <w:rPr>
                <w:rFonts w:ascii="Calibri" w:eastAsia="Times New Roman" w:hAnsi="Calibri" w:cs="Calibri"/>
                <w:b/>
                <w:bCs/>
                <w:sz w:val="24"/>
                <w:lang w:eastAsia="pt-BR"/>
              </w:rPr>
              <w:t> </w:t>
            </w:r>
          </w:p>
        </w:tc>
        <w:tc>
          <w:tcPr>
            <w:tcW w:w="3760" w:type="dxa"/>
            <w:tcBorders>
              <w:top w:val="single" w:sz="4" w:space="0" w:color="auto"/>
              <w:left w:val="nil"/>
              <w:bottom w:val="nil"/>
              <w:right w:val="nil"/>
            </w:tcBorders>
            <w:shd w:val="clear" w:color="000000" w:fill="FFFFFF"/>
            <w:vAlign w:val="center"/>
            <w:hideMark/>
          </w:tcPr>
          <w:p w14:paraId="7FC75C35" w14:textId="77777777" w:rsidR="003266F8" w:rsidRPr="003266F8" w:rsidRDefault="003266F8" w:rsidP="003266F8">
            <w:pPr>
              <w:jc w:val="center"/>
              <w:rPr>
                <w:rFonts w:ascii="Calibri" w:eastAsia="Times New Roman" w:hAnsi="Calibri" w:cs="Calibri"/>
                <w:b/>
                <w:bCs/>
                <w:sz w:val="24"/>
                <w:lang w:eastAsia="pt-BR"/>
              </w:rPr>
            </w:pPr>
            <w:r w:rsidRPr="003266F8">
              <w:rPr>
                <w:rFonts w:ascii="Calibri" w:eastAsia="Times New Roman" w:hAnsi="Calibri" w:cs="Calibri"/>
                <w:b/>
                <w:bCs/>
                <w:sz w:val="24"/>
                <w:lang w:eastAsia="pt-BR"/>
              </w:rPr>
              <w:t>BDI</w:t>
            </w:r>
          </w:p>
        </w:tc>
        <w:tc>
          <w:tcPr>
            <w:tcW w:w="1940" w:type="dxa"/>
            <w:tcBorders>
              <w:top w:val="single" w:sz="4" w:space="0" w:color="auto"/>
              <w:left w:val="nil"/>
              <w:bottom w:val="nil"/>
              <w:right w:val="nil"/>
            </w:tcBorders>
            <w:shd w:val="clear" w:color="000000" w:fill="FFFFFF"/>
            <w:vAlign w:val="center"/>
            <w:hideMark/>
          </w:tcPr>
          <w:p w14:paraId="1E294DCC" w14:textId="77777777" w:rsidR="003266F8" w:rsidRPr="003266F8" w:rsidRDefault="003266F8" w:rsidP="003266F8">
            <w:pPr>
              <w:jc w:val="center"/>
              <w:rPr>
                <w:rFonts w:ascii="Calibri" w:eastAsia="Times New Roman" w:hAnsi="Calibri" w:cs="Calibri"/>
                <w:b/>
                <w:bCs/>
                <w:sz w:val="24"/>
                <w:lang w:eastAsia="pt-BR"/>
              </w:rPr>
            </w:pPr>
            <w:r w:rsidRPr="003266F8">
              <w:rPr>
                <w:rFonts w:ascii="Calibri" w:eastAsia="Times New Roman" w:hAnsi="Calibri" w:cs="Calibri"/>
                <w:b/>
                <w:bCs/>
                <w:sz w:val="24"/>
                <w:lang w:eastAsia="pt-BR"/>
              </w:rPr>
              <w:t>23,08%</w:t>
            </w:r>
          </w:p>
        </w:tc>
      </w:tr>
    </w:tbl>
    <w:p w14:paraId="100DCFB8" w14:textId="0A229B55" w:rsidR="00ED5089" w:rsidRDefault="003266F8" w:rsidP="00ED5089">
      <w:pPr>
        <w:rPr>
          <w:szCs w:val="20"/>
        </w:rPr>
      </w:pPr>
      <w:r>
        <w:rPr>
          <w:noProof/>
        </w:rPr>
        <w:t xml:space="preserve"> </w:t>
      </w:r>
      <w:r w:rsidR="00ED5089">
        <w:rPr>
          <w:noProof/>
        </w:rPr>
        <w:drawing>
          <wp:anchor distT="0" distB="0" distL="114300" distR="114300" simplePos="0" relativeHeight="251659264" behindDoc="0" locked="0" layoutInCell="1" allowOverlap="1" wp14:anchorId="2F0C51E4" wp14:editId="27228209">
            <wp:simplePos x="0" y="0"/>
            <wp:positionH relativeFrom="column">
              <wp:posOffset>-527242</wp:posOffset>
            </wp:positionH>
            <wp:positionV relativeFrom="paragraph">
              <wp:posOffset>222472</wp:posOffset>
            </wp:positionV>
            <wp:extent cx="6519387" cy="3200400"/>
            <wp:effectExtent l="0" t="0" r="0" b="0"/>
            <wp:wrapNone/>
            <wp:docPr id="5" name="Imagem 4">
              <a:extLst xmlns:a="http://schemas.openxmlformats.org/drawingml/2006/main">
                <a:ext uri="{FF2B5EF4-FFF2-40B4-BE49-F238E27FC236}">
                  <a16:creationId xmlns:a16="http://schemas.microsoft.com/office/drawing/2014/main" id="{00000000-0008-0000-0A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4">
                      <a:extLst>
                        <a:ext uri="{FF2B5EF4-FFF2-40B4-BE49-F238E27FC236}">
                          <a16:creationId xmlns:a16="http://schemas.microsoft.com/office/drawing/2014/main" id="{00000000-0008-0000-0A00-000005000000}"/>
                        </a:ext>
                      </a:extLst>
                    </pic:cNvPr>
                    <pic:cNvPicPr>
                      <a:picLocks noChangeAspect="1"/>
                    </pic:cNvPicPr>
                  </pic:nvPicPr>
                  <pic:blipFill>
                    <a:blip r:embed="rId11"/>
                    <a:stretch>
                      <a:fillRect/>
                    </a:stretch>
                  </pic:blipFill>
                  <pic:spPr>
                    <a:xfrm>
                      <a:off x="0" y="0"/>
                      <a:ext cx="6527234" cy="3204252"/>
                    </a:xfrm>
                    <a:prstGeom prst="rect">
                      <a:avLst/>
                    </a:prstGeom>
                  </pic:spPr>
                </pic:pic>
              </a:graphicData>
            </a:graphic>
            <wp14:sizeRelH relativeFrom="margin">
              <wp14:pctWidth>0</wp14:pctWidth>
            </wp14:sizeRelH>
            <wp14:sizeRelV relativeFrom="margin">
              <wp14:pctHeight>0</wp14:pctHeight>
            </wp14:sizeRelV>
          </wp:anchor>
        </w:drawing>
      </w:r>
    </w:p>
    <w:p w14:paraId="30DA4FB0" w14:textId="1F91174B" w:rsidR="00ED5089" w:rsidRDefault="00ED5089" w:rsidP="00ED5089">
      <w:pPr>
        <w:rPr>
          <w:szCs w:val="20"/>
        </w:rPr>
      </w:pPr>
    </w:p>
    <w:p w14:paraId="20F9BF37" w14:textId="77777777" w:rsidR="00ED5089" w:rsidRDefault="00ED5089" w:rsidP="00ED5089">
      <w:pPr>
        <w:rPr>
          <w:szCs w:val="20"/>
        </w:rPr>
      </w:pPr>
    </w:p>
    <w:p w14:paraId="572940B0" w14:textId="2277ABD4" w:rsidR="00ED5089" w:rsidRDefault="00ED5089" w:rsidP="00ED5089">
      <w:pPr>
        <w:rPr>
          <w:szCs w:val="20"/>
        </w:rPr>
      </w:pPr>
      <w:r>
        <w:rPr>
          <w:noProof/>
        </w:rPr>
        <mc:AlternateContent>
          <mc:Choice Requires="wps">
            <w:drawing>
              <wp:anchor distT="0" distB="0" distL="114300" distR="114300" simplePos="0" relativeHeight="251660288" behindDoc="0" locked="0" layoutInCell="1" allowOverlap="1" wp14:anchorId="6CB325A5" wp14:editId="3E00CE01">
                <wp:simplePos x="0" y="0"/>
                <wp:positionH relativeFrom="column">
                  <wp:posOffset>4733658</wp:posOffset>
                </wp:positionH>
                <wp:positionV relativeFrom="paragraph">
                  <wp:posOffset>122347</wp:posOffset>
                </wp:positionV>
                <wp:extent cx="1258009" cy="2809211"/>
                <wp:effectExtent l="19050" t="19050" r="18415" b="10795"/>
                <wp:wrapNone/>
                <wp:docPr id="3" name="Retângulo 2">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microsoft.com/office/word/2010/wordprocessingShape">
                    <wps:wsp>
                      <wps:cNvSpPr/>
                      <wps:spPr>
                        <a:xfrm>
                          <a:off x="0" y="0"/>
                          <a:ext cx="1258009" cy="2809211"/>
                        </a:xfrm>
                        <a:prstGeom prst="rect">
                          <a:avLst/>
                        </a:prstGeom>
                        <a:noFill/>
                        <a:ln w="38100">
                          <a:solidFill>
                            <a:srgbClr val="FF0000"/>
                          </a:solidFill>
                        </a:ln>
                      </wps:spPr>
                      <wps:style>
                        <a:lnRef idx="2">
                          <a:schemeClr val="accent2"/>
                        </a:lnRef>
                        <a:fillRef idx="1">
                          <a:schemeClr val="lt1"/>
                        </a:fillRef>
                        <a:effectRef idx="0">
                          <a:schemeClr val="accent2"/>
                        </a:effectRef>
                        <a:fontRef idx="minor">
                          <a:schemeClr val="dk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rect w14:anchorId="49E36B67" id="Retângulo 2" o:spid="_x0000_s1026" style="position:absolute;margin-left:372.75pt;margin-top:9.65pt;width:99.05pt;height:22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" filled="f" strokecolor="red" strokeweight="3pt"/>
            </w:pict>
          </mc:Fallback>
        </mc:AlternateContent>
      </w:r>
    </w:p>
    <w:p w14:paraId="715DB81D" w14:textId="2C1E538A" w:rsidR="00ED5089" w:rsidRDefault="00ED5089" w:rsidP="00ED5089">
      <w:pPr>
        <w:rPr>
          <w:szCs w:val="20"/>
        </w:rPr>
      </w:pPr>
    </w:p>
    <w:p w14:paraId="7D3EA810" w14:textId="24AEA678" w:rsidR="00ED5089" w:rsidRDefault="00ED5089" w:rsidP="00ED5089">
      <w:pPr>
        <w:rPr>
          <w:szCs w:val="20"/>
        </w:rPr>
      </w:pPr>
    </w:p>
    <w:p w14:paraId="2620A283" w14:textId="76426884" w:rsidR="00ED5089" w:rsidRDefault="00ED5089" w:rsidP="00ED5089">
      <w:pPr>
        <w:rPr>
          <w:szCs w:val="20"/>
        </w:rPr>
      </w:pPr>
    </w:p>
    <w:p w14:paraId="3FD58B6B" w14:textId="3F6F6B1F" w:rsidR="00ED5089" w:rsidRDefault="00ED5089" w:rsidP="00ED5089">
      <w:pPr>
        <w:rPr>
          <w:szCs w:val="20"/>
        </w:rPr>
      </w:pPr>
    </w:p>
    <w:p w14:paraId="39F40F5C" w14:textId="51D326CE" w:rsidR="00ED5089" w:rsidRDefault="00ED5089" w:rsidP="00ED5089">
      <w:pPr>
        <w:rPr>
          <w:szCs w:val="20"/>
        </w:rPr>
      </w:pPr>
    </w:p>
    <w:p w14:paraId="45A67CAC" w14:textId="77777777" w:rsidR="00ED5089" w:rsidRDefault="00ED5089" w:rsidP="00ED5089">
      <w:pPr>
        <w:rPr>
          <w:szCs w:val="20"/>
        </w:rPr>
      </w:pPr>
    </w:p>
    <w:p w14:paraId="7F4DAAD0" w14:textId="45C1C093" w:rsidR="00ED5089" w:rsidRDefault="00ED5089" w:rsidP="00ED5089">
      <w:pPr>
        <w:rPr>
          <w:szCs w:val="20"/>
        </w:rPr>
      </w:pPr>
    </w:p>
    <w:p w14:paraId="1AF1DCF0" w14:textId="77777777" w:rsidR="00ED5089" w:rsidRDefault="00ED5089" w:rsidP="00ED5089">
      <w:pPr>
        <w:rPr>
          <w:szCs w:val="20"/>
        </w:rPr>
      </w:pPr>
    </w:p>
    <w:p w14:paraId="11339FFE" w14:textId="77777777" w:rsidR="00ED5089" w:rsidRDefault="00ED5089" w:rsidP="00ED5089">
      <w:pPr>
        <w:rPr>
          <w:szCs w:val="20"/>
        </w:rPr>
      </w:pPr>
    </w:p>
    <w:p w14:paraId="7C7A0E2B" w14:textId="77777777" w:rsidR="00ED5089" w:rsidRDefault="00ED5089" w:rsidP="00ED5089">
      <w:pPr>
        <w:rPr>
          <w:szCs w:val="20"/>
        </w:rPr>
      </w:pPr>
    </w:p>
    <w:p w14:paraId="53B04030" w14:textId="77777777" w:rsidR="00ED5089" w:rsidRDefault="00ED5089" w:rsidP="00ED5089">
      <w:pPr>
        <w:rPr>
          <w:szCs w:val="20"/>
        </w:rPr>
      </w:pPr>
    </w:p>
    <w:p w14:paraId="7E9E203B" w14:textId="77777777" w:rsidR="00ED5089" w:rsidRDefault="00ED5089" w:rsidP="00ED5089">
      <w:pPr>
        <w:rPr>
          <w:szCs w:val="20"/>
        </w:rPr>
      </w:pPr>
    </w:p>
    <w:p w14:paraId="3669A9B0" w14:textId="77777777" w:rsidR="00ED5089" w:rsidRDefault="00ED5089" w:rsidP="00ED5089">
      <w:pPr>
        <w:rPr>
          <w:szCs w:val="20"/>
        </w:rPr>
      </w:pPr>
    </w:p>
    <w:p w14:paraId="454EDBB9" w14:textId="6A8C7FA2" w:rsidR="00ED5089" w:rsidRDefault="00ED5089" w:rsidP="00ED5089">
      <w:pPr>
        <w:rPr>
          <w:szCs w:val="20"/>
        </w:rPr>
      </w:pPr>
    </w:p>
    <w:p w14:paraId="3C8480DA" w14:textId="77777777" w:rsidR="00ED5089" w:rsidRDefault="00ED5089" w:rsidP="00ED5089">
      <w:pPr>
        <w:rPr>
          <w:szCs w:val="20"/>
        </w:rPr>
      </w:pPr>
    </w:p>
    <w:p w14:paraId="14B566BC" w14:textId="77777777" w:rsidR="00ED5089" w:rsidRDefault="00ED5089" w:rsidP="00ED5089">
      <w:pPr>
        <w:rPr>
          <w:szCs w:val="20"/>
        </w:rPr>
      </w:pPr>
    </w:p>
    <w:p w14:paraId="54FABE07" w14:textId="77777777" w:rsidR="00ED5089" w:rsidRDefault="00ED5089" w:rsidP="00ED5089">
      <w:pPr>
        <w:rPr>
          <w:szCs w:val="20"/>
        </w:rPr>
      </w:pPr>
    </w:p>
    <w:p w14:paraId="05D25C90" w14:textId="77777777" w:rsidR="00ED5089" w:rsidRDefault="00ED5089" w:rsidP="00ED5089">
      <w:pPr>
        <w:rPr>
          <w:szCs w:val="20"/>
        </w:rPr>
      </w:pPr>
    </w:p>
    <w:p w14:paraId="0FCF2E9D" w14:textId="77777777" w:rsidR="00ED5089" w:rsidRDefault="00ED5089" w:rsidP="00ED5089">
      <w:pPr>
        <w:rPr>
          <w:szCs w:val="20"/>
        </w:rPr>
      </w:pPr>
    </w:p>
    <w:p w14:paraId="070B3456" w14:textId="77777777" w:rsidR="00ED5089" w:rsidRDefault="00ED5089" w:rsidP="00ED5089">
      <w:pPr>
        <w:rPr>
          <w:szCs w:val="20"/>
        </w:rPr>
      </w:pPr>
    </w:p>
    <w:p w14:paraId="62357363" w14:textId="701542DE" w:rsidR="00ED5089" w:rsidRDefault="00ED5089" w:rsidP="00ED5089">
      <w:pPr>
        <w:ind w:left="284"/>
        <w:rPr>
          <w:szCs w:val="20"/>
        </w:rPr>
      </w:pPr>
      <w:r w:rsidRPr="00ED5089">
        <w:rPr>
          <w:szCs w:val="20"/>
        </w:rPr>
        <w:t>Ofício-Circular nº 2699/2024 (SEI DNIT nº 17818943) - Desde 24 de maio de 2024</w:t>
      </w:r>
    </w:p>
    <w:p w14:paraId="4032A3FF" w14:textId="540F18C0" w:rsidR="00ED5089" w:rsidRDefault="00ED5089" w:rsidP="00ED5089">
      <w:pPr>
        <w:ind w:left="284"/>
        <w:rPr>
          <w:szCs w:val="20"/>
        </w:rPr>
      </w:pPr>
      <w:r>
        <w:rPr>
          <w:szCs w:val="20"/>
        </w:rPr>
        <w:t>ISS municipal: 100% de 5,00% (maior valor do ISS dos municípios)</w:t>
      </w:r>
    </w:p>
    <w:p w14:paraId="71CA50C4" w14:textId="77777777" w:rsidR="00ED5089" w:rsidRDefault="00ED5089" w:rsidP="00ED5089">
      <w:pPr>
        <w:ind w:left="284"/>
        <w:rPr>
          <w:szCs w:val="20"/>
        </w:rPr>
      </w:pPr>
      <w:proofErr w:type="spellStart"/>
      <w:r>
        <w:rPr>
          <w:szCs w:val="20"/>
        </w:rPr>
        <w:t>Obs</w:t>
      </w:r>
      <w:proofErr w:type="spellEnd"/>
      <w:r>
        <w:rPr>
          <w:szCs w:val="20"/>
        </w:rPr>
        <w:t>: Utilizar ISS real do município: Lei complementar nº 029/2004</w:t>
      </w:r>
    </w:p>
    <w:p w14:paraId="248D0842" w14:textId="77777777" w:rsidR="00ED5089" w:rsidRDefault="00ED5089" w:rsidP="00ED5089">
      <w:pPr>
        <w:rPr>
          <w:szCs w:val="20"/>
        </w:rPr>
      </w:pPr>
      <w:r>
        <w:rPr>
          <w:szCs w:val="20"/>
        </w:rPr>
        <w:br w:type="page"/>
      </w:r>
    </w:p>
    <w:p w14:paraId="518289F1" w14:textId="77777777" w:rsidR="00ED5089" w:rsidRDefault="00ED5089" w:rsidP="00ED5089">
      <w:pPr>
        <w:jc w:val="center"/>
        <w:rPr>
          <w:b/>
          <w:szCs w:val="20"/>
          <w:lang w:eastAsia="pt-BR"/>
        </w:rPr>
      </w:pPr>
      <w:r>
        <w:rPr>
          <w:b/>
          <w:szCs w:val="20"/>
          <w:lang w:eastAsia="pt-BR"/>
        </w:rPr>
        <w:lastRenderedPageBreak/>
        <w:t xml:space="preserve">Detalhamento do BDI – Fornecimento – </w:t>
      </w:r>
      <w:r>
        <w:rPr>
          <w:b/>
          <w:color w:val="0070C0"/>
          <w:szCs w:val="20"/>
          <w:lang w:eastAsia="pt-BR"/>
        </w:rPr>
        <w:t>Sem Desoneração</w:t>
      </w:r>
    </w:p>
    <w:p w14:paraId="17F2C4B6" w14:textId="77777777" w:rsidR="00ED5089" w:rsidRDefault="00ED5089" w:rsidP="00ED5089">
      <w:pPr>
        <w:rPr>
          <w:szCs w:val="20"/>
          <w:lang w:eastAsia="pt-BR"/>
        </w:rPr>
      </w:pPr>
    </w:p>
    <w:p w14:paraId="57712BA5" w14:textId="77777777" w:rsidR="00ED5089" w:rsidRDefault="00ED5089" w:rsidP="00ED5089">
      <w:pPr>
        <w:jc w:val="center"/>
        <w:rPr>
          <w:b/>
          <w:szCs w:val="20"/>
          <w:lang w:eastAsia="pt-BR"/>
        </w:rPr>
      </w:pPr>
      <w:r>
        <w:rPr>
          <w:b/>
          <w:szCs w:val="20"/>
          <w:lang w:eastAsia="pt-BR"/>
        </w:rPr>
        <w:t>QUADRO DBDI-F</w:t>
      </w:r>
    </w:p>
    <w:p w14:paraId="2BA43541" w14:textId="77777777" w:rsidR="00ED5089" w:rsidRDefault="00ED5089" w:rsidP="00ED5089">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ED5089" w14:paraId="5589BA4C" w14:textId="77777777" w:rsidTr="00ED5089">
        <w:trPr>
          <w:trHeight w:val="315"/>
          <w:jc w:val="center"/>
        </w:trPr>
        <w:tc>
          <w:tcPr>
            <w:tcW w:w="8526" w:type="dxa"/>
            <w:gridSpan w:val="3"/>
            <w:tcBorders>
              <w:top w:val="single" w:sz="4" w:space="0" w:color="auto"/>
              <w:left w:val="single" w:sz="4" w:space="0" w:color="auto"/>
              <w:bottom w:val="nil"/>
              <w:right w:val="single" w:sz="4" w:space="0" w:color="auto"/>
            </w:tcBorders>
            <w:shd w:val="clear" w:color="auto" w:fill="FFFFFF"/>
            <w:noWrap/>
            <w:vAlign w:val="center"/>
            <w:hideMark/>
          </w:tcPr>
          <w:p w14:paraId="559BD00F" w14:textId="77777777" w:rsidR="00ED5089" w:rsidRDefault="00ED5089">
            <w:pPr>
              <w:spacing w:line="276" w:lineRule="auto"/>
              <w:rPr>
                <w:szCs w:val="20"/>
                <w:lang w:eastAsia="pt-BR"/>
              </w:rPr>
            </w:pPr>
            <w:r>
              <w:rPr>
                <w:szCs w:val="20"/>
                <w:lang w:eastAsia="pt-BR"/>
              </w:rPr>
              <w:t>NOME DA CONCORRENTE:</w:t>
            </w:r>
          </w:p>
        </w:tc>
      </w:tr>
      <w:tr w:rsidR="00ED5089" w14:paraId="77B342DF" w14:textId="77777777" w:rsidTr="00ED5089">
        <w:trPr>
          <w:trHeight w:val="300"/>
          <w:jc w:val="center"/>
        </w:trPr>
        <w:tc>
          <w:tcPr>
            <w:tcW w:w="5873"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FBCD033" w14:textId="77777777" w:rsidR="00ED5089" w:rsidRDefault="00ED5089">
            <w:pPr>
              <w:spacing w:line="276" w:lineRule="auto"/>
              <w:rPr>
                <w:szCs w:val="20"/>
                <w:lang w:eastAsia="pt-BR"/>
              </w:rPr>
            </w:pPr>
            <w:r>
              <w:rPr>
                <w:szCs w:val="20"/>
                <w:lang w:eastAsia="pt-BR"/>
              </w:rPr>
              <w:t>OBJETO:</w:t>
            </w:r>
          </w:p>
        </w:tc>
        <w:tc>
          <w:tcPr>
            <w:tcW w:w="1536" w:type="dxa"/>
            <w:tcBorders>
              <w:top w:val="single" w:sz="4" w:space="0" w:color="auto"/>
              <w:left w:val="single" w:sz="4" w:space="0" w:color="auto"/>
              <w:bottom w:val="nil"/>
              <w:right w:val="single" w:sz="4" w:space="0" w:color="auto"/>
            </w:tcBorders>
            <w:shd w:val="clear" w:color="auto" w:fill="FFFFFF"/>
            <w:noWrap/>
            <w:vAlign w:val="center"/>
            <w:hideMark/>
          </w:tcPr>
          <w:p w14:paraId="298BFF28" w14:textId="77777777" w:rsidR="00ED5089" w:rsidRDefault="00ED5089">
            <w:pPr>
              <w:spacing w:line="276" w:lineRule="auto"/>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auto" w:fill="FFFFFF"/>
            <w:noWrap/>
            <w:vAlign w:val="center"/>
            <w:hideMark/>
          </w:tcPr>
          <w:p w14:paraId="7AC87812" w14:textId="77777777" w:rsidR="00ED5089" w:rsidRDefault="00ED5089">
            <w:pPr>
              <w:spacing w:line="276" w:lineRule="auto"/>
              <w:rPr>
                <w:szCs w:val="20"/>
                <w:lang w:eastAsia="pt-BR"/>
              </w:rPr>
            </w:pPr>
            <w:r>
              <w:rPr>
                <w:szCs w:val="20"/>
                <w:lang w:eastAsia="pt-BR"/>
              </w:rPr>
              <w:t>FOLHA</w:t>
            </w:r>
          </w:p>
        </w:tc>
      </w:tr>
      <w:tr w:rsidR="00ED5089" w14:paraId="406D7A84" w14:textId="77777777" w:rsidTr="00ED5089">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195A6D" w14:textId="77777777" w:rsidR="00ED5089" w:rsidRDefault="00ED5089">
            <w:pPr>
              <w:spacing w:line="276" w:lineRule="auto"/>
              <w:jc w:val="left"/>
              <w:rPr>
                <w:szCs w:val="20"/>
                <w:lang w:eastAsia="pt-BR"/>
              </w:rPr>
            </w:pPr>
          </w:p>
        </w:tc>
        <w:tc>
          <w:tcPr>
            <w:tcW w:w="1536" w:type="dxa"/>
            <w:tcBorders>
              <w:top w:val="nil"/>
              <w:left w:val="single" w:sz="4" w:space="0" w:color="auto"/>
              <w:bottom w:val="single" w:sz="4" w:space="0" w:color="auto"/>
              <w:right w:val="single" w:sz="4" w:space="0" w:color="auto"/>
            </w:tcBorders>
            <w:shd w:val="clear" w:color="auto" w:fill="FFFFFF"/>
            <w:noWrap/>
            <w:vAlign w:val="center"/>
            <w:hideMark/>
          </w:tcPr>
          <w:p w14:paraId="6EAED359" w14:textId="77777777" w:rsidR="00ED5089" w:rsidRDefault="00ED5089">
            <w:pPr>
              <w:spacing w:line="276" w:lineRule="auto"/>
              <w:rPr>
                <w:szCs w:val="20"/>
                <w:lang w:eastAsia="pt-BR"/>
              </w:rPr>
            </w:pPr>
            <w:r>
              <w:rPr>
                <w:szCs w:val="20"/>
                <w:lang w:eastAsia="pt-BR"/>
              </w:rPr>
              <w:t>______/_____</w:t>
            </w:r>
          </w:p>
        </w:tc>
        <w:tc>
          <w:tcPr>
            <w:tcW w:w="1117" w:type="dxa"/>
            <w:tcBorders>
              <w:top w:val="nil"/>
              <w:left w:val="nil"/>
              <w:bottom w:val="single" w:sz="4" w:space="0" w:color="auto"/>
              <w:right w:val="single" w:sz="4" w:space="0" w:color="auto"/>
            </w:tcBorders>
            <w:shd w:val="clear" w:color="auto" w:fill="FFFFFF"/>
            <w:noWrap/>
            <w:vAlign w:val="center"/>
            <w:hideMark/>
          </w:tcPr>
          <w:p w14:paraId="43EEEFAC" w14:textId="77777777" w:rsidR="00ED5089" w:rsidRDefault="00ED5089">
            <w:pPr>
              <w:spacing w:line="276" w:lineRule="auto"/>
              <w:rPr>
                <w:szCs w:val="20"/>
                <w:lang w:eastAsia="pt-BR"/>
              </w:rPr>
            </w:pPr>
            <w:r>
              <w:rPr>
                <w:szCs w:val="20"/>
                <w:lang w:eastAsia="pt-BR"/>
              </w:rPr>
              <w:t>____/____</w:t>
            </w:r>
          </w:p>
        </w:tc>
      </w:tr>
    </w:tbl>
    <w:p w14:paraId="4301FC69" w14:textId="77777777" w:rsidR="00ED5089" w:rsidRDefault="00ED5089" w:rsidP="00ED5089">
      <w:pPr>
        <w:rPr>
          <w:szCs w:val="20"/>
        </w:rPr>
      </w:pPr>
    </w:p>
    <w:p w14:paraId="3C912A8B" w14:textId="77777777" w:rsidR="00ED5089" w:rsidRDefault="00ED5089" w:rsidP="00ED5089">
      <w:pPr>
        <w:rPr>
          <w:szCs w:val="20"/>
        </w:rPr>
      </w:pPr>
    </w:p>
    <w:tbl>
      <w:tblPr>
        <w:tblW w:w="8178" w:type="dxa"/>
        <w:tblInd w:w="421" w:type="dxa"/>
        <w:tblCellMar>
          <w:left w:w="70" w:type="dxa"/>
          <w:right w:w="70" w:type="dxa"/>
        </w:tblCellMar>
        <w:tblLook w:val="04A0" w:firstRow="1" w:lastRow="0" w:firstColumn="1" w:lastColumn="0" w:noHBand="0" w:noVBand="1"/>
      </w:tblPr>
      <w:tblGrid>
        <w:gridCol w:w="3300"/>
        <w:gridCol w:w="2938"/>
        <w:gridCol w:w="1940"/>
      </w:tblGrid>
      <w:tr w:rsidR="00DA36D2" w:rsidRPr="00ED5089" w14:paraId="36142969" w14:textId="77777777" w:rsidTr="00DA36D2">
        <w:trPr>
          <w:trHeight w:val="300"/>
        </w:trPr>
        <w:tc>
          <w:tcPr>
            <w:tcW w:w="3300" w:type="dxa"/>
            <w:tcBorders>
              <w:top w:val="nil"/>
              <w:left w:val="single" w:sz="4" w:space="0" w:color="FFFFFF"/>
              <w:bottom w:val="single" w:sz="4" w:space="0" w:color="000000"/>
              <w:right w:val="single" w:sz="4" w:space="0" w:color="FFFFFF"/>
            </w:tcBorders>
            <w:shd w:val="clear" w:color="CCCCFF" w:fill="FFFFFF"/>
            <w:vAlign w:val="center"/>
            <w:hideMark/>
          </w:tcPr>
          <w:p w14:paraId="206FB8FB" w14:textId="77777777" w:rsidR="00DA36D2" w:rsidRPr="00ED5089" w:rsidRDefault="00DA36D2" w:rsidP="00ED5089">
            <w:pPr>
              <w:jc w:val="center"/>
              <w:rPr>
                <w:rFonts w:ascii="Calibri" w:eastAsia="Times New Roman" w:hAnsi="Calibri" w:cs="Calibri"/>
                <w:b/>
                <w:bCs/>
                <w:sz w:val="24"/>
                <w:lang w:eastAsia="pt-BR"/>
              </w:rPr>
            </w:pPr>
            <w:r w:rsidRPr="00ED5089">
              <w:rPr>
                <w:rFonts w:ascii="Calibri" w:eastAsia="Times New Roman" w:hAnsi="Calibri" w:cs="Calibri"/>
                <w:b/>
                <w:bCs/>
                <w:sz w:val="24"/>
                <w:lang w:eastAsia="pt-BR"/>
              </w:rPr>
              <w:t>DESCRIÇÃO DOS SERVIÇOS</w:t>
            </w:r>
          </w:p>
        </w:tc>
        <w:tc>
          <w:tcPr>
            <w:tcW w:w="2938" w:type="dxa"/>
            <w:tcBorders>
              <w:top w:val="nil"/>
              <w:left w:val="nil"/>
              <w:bottom w:val="single" w:sz="4" w:space="0" w:color="000000"/>
              <w:right w:val="single" w:sz="4" w:space="0" w:color="FFFFFF"/>
            </w:tcBorders>
            <w:shd w:val="clear" w:color="CCCCFF" w:fill="FFFFFF"/>
            <w:vAlign w:val="center"/>
            <w:hideMark/>
          </w:tcPr>
          <w:p w14:paraId="7918328C" w14:textId="77777777" w:rsidR="00DA36D2" w:rsidRPr="00ED5089" w:rsidRDefault="00DA36D2" w:rsidP="00ED5089">
            <w:pPr>
              <w:jc w:val="center"/>
              <w:rPr>
                <w:rFonts w:ascii="Calibri" w:eastAsia="Times New Roman" w:hAnsi="Calibri" w:cs="Calibri"/>
                <w:b/>
                <w:bCs/>
                <w:sz w:val="24"/>
                <w:lang w:eastAsia="pt-BR"/>
              </w:rPr>
            </w:pPr>
            <w:r w:rsidRPr="00ED5089">
              <w:rPr>
                <w:rFonts w:ascii="Calibri" w:eastAsia="Times New Roman" w:hAnsi="Calibri" w:cs="Calibri"/>
                <w:b/>
                <w:bCs/>
                <w:sz w:val="24"/>
                <w:lang w:eastAsia="pt-BR"/>
              </w:rPr>
              <w:t>PREÇO DE VENDA (%)</w:t>
            </w:r>
          </w:p>
        </w:tc>
        <w:tc>
          <w:tcPr>
            <w:tcW w:w="1940" w:type="dxa"/>
            <w:tcBorders>
              <w:top w:val="nil"/>
              <w:left w:val="nil"/>
              <w:bottom w:val="single" w:sz="4" w:space="0" w:color="000000"/>
              <w:right w:val="nil"/>
            </w:tcBorders>
            <w:shd w:val="clear" w:color="CCCCFF" w:fill="FFFFFF"/>
            <w:vAlign w:val="center"/>
            <w:hideMark/>
          </w:tcPr>
          <w:p w14:paraId="30581BFF" w14:textId="77777777" w:rsidR="00DA36D2" w:rsidRPr="00ED5089" w:rsidRDefault="00DA36D2" w:rsidP="00ED5089">
            <w:pPr>
              <w:jc w:val="center"/>
              <w:rPr>
                <w:rFonts w:ascii="Calibri" w:eastAsia="Times New Roman" w:hAnsi="Calibri" w:cs="Calibri"/>
                <w:b/>
                <w:bCs/>
                <w:sz w:val="24"/>
                <w:lang w:eastAsia="pt-BR"/>
              </w:rPr>
            </w:pPr>
            <w:r w:rsidRPr="00ED5089">
              <w:rPr>
                <w:rFonts w:ascii="Calibri" w:eastAsia="Times New Roman" w:hAnsi="Calibri" w:cs="Calibri"/>
                <w:b/>
                <w:bCs/>
                <w:sz w:val="24"/>
                <w:lang w:eastAsia="pt-BR"/>
              </w:rPr>
              <w:t>CUSTO DIRETO (%)</w:t>
            </w:r>
          </w:p>
        </w:tc>
      </w:tr>
      <w:tr w:rsidR="00DA36D2" w:rsidRPr="00ED5089" w14:paraId="185BEC7C" w14:textId="77777777" w:rsidTr="00DA36D2">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3E856029" w14:textId="77777777" w:rsidR="00DA36D2" w:rsidRPr="00ED5089" w:rsidRDefault="00DA36D2" w:rsidP="00ED5089">
            <w:pPr>
              <w:jc w:val="left"/>
              <w:rPr>
                <w:rFonts w:ascii="Calibri" w:eastAsia="Times New Roman" w:hAnsi="Calibri" w:cs="Calibri"/>
                <w:sz w:val="24"/>
                <w:lang w:eastAsia="pt-BR"/>
              </w:rPr>
            </w:pPr>
            <w:r w:rsidRPr="00ED5089">
              <w:rPr>
                <w:rFonts w:ascii="Calibri" w:eastAsia="Times New Roman" w:hAnsi="Calibri" w:cs="Calibri"/>
                <w:sz w:val="24"/>
                <w:lang w:eastAsia="pt-BR"/>
              </w:rPr>
              <w:t>ADMINISTRAÇÃO CENTRAL</w:t>
            </w:r>
          </w:p>
        </w:tc>
        <w:tc>
          <w:tcPr>
            <w:tcW w:w="2938" w:type="dxa"/>
            <w:tcBorders>
              <w:top w:val="nil"/>
              <w:left w:val="nil"/>
              <w:bottom w:val="single" w:sz="4" w:space="0" w:color="FFFFFF"/>
              <w:right w:val="single" w:sz="4" w:space="0" w:color="FFFFFF"/>
            </w:tcBorders>
            <w:shd w:val="clear" w:color="000000" w:fill="FFFFFF"/>
            <w:noWrap/>
            <w:vAlign w:val="center"/>
            <w:hideMark/>
          </w:tcPr>
          <w:p w14:paraId="1DC6D585" w14:textId="77777777" w:rsidR="00DA36D2" w:rsidRPr="00ED5089" w:rsidRDefault="00DA36D2" w:rsidP="00ED5089">
            <w:pPr>
              <w:jc w:val="center"/>
              <w:rPr>
                <w:rFonts w:ascii="Calibri" w:eastAsia="Times New Roman" w:hAnsi="Calibri" w:cs="Calibri"/>
                <w:color w:val="000000"/>
                <w:sz w:val="24"/>
                <w:lang w:eastAsia="pt-BR"/>
              </w:rPr>
            </w:pPr>
            <w:r w:rsidRPr="00ED5089">
              <w:rPr>
                <w:rFonts w:ascii="Calibri" w:eastAsia="Times New Roman" w:hAnsi="Calibri" w:cs="Calibri"/>
                <w:color w:val="000000"/>
                <w:sz w:val="24"/>
                <w:lang w:eastAsia="pt-BR"/>
              </w:rPr>
              <w:t> </w:t>
            </w:r>
          </w:p>
        </w:tc>
        <w:tc>
          <w:tcPr>
            <w:tcW w:w="1940" w:type="dxa"/>
            <w:tcBorders>
              <w:top w:val="nil"/>
              <w:left w:val="nil"/>
              <w:bottom w:val="single" w:sz="4" w:space="0" w:color="FFFFFF"/>
              <w:right w:val="nil"/>
            </w:tcBorders>
            <w:shd w:val="clear" w:color="000000" w:fill="FFFFFF"/>
            <w:vAlign w:val="center"/>
            <w:hideMark/>
          </w:tcPr>
          <w:p w14:paraId="6FFA13E0"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4,03%</w:t>
            </w:r>
          </w:p>
        </w:tc>
      </w:tr>
      <w:tr w:rsidR="00DA36D2" w:rsidRPr="00ED5089" w14:paraId="03919558" w14:textId="77777777" w:rsidTr="00DA36D2">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198C0F8A" w14:textId="77777777" w:rsidR="00DA36D2" w:rsidRPr="00ED5089" w:rsidRDefault="00DA36D2" w:rsidP="00ED5089">
            <w:pPr>
              <w:jc w:val="left"/>
              <w:rPr>
                <w:rFonts w:ascii="Calibri" w:eastAsia="Times New Roman" w:hAnsi="Calibri" w:cs="Calibri"/>
                <w:sz w:val="24"/>
                <w:lang w:eastAsia="pt-BR"/>
              </w:rPr>
            </w:pPr>
            <w:r w:rsidRPr="00ED5089">
              <w:rPr>
                <w:rFonts w:ascii="Calibri" w:eastAsia="Times New Roman" w:hAnsi="Calibri" w:cs="Calibri"/>
                <w:sz w:val="24"/>
                <w:lang w:eastAsia="pt-BR"/>
              </w:rPr>
              <w:t>DESPESA FINANCEIRAS</w:t>
            </w:r>
          </w:p>
        </w:tc>
        <w:tc>
          <w:tcPr>
            <w:tcW w:w="2938" w:type="dxa"/>
            <w:tcBorders>
              <w:top w:val="nil"/>
              <w:left w:val="nil"/>
              <w:bottom w:val="single" w:sz="4" w:space="0" w:color="FFFFFF"/>
              <w:right w:val="single" w:sz="4" w:space="0" w:color="FFFFFF"/>
            </w:tcBorders>
            <w:shd w:val="clear" w:color="000000" w:fill="FFFFFF"/>
            <w:vAlign w:val="center"/>
            <w:hideMark/>
          </w:tcPr>
          <w:p w14:paraId="2D3CE758"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0,79%</w:t>
            </w:r>
          </w:p>
        </w:tc>
        <w:tc>
          <w:tcPr>
            <w:tcW w:w="1940" w:type="dxa"/>
            <w:tcBorders>
              <w:top w:val="nil"/>
              <w:left w:val="nil"/>
              <w:bottom w:val="single" w:sz="4" w:space="0" w:color="FFFFFF"/>
              <w:right w:val="nil"/>
            </w:tcBorders>
            <w:shd w:val="clear" w:color="000000" w:fill="FFFFFF"/>
            <w:vAlign w:val="center"/>
            <w:hideMark/>
          </w:tcPr>
          <w:p w14:paraId="1483D604"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 </w:t>
            </w:r>
          </w:p>
        </w:tc>
      </w:tr>
      <w:tr w:rsidR="00DA36D2" w:rsidRPr="00ED5089" w14:paraId="5116FC5D" w14:textId="77777777" w:rsidTr="00DA36D2">
        <w:trPr>
          <w:trHeight w:val="630"/>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031AF84F" w14:textId="77777777" w:rsidR="00DA36D2" w:rsidRPr="00ED5089" w:rsidRDefault="00DA36D2" w:rsidP="00ED5089">
            <w:pPr>
              <w:jc w:val="left"/>
              <w:rPr>
                <w:rFonts w:ascii="Calibri" w:eastAsia="Times New Roman" w:hAnsi="Calibri" w:cs="Calibri"/>
                <w:sz w:val="24"/>
                <w:lang w:eastAsia="pt-BR"/>
              </w:rPr>
            </w:pPr>
            <w:r w:rsidRPr="00ED5089">
              <w:rPr>
                <w:rFonts w:ascii="Calibri" w:eastAsia="Times New Roman" w:hAnsi="Calibri" w:cs="Calibri"/>
                <w:sz w:val="24"/>
                <w:lang w:eastAsia="pt-BR"/>
              </w:rPr>
              <w:t>SEGUROS E GARANTIAS CONTRATUAIS</w:t>
            </w:r>
          </w:p>
        </w:tc>
        <w:tc>
          <w:tcPr>
            <w:tcW w:w="2938" w:type="dxa"/>
            <w:tcBorders>
              <w:top w:val="nil"/>
              <w:left w:val="nil"/>
              <w:bottom w:val="single" w:sz="4" w:space="0" w:color="FFFFFF"/>
              <w:right w:val="single" w:sz="4" w:space="0" w:color="FFFFFF"/>
            </w:tcBorders>
            <w:shd w:val="clear" w:color="000000" w:fill="FFFFFF"/>
            <w:vAlign w:val="center"/>
            <w:hideMark/>
          </w:tcPr>
          <w:p w14:paraId="3CB4B00A"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0,25%</w:t>
            </w:r>
          </w:p>
        </w:tc>
        <w:tc>
          <w:tcPr>
            <w:tcW w:w="1940" w:type="dxa"/>
            <w:tcBorders>
              <w:top w:val="nil"/>
              <w:left w:val="nil"/>
              <w:bottom w:val="single" w:sz="4" w:space="0" w:color="FFFFFF"/>
              <w:right w:val="nil"/>
            </w:tcBorders>
            <w:shd w:val="clear" w:color="000000" w:fill="FFFFFF"/>
            <w:vAlign w:val="center"/>
            <w:hideMark/>
          </w:tcPr>
          <w:p w14:paraId="7AD23218"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 </w:t>
            </w:r>
          </w:p>
        </w:tc>
      </w:tr>
      <w:tr w:rsidR="00DA36D2" w:rsidRPr="00ED5089" w14:paraId="5D2B5504" w14:textId="77777777" w:rsidTr="00DA36D2">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79DC5014" w14:textId="77777777" w:rsidR="00DA36D2" w:rsidRPr="00ED5089" w:rsidRDefault="00DA36D2" w:rsidP="00ED5089">
            <w:pPr>
              <w:jc w:val="left"/>
              <w:rPr>
                <w:rFonts w:ascii="Calibri" w:eastAsia="Times New Roman" w:hAnsi="Calibri" w:cs="Calibri"/>
                <w:sz w:val="24"/>
                <w:lang w:eastAsia="pt-BR"/>
              </w:rPr>
            </w:pPr>
            <w:r w:rsidRPr="00ED5089">
              <w:rPr>
                <w:rFonts w:ascii="Calibri" w:eastAsia="Times New Roman" w:hAnsi="Calibri" w:cs="Calibri"/>
                <w:sz w:val="24"/>
                <w:lang w:eastAsia="pt-BR"/>
              </w:rPr>
              <w:t>RISCOS</w:t>
            </w:r>
          </w:p>
        </w:tc>
        <w:tc>
          <w:tcPr>
            <w:tcW w:w="2938" w:type="dxa"/>
            <w:tcBorders>
              <w:top w:val="nil"/>
              <w:left w:val="nil"/>
              <w:bottom w:val="single" w:sz="4" w:space="0" w:color="FFFFFF"/>
              <w:right w:val="single" w:sz="4" w:space="0" w:color="FFFFFF"/>
            </w:tcBorders>
            <w:shd w:val="clear" w:color="000000" w:fill="FFFFFF"/>
            <w:vAlign w:val="center"/>
            <w:hideMark/>
          </w:tcPr>
          <w:p w14:paraId="13F8F65F"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0,50%</w:t>
            </w:r>
          </w:p>
        </w:tc>
        <w:tc>
          <w:tcPr>
            <w:tcW w:w="1940" w:type="dxa"/>
            <w:tcBorders>
              <w:top w:val="nil"/>
              <w:left w:val="nil"/>
              <w:bottom w:val="single" w:sz="4" w:space="0" w:color="FFFFFF"/>
              <w:right w:val="nil"/>
            </w:tcBorders>
            <w:shd w:val="clear" w:color="000000" w:fill="FFFFFF"/>
            <w:vAlign w:val="center"/>
            <w:hideMark/>
          </w:tcPr>
          <w:p w14:paraId="51104B97"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 </w:t>
            </w:r>
          </w:p>
        </w:tc>
      </w:tr>
      <w:tr w:rsidR="00DA36D2" w:rsidRPr="00ED5089" w14:paraId="3082EDA5" w14:textId="77777777" w:rsidTr="00DA36D2">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62696320" w14:textId="77777777" w:rsidR="00DA36D2" w:rsidRPr="00ED5089" w:rsidRDefault="00DA36D2" w:rsidP="00ED5089">
            <w:pPr>
              <w:jc w:val="left"/>
              <w:rPr>
                <w:rFonts w:ascii="Calibri" w:eastAsia="Times New Roman" w:hAnsi="Calibri" w:cs="Calibri"/>
                <w:sz w:val="24"/>
                <w:lang w:eastAsia="pt-BR"/>
              </w:rPr>
            </w:pPr>
            <w:r w:rsidRPr="00ED5089">
              <w:rPr>
                <w:rFonts w:ascii="Calibri" w:eastAsia="Times New Roman" w:hAnsi="Calibri" w:cs="Calibri"/>
                <w:sz w:val="24"/>
                <w:lang w:eastAsia="pt-BR"/>
              </w:rPr>
              <w:t>LUCRO OPERACIONAL</w:t>
            </w:r>
          </w:p>
        </w:tc>
        <w:tc>
          <w:tcPr>
            <w:tcW w:w="2938" w:type="dxa"/>
            <w:tcBorders>
              <w:top w:val="nil"/>
              <w:left w:val="nil"/>
              <w:bottom w:val="single" w:sz="4" w:space="0" w:color="FFFFFF"/>
              <w:right w:val="single" w:sz="4" w:space="0" w:color="FFFFFF"/>
            </w:tcBorders>
            <w:shd w:val="clear" w:color="000000" w:fill="FFFFFF"/>
            <w:noWrap/>
            <w:vAlign w:val="center"/>
            <w:hideMark/>
          </w:tcPr>
          <w:p w14:paraId="000CB951" w14:textId="77777777" w:rsidR="00DA36D2" w:rsidRPr="00ED5089" w:rsidRDefault="00DA36D2" w:rsidP="00ED5089">
            <w:pPr>
              <w:jc w:val="center"/>
              <w:rPr>
                <w:rFonts w:ascii="Calibri" w:eastAsia="Times New Roman" w:hAnsi="Calibri" w:cs="Calibri"/>
                <w:color w:val="000000"/>
                <w:sz w:val="24"/>
                <w:lang w:eastAsia="pt-BR"/>
              </w:rPr>
            </w:pPr>
            <w:r w:rsidRPr="00ED5089">
              <w:rPr>
                <w:rFonts w:ascii="Calibri" w:eastAsia="Times New Roman" w:hAnsi="Calibri" w:cs="Calibri"/>
                <w:color w:val="000000"/>
                <w:sz w:val="24"/>
                <w:lang w:eastAsia="pt-BR"/>
              </w:rPr>
              <w:t> </w:t>
            </w:r>
          </w:p>
        </w:tc>
        <w:tc>
          <w:tcPr>
            <w:tcW w:w="1940" w:type="dxa"/>
            <w:tcBorders>
              <w:top w:val="nil"/>
              <w:left w:val="nil"/>
              <w:bottom w:val="single" w:sz="4" w:space="0" w:color="FFFFFF"/>
              <w:right w:val="nil"/>
            </w:tcBorders>
            <w:shd w:val="clear" w:color="000000" w:fill="FFFFFF"/>
            <w:vAlign w:val="center"/>
            <w:hideMark/>
          </w:tcPr>
          <w:p w14:paraId="032E011E"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5,00%</w:t>
            </w:r>
          </w:p>
        </w:tc>
      </w:tr>
      <w:tr w:rsidR="00DA36D2" w:rsidRPr="00ED5089" w14:paraId="360C3914" w14:textId="77777777" w:rsidTr="00DA36D2">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29E3B258" w14:textId="77777777" w:rsidR="00DA36D2" w:rsidRPr="00ED5089" w:rsidRDefault="00DA36D2" w:rsidP="00ED5089">
            <w:pPr>
              <w:jc w:val="left"/>
              <w:rPr>
                <w:rFonts w:ascii="Calibri" w:eastAsia="Times New Roman" w:hAnsi="Calibri" w:cs="Calibri"/>
                <w:sz w:val="24"/>
                <w:lang w:eastAsia="pt-BR"/>
              </w:rPr>
            </w:pPr>
            <w:r w:rsidRPr="00ED5089">
              <w:rPr>
                <w:rFonts w:ascii="Calibri" w:eastAsia="Times New Roman" w:hAnsi="Calibri" w:cs="Calibri"/>
                <w:sz w:val="24"/>
                <w:lang w:eastAsia="pt-BR"/>
              </w:rPr>
              <w:t>PIS</w:t>
            </w:r>
          </w:p>
        </w:tc>
        <w:tc>
          <w:tcPr>
            <w:tcW w:w="2938" w:type="dxa"/>
            <w:tcBorders>
              <w:top w:val="nil"/>
              <w:left w:val="nil"/>
              <w:bottom w:val="single" w:sz="4" w:space="0" w:color="FFFFFF"/>
              <w:right w:val="single" w:sz="4" w:space="0" w:color="FFFFFF"/>
            </w:tcBorders>
            <w:shd w:val="clear" w:color="000000" w:fill="FFFFFF"/>
            <w:vAlign w:val="center"/>
            <w:hideMark/>
          </w:tcPr>
          <w:p w14:paraId="1F3DB4B6"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0,65%</w:t>
            </w:r>
          </w:p>
        </w:tc>
        <w:tc>
          <w:tcPr>
            <w:tcW w:w="1940" w:type="dxa"/>
            <w:tcBorders>
              <w:top w:val="nil"/>
              <w:left w:val="nil"/>
              <w:bottom w:val="single" w:sz="4" w:space="0" w:color="FFFFFF"/>
              <w:right w:val="nil"/>
            </w:tcBorders>
            <w:shd w:val="clear" w:color="000000" w:fill="FFFFFF"/>
            <w:noWrap/>
            <w:vAlign w:val="bottom"/>
            <w:hideMark/>
          </w:tcPr>
          <w:p w14:paraId="1D4A5C52"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 </w:t>
            </w:r>
          </w:p>
        </w:tc>
      </w:tr>
      <w:tr w:rsidR="00DA36D2" w:rsidRPr="00ED5089" w14:paraId="5BE1472E" w14:textId="77777777" w:rsidTr="00DA36D2">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0DF67C20" w14:textId="77777777" w:rsidR="00DA36D2" w:rsidRPr="00ED5089" w:rsidRDefault="00DA36D2" w:rsidP="00ED5089">
            <w:pPr>
              <w:jc w:val="left"/>
              <w:rPr>
                <w:rFonts w:ascii="Calibri" w:eastAsia="Times New Roman" w:hAnsi="Calibri" w:cs="Calibri"/>
                <w:sz w:val="24"/>
                <w:lang w:eastAsia="pt-BR"/>
              </w:rPr>
            </w:pPr>
            <w:r w:rsidRPr="00ED5089">
              <w:rPr>
                <w:rFonts w:ascii="Calibri" w:eastAsia="Times New Roman" w:hAnsi="Calibri" w:cs="Calibri"/>
                <w:sz w:val="24"/>
                <w:lang w:eastAsia="pt-BR"/>
              </w:rPr>
              <w:t>COFINS</w:t>
            </w:r>
          </w:p>
        </w:tc>
        <w:tc>
          <w:tcPr>
            <w:tcW w:w="2938" w:type="dxa"/>
            <w:tcBorders>
              <w:top w:val="nil"/>
              <w:left w:val="nil"/>
              <w:bottom w:val="single" w:sz="4" w:space="0" w:color="FFFFFF"/>
              <w:right w:val="single" w:sz="4" w:space="0" w:color="FFFFFF"/>
            </w:tcBorders>
            <w:shd w:val="clear" w:color="000000" w:fill="FFFFFF"/>
            <w:vAlign w:val="center"/>
            <w:hideMark/>
          </w:tcPr>
          <w:p w14:paraId="44049285"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3,00%</w:t>
            </w:r>
          </w:p>
        </w:tc>
        <w:tc>
          <w:tcPr>
            <w:tcW w:w="1940" w:type="dxa"/>
            <w:tcBorders>
              <w:top w:val="nil"/>
              <w:left w:val="nil"/>
              <w:bottom w:val="single" w:sz="4" w:space="0" w:color="FFFFFF"/>
              <w:right w:val="nil"/>
            </w:tcBorders>
            <w:shd w:val="clear" w:color="000000" w:fill="FFFFFF"/>
            <w:noWrap/>
            <w:vAlign w:val="bottom"/>
            <w:hideMark/>
          </w:tcPr>
          <w:p w14:paraId="7E75C94F"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 </w:t>
            </w:r>
          </w:p>
        </w:tc>
      </w:tr>
      <w:tr w:rsidR="00DA36D2" w:rsidRPr="00ED5089" w14:paraId="668177A6" w14:textId="77777777" w:rsidTr="00DA36D2">
        <w:trPr>
          <w:trHeight w:val="315"/>
        </w:trPr>
        <w:tc>
          <w:tcPr>
            <w:tcW w:w="3300" w:type="dxa"/>
            <w:tcBorders>
              <w:top w:val="nil"/>
              <w:left w:val="single" w:sz="4" w:space="0" w:color="FFFFFF"/>
              <w:bottom w:val="single" w:sz="4" w:space="0" w:color="FFFFFF"/>
              <w:right w:val="single" w:sz="4" w:space="0" w:color="FFFFFF"/>
            </w:tcBorders>
            <w:shd w:val="clear" w:color="000000" w:fill="FFFFFF"/>
            <w:vAlign w:val="center"/>
            <w:hideMark/>
          </w:tcPr>
          <w:p w14:paraId="6C749E74" w14:textId="77777777" w:rsidR="00DA36D2" w:rsidRPr="00ED5089" w:rsidRDefault="00DA36D2" w:rsidP="00ED5089">
            <w:pPr>
              <w:jc w:val="left"/>
              <w:rPr>
                <w:rFonts w:ascii="Calibri" w:eastAsia="Times New Roman" w:hAnsi="Calibri" w:cs="Calibri"/>
                <w:sz w:val="24"/>
                <w:lang w:eastAsia="pt-BR"/>
              </w:rPr>
            </w:pPr>
            <w:r w:rsidRPr="00ED5089">
              <w:rPr>
                <w:rFonts w:ascii="Calibri" w:eastAsia="Times New Roman" w:hAnsi="Calibri" w:cs="Calibri"/>
                <w:sz w:val="24"/>
                <w:lang w:eastAsia="pt-BR"/>
              </w:rPr>
              <w:t>ISSQN</w:t>
            </w:r>
          </w:p>
        </w:tc>
        <w:tc>
          <w:tcPr>
            <w:tcW w:w="2938" w:type="dxa"/>
            <w:tcBorders>
              <w:top w:val="nil"/>
              <w:left w:val="nil"/>
              <w:bottom w:val="single" w:sz="4" w:space="0" w:color="FFFFFF"/>
              <w:right w:val="single" w:sz="4" w:space="0" w:color="FFFFFF"/>
            </w:tcBorders>
            <w:shd w:val="clear" w:color="000000" w:fill="FFFFFF"/>
            <w:vAlign w:val="center"/>
            <w:hideMark/>
          </w:tcPr>
          <w:p w14:paraId="50EFB3D0"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0,00%</w:t>
            </w:r>
          </w:p>
        </w:tc>
        <w:tc>
          <w:tcPr>
            <w:tcW w:w="1940" w:type="dxa"/>
            <w:tcBorders>
              <w:top w:val="nil"/>
              <w:left w:val="nil"/>
              <w:bottom w:val="single" w:sz="4" w:space="0" w:color="FFFFFF"/>
              <w:right w:val="nil"/>
            </w:tcBorders>
            <w:shd w:val="clear" w:color="000000" w:fill="FFFFFF"/>
            <w:noWrap/>
            <w:vAlign w:val="bottom"/>
            <w:hideMark/>
          </w:tcPr>
          <w:p w14:paraId="16D20D27"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 </w:t>
            </w:r>
          </w:p>
        </w:tc>
      </w:tr>
      <w:tr w:rsidR="00DA36D2" w:rsidRPr="00ED5089" w14:paraId="2C1BBC16" w14:textId="77777777" w:rsidTr="00DA36D2">
        <w:trPr>
          <w:trHeight w:val="315"/>
        </w:trPr>
        <w:tc>
          <w:tcPr>
            <w:tcW w:w="3300" w:type="dxa"/>
            <w:tcBorders>
              <w:top w:val="nil"/>
              <w:left w:val="single" w:sz="4" w:space="0" w:color="FFFFFF"/>
              <w:bottom w:val="single" w:sz="4" w:space="0" w:color="auto"/>
              <w:right w:val="single" w:sz="4" w:space="0" w:color="FFFFFF"/>
            </w:tcBorders>
            <w:shd w:val="clear" w:color="000000" w:fill="FFFFFF"/>
            <w:vAlign w:val="center"/>
            <w:hideMark/>
          </w:tcPr>
          <w:p w14:paraId="0FD813A5" w14:textId="30457B00" w:rsidR="00DA36D2" w:rsidRPr="00ED5089" w:rsidRDefault="00DA36D2" w:rsidP="00ED5089">
            <w:pPr>
              <w:jc w:val="left"/>
              <w:rPr>
                <w:rFonts w:ascii="Calibri" w:eastAsia="Times New Roman" w:hAnsi="Calibri" w:cs="Calibri"/>
                <w:sz w:val="24"/>
                <w:lang w:eastAsia="pt-BR"/>
              </w:rPr>
            </w:pPr>
            <w:r w:rsidRPr="00ED5089">
              <w:rPr>
                <w:rFonts w:ascii="Calibri" w:eastAsia="Times New Roman" w:hAnsi="Calibri" w:cs="Calibri"/>
                <w:sz w:val="24"/>
                <w:lang w:eastAsia="pt-BR"/>
              </w:rPr>
              <w:t>Contribuição Previdenciária</w:t>
            </w:r>
          </w:p>
        </w:tc>
        <w:tc>
          <w:tcPr>
            <w:tcW w:w="2938" w:type="dxa"/>
            <w:tcBorders>
              <w:top w:val="nil"/>
              <w:left w:val="nil"/>
              <w:bottom w:val="single" w:sz="4" w:space="0" w:color="auto"/>
              <w:right w:val="single" w:sz="4" w:space="0" w:color="FFFFFF"/>
            </w:tcBorders>
            <w:shd w:val="clear" w:color="000000" w:fill="FFFFFF"/>
            <w:vAlign w:val="center"/>
            <w:hideMark/>
          </w:tcPr>
          <w:p w14:paraId="6F76497A"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0,00%</w:t>
            </w:r>
          </w:p>
        </w:tc>
        <w:tc>
          <w:tcPr>
            <w:tcW w:w="1940" w:type="dxa"/>
            <w:tcBorders>
              <w:top w:val="nil"/>
              <w:left w:val="nil"/>
              <w:bottom w:val="single" w:sz="4" w:space="0" w:color="auto"/>
              <w:right w:val="nil"/>
            </w:tcBorders>
            <w:shd w:val="clear" w:color="000000" w:fill="FFFFFF"/>
            <w:vAlign w:val="center"/>
            <w:hideMark/>
          </w:tcPr>
          <w:p w14:paraId="27EDB16D" w14:textId="77777777" w:rsidR="00DA36D2" w:rsidRPr="00ED5089" w:rsidRDefault="00DA36D2" w:rsidP="00ED5089">
            <w:pPr>
              <w:jc w:val="center"/>
              <w:rPr>
                <w:rFonts w:ascii="Calibri" w:eastAsia="Times New Roman" w:hAnsi="Calibri" w:cs="Calibri"/>
                <w:sz w:val="24"/>
                <w:lang w:eastAsia="pt-BR"/>
              </w:rPr>
            </w:pPr>
            <w:r w:rsidRPr="00ED5089">
              <w:rPr>
                <w:rFonts w:ascii="Calibri" w:eastAsia="Times New Roman" w:hAnsi="Calibri" w:cs="Calibri"/>
                <w:sz w:val="24"/>
                <w:lang w:eastAsia="pt-BR"/>
              </w:rPr>
              <w:t> </w:t>
            </w:r>
          </w:p>
        </w:tc>
      </w:tr>
      <w:tr w:rsidR="00DA36D2" w:rsidRPr="00ED5089" w14:paraId="47E8153C" w14:textId="77777777" w:rsidTr="00DA36D2">
        <w:trPr>
          <w:trHeight w:val="315"/>
        </w:trPr>
        <w:tc>
          <w:tcPr>
            <w:tcW w:w="3300" w:type="dxa"/>
            <w:tcBorders>
              <w:top w:val="nil"/>
              <w:left w:val="nil"/>
              <w:bottom w:val="nil"/>
              <w:right w:val="nil"/>
            </w:tcBorders>
            <w:shd w:val="clear" w:color="auto" w:fill="auto"/>
            <w:noWrap/>
            <w:vAlign w:val="bottom"/>
            <w:hideMark/>
          </w:tcPr>
          <w:p w14:paraId="3F0B732E" w14:textId="77777777" w:rsidR="00DA36D2" w:rsidRPr="00ED5089" w:rsidRDefault="00DA36D2" w:rsidP="00ED5089">
            <w:pPr>
              <w:jc w:val="left"/>
              <w:rPr>
                <w:rFonts w:ascii="Calibri" w:eastAsia="Times New Roman" w:hAnsi="Calibri" w:cs="Calibri"/>
                <w:color w:val="000000"/>
                <w:sz w:val="22"/>
                <w:szCs w:val="22"/>
                <w:lang w:eastAsia="pt-BR"/>
              </w:rPr>
            </w:pPr>
          </w:p>
        </w:tc>
        <w:tc>
          <w:tcPr>
            <w:tcW w:w="2938" w:type="dxa"/>
            <w:tcBorders>
              <w:top w:val="nil"/>
              <w:left w:val="single" w:sz="4" w:space="0" w:color="FFFFFF"/>
              <w:bottom w:val="single" w:sz="4" w:space="0" w:color="FFFFFF"/>
              <w:right w:val="single" w:sz="4" w:space="0" w:color="FFFFFF"/>
            </w:tcBorders>
            <w:shd w:val="clear" w:color="000000" w:fill="FFFFFF"/>
            <w:vAlign w:val="center"/>
            <w:hideMark/>
          </w:tcPr>
          <w:p w14:paraId="354E87B9" w14:textId="77777777" w:rsidR="00DA36D2" w:rsidRPr="00ED5089" w:rsidRDefault="00DA36D2" w:rsidP="00ED5089">
            <w:pPr>
              <w:jc w:val="right"/>
              <w:rPr>
                <w:rFonts w:ascii="Calibri" w:eastAsia="Times New Roman" w:hAnsi="Calibri" w:cs="Calibri"/>
                <w:b/>
                <w:bCs/>
                <w:sz w:val="24"/>
                <w:lang w:eastAsia="pt-BR"/>
              </w:rPr>
            </w:pPr>
            <w:r w:rsidRPr="00ED5089">
              <w:rPr>
                <w:rFonts w:ascii="Calibri" w:eastAsia="Times New Roman" w:hAnsi="Calibri" w:cs="Calibri"/>
                <w:b/>
                <w:bCs/>
                <w:sz w:val="24"/>
                <w:lang w:eastAsia="pt-BR"/>
              </w:rPr>
              <w:t>BDI</w:t>
            </w:r>
          </w:p>
        </w:tc>
        <w:tc>
          <w:tcPr>
            <w:tcW w:w="1940" w:type="dxa"/>
            <w:tcBorders>
              <w:top w:val="nil"/>
              <w:left w:val="nil"/>
              <w:bottom w:val="nil"/>
              <w:right w:val="nil"/>
            </w:tcBorders>
            <w:shd w:val="clear" w:color="000000" w:fill="FFFFFF"/>
            <w:vAlign w:val="center"/>
            <w:hideMark/>
          </w:tcPr>
          <w:p w14:paraId="20B9A025" w14:textId="77777777" w:rsidR="00DA36D2" w:rsidRPr="00ED5089" w:rsidRDefault="00DA36D2" w:rsidP="00ED5089">
            <w:pPr>
              <w:jc w:val="center"/>
              <w:rPr>
                <w:rFonts w:ascii="Calibri" w:eastAsia="Times New Roman" w:hAnsi="Calibri" w:cs="Calibri"/>
                <w:b/>
                <w:bCs/>
                <w:sz w:val="24"/>
                <w:lang w:eastAsia="pt-BR"/>
              </w:rPr>
            </w:pPr>
            <w:r w:rsidRPr="00ED5089">
              <w:rPr>
                <w:rFonts w:ascii="Calibri" w:eastAsia="Times New Roman" w:hAnsi="Calibri" w:cs="Calibri"/>
                <w:b/>
                <w:bCs/>
                <w:sz w:val="24"/>
                <w:lang w:eastAsia="pt-BR"/>
              </w:rPr>
              <w:t>15,00%</w:t>
            </w:r>
          </w:p>
        </w:tc>
      </w:tr>
      <w:tr w:rsidR="00DA36D2" w:rsidRPr="00ED5089" w14:paraId="7420C401" w14:textId="77777777" w:rsidTr="00DA36D2">
        <w:trPr>
          <w:trHeight w:val="315"/>
        </w:trPr>
        <w:tc>
          <w:tcPr>
            <w:tcW w:w="3300" w:type="dxa"/>
            <w:tcBorders>
              <w:top w:val="nil"/>
              <w:left w:val="nil"/>
              <w:bottom w:val="nil"/>
              <w:right w:val="nil"/>
            </w:tcBorders>
            <w:shd w:val="clear" w:color="auto" w:fill="auto"/>
            <w:noWrap/>
            <w:vAlign w:val="bottom"/>
          </w:tcPr>
          <w:p w14:paraId="3CE00B04" w14:textId="77777777" w:rsidR="00DA36D2" w:rsidRPr="00ED5089" w:rsidRDefault="00DA36D2" w:rsidP="00ED5089">
            <w:pPr>
              <w:jc w:val="left"/>
              <w:rPr>
                <w:rFonts w:ascii="Calibri" w:eastAsia="Times New Roman" w:hAnsi="Calibri" w:cs="Calibri"/>
                <w:color w:val="000000"/>
                <w:sz w:val="22"/>
                <w:szCs w:val="22"/>
                <w:lang w:eastAsia="pt-BR"/>
              </w:rPr>
            </w:pPr>
          </w:p>
        </w:tc>
        <w:tc>
          <w:tcPr>
            <w:tcW w:w="2938" w:type="dxa"/>
            <w:tcBorders>
              <w:top w:val="nil"/>
              <w:left w:val="single" w:sz="4" w:space="0" w:color="FFFFFF"/>
              <w:bottom w:val="single" w:sz="4" w:space="0" w:color="FFFFFF"/>
              <w:right w:val="single" w:sz="4" w:space="0" w:color="FFFFFF"/>
            </w:tcBorders>
            <w:shd w:val="clear" w:color="000000" w:fill="FFFFFF"/>
            <w:vAlign w:val="center"/>
          </w:tcPr>
          <w:p w14:paraId="7A13742A" w14:textId="77777777" w:rsidR="00DA36D2" w:rsidRPr="00ED5089" w:rsidRDefault="00DA36D2" w:rsidP="00ED5089">
            <w:pPr>
              <w:jc w:val="right"/>
              <w:rPr>
                <w:rFonts w:ascii="Calibri" w:eastAsia="Times New Roman" w:hAnsi="Calibri" w:cs="Calibri"/>
                <w:b/>
                <w:bCs/>
                <w:sz w:val="24"/>
                <w:lang w:eastAsia="pt-BR"/>
              </w:rPr>
            </w:pPr>
          </w:p>
        </w:tc>
        <w:tc>
          <w:tcPr>
            <w:tcW w:w="1940" w:type="dxa"/>
            <w:tcBorders>
              <w:top w:val="nil"/>
              <w:left w:val="nil"/>
              <w:bottom w:val="nil"/>
              <w:right w:val="nil"/>
            </w:tcBorders>
            <w:shd w:val="clear" w:color="000000" w:fill="FFFFFF"/>
            <w:vAlign w:val="center"/>
          </w:tcPr>
          <w:p w14:paraId="575C55AF" w14:textId="77777777" w:rsidR="00DA36D2" w:rsidRPr="00ED5089" w:rsidRDefault="00DA36D2" w:rsidP="00ED5089">
            <w:pPr>
              <w:jc w:val="center"/>
              <w:rPr>
                <w:rFonts w:ascii="Calibri" w:eastAsia="Times New Roman" w:hAnsi="Calibri" w:cs="Calibri"/>
                <w:b/>
                <w:bCs/>
                <w:sz w:val="24"/>
                <w:lang w:eastAsia="pt-BR"/>
              </w:rPr>
            </w:pPr>
          </w:p>
        </w:tc>
      </w:tr>
    </w:tbl>
    <w:p w14:paraId="47B7DF40" w14:textId="77777777" w:rsidR="00ED5089" w:rsidRDefault="00ED5089" w:rsidP="00ED5089">
      <w:pPr>
        <w:ind w:left="284"/>
        <w:rPr>
          <w:szCs w:val="20"/>
        </w:rPr>
      </w:pPr>
      <w:r>
        <w:rPr>
          <w:szCs w:val="20"/>
        </w:rPr>
        <w:t>Considerações:</w:t>
      </w:r>
    </w:p>
    <w:p w14:paraId="45685104" w14:textId="36FA5116" w:rsidR="00ED5089" w:rsidRDefault="00ED5089" w:rsidP="00ED5089">
      <w:pPr>
        <w:ind w:left="284"/>
        <w:rPr>
          <w:szCs w:val="20"/>
        </w:rPr>
      </w:pPr>
      <w:r w:rsidRPr="00ED5089">
        <w:rPr>
          <w:szCs w:val="20"/>
        </w:rPr>
        <w:t>Fonte da composição, valores de referência e fórmula do BDI:  Instrução Normativa N° 62/DNIT SEDE</w:t>
      </w:r>
      <w:r>
        <w:rPr>
          <w:szCs w:val="20"/>
        </w:rPr>
        <w:t>.</w:t>
      </w:r>
    </w:p>
    <w:p w14:paraId="4DF8E383" w14:textId="77777777" w:rsidR="00ED5089" w:rsidRDefault="00ED5089" w:rsidP="00ED5089">
      <w:pPr>
        <w:pStyle w:val="Legenda"/>
        <w:rPr>
          <w:rFonts w:ascii="Arial" w:hAnsi="Arial"/>
          <w:szCs w:val="20"/>
        </w:rPr>
      </w:pPr>
      <w:r>
        <w:rPr>
          <w:b w:val="0"/>
          <w:bCs w:val="0"/>
          <w:szCs w:val="20"/>
        </w:rPr>
        <w:br w:type="page"/>
      </w:r>
      <w:bookmarkStart w:id="75" w:name="_Toc352230698"/>
    </w:p>
    <w:p w14:paraId="507EC04E" w14:textId="556FB40B" w:rsidR="00ED5089" w:rsidRPr="003266F8" w:rsidRDefault="00DA36D2" w:rsidP="003266F8">
      <w:pPr>
        <w:pStyle w:val="Ttulo"/>
        <w:rPr>
          <w:sz w:val="20"/>
          <w:szCs w:val="22"/>
        </w:rPr>
      </w:pPr>
      <w:bookmarkStart w:id="76" w:name="_Ref450205931"/>
      <w:bookmarkStart w:id="77" w:name="_Ref78987220"/>
      <w:bookmarkStart w:id="78" w:name="_Ref450206155"/>
      <w:bookmarkStart w:id="79" w:name="_Toc178670056"/>
      <w:bookmarkStart w:id="80" w:name="_Toc392675805"/>
      <w:bookmarkStart w:id="81" w:name="_Ref394332982"/>
      <w:bookmarkStart w:id="82" w:name="_Ref394333135"/>
      <w:bookmarkStart w:id="83" w:name="_Ref394333278"/>
      <w:bookmarkStart w:id="84" w:name="_Ref394393227"/>
      <w:bookmarkStart w:id="85" w:name="_Ref450205759"/>
      <w:bookmarkStart w:id="86" w:name="_Ref450206152"/>
      <w:r w:rsidRPr="003266F8">
        <w:rPr>
          <w:sz w:val="20"/>
          <w:szCs w:val="22"/>
        </w:rPr>
        <w:lastRenderedPageBreak/>
        <w:t xml:space="preserve">ANEXO </w:t>
      </w:r>
      <w:bookmarkEnd w:id="76"/>
      <w:r w:rsidRPr="003266F8">
        <w:rPr>
          <w:sz w:val="20"/>
          <w:szCs w:val="22"/>
        </w:rPr>
        <w:t>4</w:t>
      </w:r>
      <w:bookmarkEnd w:id="77"/>
      <w:r w:rsidRPr="003266F8">
        <w:rPr>
          <w:sz w:val="20"/>
          <w:szCs w:val="22"/>
        </w:rPr>
        <w:t xml:space="preserve">: </w:t>
      </w:r>
      <w:bookmarkEnd w:id="78"/>
      <w:r w:rsidRPr="003266F8">
        <w:rPr>
          <w:sz w:val="20"/>
          <w:szCs w:val="22"/>
        </w:rPr>
        <w:t>PLANILHA DE CUSTOS DO OR</w:t>
      </w:r>
      <w:r w:rsidRPr="003266F8">
        <w:rPr>
          <w:rFonts w:hint="eastAsia"/>
          <w:sz w:val="20"/>
          <w:szCs w:val="22"/>
        </w:rPr>
        <w:t>Ç</w:t>
      </w:r>
      <w:r w:rsidRPr="003266F8">
        <w:rPr>
          <w:sz w:val="20"/>
          <w:szCs w:val="22"/>
        </w:rPr>
        <w:t>AMENTO DE REFER</w:t>
      </w:r>
      <w:r w:rsidRPr="003266F8">
        <w:rPr>
          <w:rFonts w:hint="eastAsia"/>
          <w:sz w:val="20"/>
          <w:szCs w:val="22"/>
        </w:rPr>
        <w:t>Ê</w:t>
      </w:r>
      <w:r w:rsidRPr="003266F8">
        <w:rPr>
          <w:sz w:val="20"/>
          <w:szCs w:val="22"/>
        </w:rPr>
        <w:t>NCIA</w:t>
      </w:r>
      <w:bookmarkEnd w:id="79"/>
    </w:p>
    <w:p w14:paraId="29A45890" w14:textId="77777777" w:rsidR="00ED5089" w:rsidRDefault="00ED5089" w:rsidP="00ED5089">
      <w:pPr>
        <w:rPr>
          <w:szCs w:val="20"/>
        </w:rPr>
      </w:pPr>
    </w:p>
    <w:p w14:paraId="20E65931" w14:textId="77777777" w:rsidR="00ED5089" w:rsidRDefault="00ED5089" w:rsidP="00ED5089">
      <w:pPr>
        <w:rPr>
          <w:szCs w:val="20"/>
        </w:rPr>
      </w:pPr>
    </w:p>
    <w:p w14:paraId="3FF86E37" w14:textId="77777777" w:rsidR="00ED5089" w:rsidRDefault="00ED5089" w:rsidP="00ED5089">
      <w:pPr>
        <w:rPr>
          <w:szCs w:val="20"/>
        </w:rPr>
      </w:pPr>
    </w:p>
    <w:p w14:paraId="460E7F49" w14:textId="77777777" w:rsidR="00ED5089" w:rsidRDefault="00ED5089" w:rsidP="00ED5089">
      <w:pPr>
        <w:rPr>
          <w:szCs w:val="20"/>
        </w:rPr>
      </w:pPr>
    </w:p>
    <w:p w14:paraId="3535DAB4" w14:textId="77777777" w:rsidR="00ED5089" w:rsidRDefault="00ED5089" w:rsidP="00ED5089">
      <w:pPr>
        <w:rPr>
          <w:szCs w:val="20"/>
        </w:rPr>
      </w:pPr>
    </w:p>
    <w:p w14:paraId="6E13F44B" w14:textId="77777777" w:rsidR="00ED5089" w:rsidRDefault="00ED5089" w:rsidP="00ED5089">
      <w:pPr>
        <w:rPr>
          <w:szCs w:val="20"/>
        </w:rPr>
      </w:pPr>
    </w:p>
    <w:p w14:paraId="0E8FD756" w14:textId="77777777" w:rsidR="00ED5089" w:rsidRDefault="00ED5089" w:rsidP="00ED5089">
      <w:pPr>
        <w:rPr>
          <w:szCs w:val="20"/>
        </w:rPr>
      </w:pPr>
    </w:p>
    <w:p w14:paraId="3F44BBE9" w14:textId="77777777" w:rsidR="00ED5089" w:rsidRDefault="00ED5089" w:rsidP="00ED5089">
      <w:pPr>
        <w:rPr>
          <w:szCs w:val="20"/>
        </w:rPr>
      </w:pPr>
    </w:p>
    <w:p w14:paraId="4AE99FED" w14:textId="77777777" w:rsidR="00ED5089" w:rsidRDefault="00ED5089" w:rsidP="00ED5089">
      <w:pPr>
        <w:rPr>
          <w:szCs w:val="20"/>
        </w:rPr>
      </w:pPr>
    </w:p>
    <w:p w14:paraId="7FA92F78" w14:textId="77777777" w:rsidR="00ED5089" w:rsidRDefault="00ED5089" w:rsidP="00ED5089">
      <w:pPr>
        <w:rPr>
          <w:szCs w:val="20"/>
        </w:rPr>
      </w:pPr>
    </w:p>
    <w:p w14:paraId="188F0FC6" w14:textId="77777777" w:rsidR="00ED5089" w:rsidRDefault="00ED5089" w:rsidP="00ED5089">
      <w:pPr>
        <w:rPr>
          <w:szCs w:val="20"/>
        </w:rPr>
      </w:pPr>
    </w:p>
    <w:p w14:paraId="435CD81A" w14:textId="77777777" w:rsidR="00ED5089" w:rsidRDefault="00ED5089" w:rsidP="00ED5089">
      <w:pPr>
        <w:rPr>
          <w:szCs w:val="20"/>
        </w:rPr>
      </w:pPr>
    </w:p>
    <w:p w14:paraId="5BDB279F" w14:textId="77777777" w:rsidR="00ED5089" w:rsidRDefault="00ED5089" w:rsidP="00ED5089">
      <w:pPr>
        <w:rPr>
          <w:szCs w:val="20"/>
        </w:rPr>
      </w:pPr>
    </w:p>
    <w:p w14:paraId="018BF83A" w14:textId="77777777" w:rsidR="00ED5089" w:rsidRDefault="00ED5089" w:rsidP="00ED5089">
      <w:pPr>
        <w:rPr>
          <w:szCs w:val="20"/>
        </w:rPr>
      </w:pPr>
    </w:p>
    <w:p w14:paraId="71BE670A" w14:textId="77777777" w:rsidR="00ED5089" w:rsidRDefault="00ED5089" w:rsidP="00ED5089">
      <w:pPr>
        <w:rPr>
          <w:szCs w:val="20"/>
        </w:rPr>
      </w:pPr>
    </w:p>
    <w:p w14:paraId="3083DDA6" w14:textId="77777777" w:rsidR="00ED5089" w:rsidRDefault="00ED5089" w:rsidP="00ED5089">
      <w:pPr>
        <w:rPr>
          <w:szCs w:val="20"/>
        </w:rPr>
      </w:pPr>
    </w:p>
    <w:p w14:paraId="4DDB07CA" w14:textId="77777777" w:rsidR="00ED5089" w:rsidRDefault="00ED5089" w:rsidP="00ED5089">
      <w:pPr>
        <w:rPr>
          <w:szCs w:val="20"/>
        </w:rPr>
      </w:pPr>
    </w:p>
    <w:p w14:paraId="66C6AC18" w14:textId="77777777" w:rsidR="00ED5089" w:rsidRDefault="00ED5089" w:rsidP="00ED5089">
      <w:pPr>
        <w:rPr>
          <w:szCs w:val="20"/>
        </w:rPr>
      </w:pPr>
    </w:p>
    <w:p w14:paraId="78FE9E0E" w14:textId="77777777" w:rsidR="003266F8" w:rsidRDefault="003266F8" w:rsidP="00ED5089">
      <w:pPr>
        <w:rPr>
          <w:szCs w:val="20"/>
        </w:rPr>
      </w:pPr>
    </w:p>
    <w:p w14:paraId="09F6CA57" w14:textId="77777777" w:rsidR="003266F8" w:rsidRDefault="003266F8" w:rsidP="00ED5089">
      <w:pPr>
        <w:rPr>
          <w:szCs w:val="20"/>
        </w:rPr>
      </w:pPr>
    </w:p>
    <w:p w14:paraId="01EB13F8" w14:textId="77777777" w:rsidR="003266F8" w:rsidRDefault="003266F8" w:rsidP="00ED5089">
      <w:pPr>
        <w:rPr>
          <w:szCs w:val="20"/>
        </w:rPr>
      </w:pPr>
    </w:p>
    <w:p w14:paraId="1D1198F3" w14:textId="77777777" w:rsidR="003266F8" w:rsidRDefault="003266F8" w:rsidP="00ED5089">
      <w:pPr>
        <w:rPr>
          <w:szCs w:val="20"/>
        </w:rPr>
      </w:pPr>
    </w:p>
    <w:p w14:paraId="02906E2A" w14:textId="77777777" w:rsidR="003266F8" w:rsidRDefault="003266F8" w:rsidP="00ED5089">
      <w:pPr>
        <w:rPr>
          <w:szCs w:val="20"/>
        </w:rPr>
      </w:pPr>
    </w:p>
    <w:p w14:paraId="6EC4FB25" w14:textId="77777777" w:rsidR="00ED5089" w:rsidRDefault="00ED5089" w:rsidP="00ED5089">
      <w:pPr>
        <w:rPr>
          <w:szCs w:val="20"/>
        </w:rPr>
      </w:pPr>
    </w:p>
    <w:p w14:paraId="13B042B5" w14:textId="77777777" w:rsidR="003266F8" w:rsidRDefault="003266F8" w:rsidP="00ED5089">
      <w:pPr>
        <w:rPr>
          <w:szCs w:val="20"/>
        </w:rPr>
      </w:pPr>
    </w:p>
    <w:p w14:paraId="5879EBEE" w14:textId="2FE66D85" w:rsidR="00ED5089" w:rsidRDefault="00DA36D2" w:rsidP="00DA36D2">
      <w:pPr>
        <w:jc w:val="center"/>
        <w:rPr>
          <w:szCs w:val="20"/>
        </w:rPr>
      </w:pPr>
      <w:r w:rsidRPr="00DA36D2">
        <w:rPr>
          <w:b/>
          <w:szCs w:val="20"/>
        </w:rPr>
        <w:t>PLANILHA DE CUSTOS DO ORÇAMENTO DE REFERÊNCIA</w:t>
      </w:r>
    </w:p>
    <w:p w14:paraId="585CFE33" w14:textId="77777777" w:rsidR="00ED5089" w:rsidRDefault="00ED5089" w:rsidP="00ED5089">
      <w:pPr>
        <w:rPr>
          <w:szCs w:val="20"/>
        </w:rPr>
      </w:pPr>
    </w:p>
    <w:p w14:paraId="0290C438" w14:textId="77777777" w:rsidR="00ED5089" w:rsidRDefault="00ED5089" w:rsidP="00ED5089">
      <w:pPr>
        <w:jc w:val="center"/>
        <w:rPr>
          <w:b/>
          <w:szCs w:val="20"/>
        </w:rPr>
      </w:pPr>
      <w:r>
        <w:rPr>
          <w:b/>
          <w:szCs w:val="20"/>
        </w:rPr>
        <w:t>(GRAVADO EM ARQUIVO SEPARADO)</w:t>
      </w:r>
    </w:p>
    <w:bookmarkEnd w:id="80"/>
    <w:bookmarkEnd w:id="81"/>
    <w:bookmarkEnd w:id="82"/>
    <w:bookmarkEnd w:id="83"/>
    <w:bookmarkEnd w:id="84"/>
    <w:p w14:paraId="06C45C15" w14:textId="77777777" w:rsidR="00ED5089" w:rsidRDefault="00ED5089" w:rsidP="00ED5089">
      <w:pPr>
        <w:rPr>
          <w:szCs w:val="20"/>
        </w:rPr>
      </w:pPr>
    </w:p>
    <w:p w14:paraId="360D4CE7" w14:textId="77777777" w:rsidR="00ED5089" w:rsidRDefault="00ED5089" w:rsidP="00ED5089">
      <w:pPr>
        <w:spacing w:after="200" w:line="276" w:lineRule="auto"/>
        <w:jc w:val="left"/>
        <w:rPr>
          <w:szCs w:val="20"/>
        </w:rPr>
      </w:pPr>
      <w:r>
        <w:rPr>
          <w:szCs w:val="20"/>
        </w:rPr>
        <w:br w:type="page"/>
      </w:r>
    </w:p>
    <w:p w14:paraId="12266E49" w14:textId="395AFCF0" w:rsidR="00DA36D2" w:rsidRPr="003266F8" w:rsidRDefault="00434C98" w:rsidP="003266F8">
      <w:pPr>
        <w:pStyle w:val="Ttulo"/>
        <w:rPr>
          <w:sz w:val="20"/>
          <w:szCs w:val="22"/>
        </w:rPr>
      </w:pPr>
      <w:bookmarkStart w:id="87" w:name="_Toc178670057"/>
      <w:r w:rsidRPr="003266F8">
        <w:rPr>
          <w:sz w:val="20"/>
          <w:szCs w:val="22"/>
        </w:rPr>
        <w:lastRenderedPageBreak/>
        <w:t xml:space="preserve">ANEXO 5: </w:t>
      </w:r>
      <w:r w:rsidRPr="00434C98">
        <w:rPr>
          <w:sz w:val="20"/>
          <w:szCs w:val="22"/>
        </w:rPr>
        <w:t>PLANILHA DE CUSTO DA PROPONENTE</w:t>
      </w:r>
      <w:bookmarkEnd w:id="87"/>
    </w:p>
    <w:p w14:paraId="3F8DFB90" w14:textId="6761AB00" w:rsidR="00DA36D2" w:rsidRDefault="00DA36D2" w:rsidP="00DA36D2">
      <w:pPr>
        <w:pStyle w:val="Legenda"/>
        <w:rPr>
          <w:rFonts w:ascii="Arial" w:hAnsi="Arial"/>
          <w:szCs w:val="20"/>
        </w:rPr>
      </w:pPr>
    </w:p>
    <w:p w14:paraId="44F89CDA" w14:textId="77777777" w:rsidR="00DA36D2" w:rsidRDefault="00DA36D2" w:rsidP="00DA36D2">
      <w:pPr>
        <w:rPr>
          <w:szCs w:val="20"/>
        </w:rPr>
      </w:pPr>
    </w:p>
    <w:p w14:paraId="10A6335C" w14:textId="77777777" w:rsidR="00DA36D2" w:rsidRDefault="00DA36D2" w:rsidP="00DA36D2">
      <w:pPr>
        <w:rPr>
          <w:szCs w:val="20"/>
        </w:rPr>
      </w:pPr>
    </w:p>
    <w:p w14:paraId="530D13EE" w14:textId="77777777" w:rsidR="00DA36D2" w:rsidRDefault="00DA36D2" w:rsidP="00DA36D2">
      <w:pPr>
        <w:rPr>
          <w:szCs w:val="20"/>
        </w:rPr>
      </w:pPr>
    </w:p>
    <w:p w14:paraId="37C2848D" w14:textId="77777777" w:rsidR="00DA36D2" w:rsidRDefault="00DA36D2" w:rsidP="00DA36D2">
      <w:pPr>
        <w:rPr>
          <w:szCs w:val="20"/>
        </w:rPr>
      </w:pPr>
    </w:p>
    <w:p w14:paraId="3C63EF10" w14:textId="77777777" w:rsidR="00DA36D2" w:rsidRDefault="00DA36D2" w:rsidP="00DA36D2">
      <w:pPr>
        <w:rPr>
          <w:szCs w:val="20"/>
        </w:rPr>
      </w:pPr>
    </w:p>
    <w:p w14:paraId="60D70A7C" w14:textId="77777777" w:rsidR="00DA36D2" w:rsidRDefault="00DA36D2" w:rsidP="00DA36D2">
      <w:pPr>
        <w:rPr>
          <w:szCs w:val="20"/>
        </w:rPr>
      </w:pPr>
    </w:p>
    <w:p w14:paraId="34BA1070" w14:textId="77777777" w:rsidR="00DA36D2" w:rsidRDefault="00DA36D2" w:rsidP="00DA36D2">
      <w:pPr>
        <w:rPr>
          <w:szCs w:val="20"/>
        </w:rPr>
      </w:pPr>
    </w:p>
    <w:p w14:paraId="611566E9" w14:textId="77777777" w:rsidR="00DA36D2" w:rsidRDefault="00DA36D2" w:rsidP="00DA36D2">
      <w:pPr>
        <w:rPr>
          <w:szCs w:val="20"/>
        </w:rPr>
      </w:pPr>
    </w:p>
    <w:p w14:paraId="0D19EAC4" w14:textId="77777777" w:rsidR="00DA36D2" w:rsidRDefault="00DA36D2" w:rsidP="00DA36D2">
      <w:pPr>
        <w:rPr>
          <w:szCs w:val="20"/>
        </w:rPr>
      </w:pPr>
    </w:p>
    <w:p w14:paraId="365006D1" w14:textId="77777777" w:rsidR="00DA36D2" w:rsidRDefault="00DA36D2" w:rsidP="00DA36D2">
      <w:pPr>
        <w:rPr>
          <w:szCs w:val="20"/>
        </w:rPr>
      </w:pPr>
    </w:p>
    <w:p w14:paraId="372260CF" w14:textId="77777777" w:rsidR="00DA36D2" w:rsidRDefault="00DA36D2" w:rsidP="00DA36D2">
      <w:pPr>
        <w:rPr>
          <w:szCs w:val="20"/>
        </w:rPr>
      </w:pPr>
    </w:p>
    <w:p w14:paraId="3CE8B9B8" w14:textId="77777777" w:rsidR="00DA36D2" w:rsidRDefault="00DA36D2" w:rsidP="00DA36D2">
      <w:pPr>
        <w:rPr>
          <w:szCs w:val="20"/>
        </w:rPr>
      </w:pPr>
    </w:p>
    <w:p w14:paraId="47299D7D" w14:textId="77777777" w:rsidR="00DA36D2" w:rsidRDefault="00DA36D2" w:rsidP="00DA36D2">
      <w:pPr>
        <w:rPr>
          <w:szCs w:val="20"/>
        </w:rPr>
      </w:pPr>
    </w:p>
    <w:p w14:paraId="32F90E7D" w14:textId="77777777" w:rsidR="003266F8" w:rsidRDefault="003266F8" w:rsidP="00DA36D2">
      <w:pPr>
        <w:rPr>
          <w:szCs w:val="20"/>
        </w:rPr>
      </w:pPr>
    </w:p>
    <w:p w14:paraId="7AD7BBB5" w14:textId="77777777" w:rsidR="003266F8" w:rsidRDefault="003266F8" w:rsidP="00DA36D2">
      <w:pPr>
        <w:rPr>
          <w:szCs w:val="20"/>
        </w:rPr>
      </w:pPr>
    </w:p>
    <w:p w14:paraId="277FA4D4" w14:textId="77777777" w:rsidR="003266F8" w:rsidRDefault="003266F8" w:rsidP="00DA36D2">
      <w:pPr>
        <w:rPr>
          <w:szCs w:val="20"/>
        </w:rPr>
      </w:pPr>
    </w:p>
    <w:p w14:paraId="33488292" w14:textId="77777777" w:rsidR="003266F8" w:rsidRDefault="003266F8" w:rsidP="00DA36D2">
      <w:pPr>
        <w:rPr>
          <w:szCs w:val="20"/>
        </w:rPr>
      </w:pPr>
    </w:p>
    <w:p w14:paraId="66A9A06B" w14:textId="77777777" w:rsidR="003266F8" w:rsidRDefault="003266F8" w:rsidP="00DA36D2">
      <w:pPr>
        <w:rPr>
          <w:szCs w:val="20"/>
        </w:rPr>
      </w:pPr>
    </w:p>
    <w:p w14:paraId="228B8F7E" w14:textId="77777777" w:rsidR="00DA36D2" w:rsidRDefault="00DA36D2" w:rsidP="00DA36D2">
      <w:pPr>
        <w:rPr>
          <w:szCs w:val="20"/>
        </w:rPr>
      </w:pPr>
    </w:p>
    <w:p w14:paraId="5F0C8866" w14:textId="77777777" w:rsidR="00DA36D2" w:rsidRDefault="00DA36D2" w:rsidP="00DA36D2">
      <w:pPr>
        <w:rPr>
          <w:szCs w:val="20"/>
        </w:rPr>
      </w:pPr>
    </w:p>
    <w:p w14:paraId="7ED990A9" w14:textId="77777777" w:rsidR="00DA36D2" w:rsidRDefault="00DA36D2" w:rsidP="00DA36D2">
      <w:pPr>
        <w:rPr>
          <w:szCs w:val="20"/>
        </w:rPr>
      </w:pPr>
    </w:p>
    <w:p w14:paraId="7B8F9AE7" w14:textId="77777777" w:rsidR="00DA36D2" w:rsidRDefault="00DA36D2" w:rsidP="00DA36D2">
      <w:pPr>
        <w:rPr>
          <w:szCs w:val="20"/>
        </w:rPr>
      </w:pPr>
    </w:p>
    <w:p w14:paraId="4F368554" w14:textId="77777777" w:rsidR="00DA36D2" w:rsidRDefault="00DA36D2" w:rsidP="00DA36D2">
      <w:pPr>
        <w:rPr>
          <w:szCs w:val="20"/>
        </w:rPr>
      </w:pPr>
    </w:p>
    <w:p w14:paraId="79A5D9A1" w14:textId="77777777" w:rsidR="00DA36D2" w:rsidRDefault="00DA36D2" w:rsidP="00DA36D2">
      <w:pPr>
        <w:rPr>
          <w:szCs w:val="20"/>
        </w:rPr>
      </w:pPr>
    </w:p>
    <w:p w14:paraId="167C9521" w14:textId="59433C62" w:rsidR="00434C98" w:rsidRDefault="00434C98" w:rsidP="00434C98">
      <w:pPr>
        <w:jc w:val="center"/>
        <w:rPr>
          <w:b/>
          <w:szCs w:val="20"/>
        </w:rPr>
      </w:pPr>
      <w:r w:rsidRPr="00434C98">
        <w:rPr>
          <w:b/>
          <w:szCs w:val="20"/>
        </w:rPr>
        <w:t>PLANILHA DE CUSTOS DO VALOR DA PROPOSTA DA LICITANTE</w:t>
      </w:r>
    </w:p>
    <w:p w14:paraId="06EC88D7" w14:textId="77777777" w:rsidR="00434C98" w:rsidRDefault="00434C98" w:rsidP="00434C98">
      <w:pPr>
        <w:jc w:val="center"/>
        <w:rPr>
          <w:szCs w:val="20"/>
        </w:rPr>
      </w:pPr>
    </w:p>
    <w:p w14:paraId="42702E54" w14:textId="77777777" w:rsidR="00DA36D2" w:rsidRDefault="00DA36D2" w:rsidP="00DA36D2">
      <w:pPr>
        <w:jc w:val="center"/>
        <w:rPr>
          <w:b/>
          <w:szCs w:val="20"/>
        </w:rPr>
      </w:pPr>
      <w:r>
        <w:rPr>
          <w:b/>
          <w:szCs w:val="20"/>
        </w:rPr>
        <w:t>(GRAVADO EM ARQUIVO SEPARADO)</w:t>
      </w:r>
    </w:p>
    <w:p w14:paraId="64AE1857" w14:textId="77777777" w:rsidR="00DA36D2" w:rsidRDefault="00DA36D2" w:rsidP="00DA36D2">
      <w:pPr>
        <w:rPr>
          <w:szCs w:val="20"/>
        </w:rPr>
      </w:pPr>
    </w:p>
    <w:p w14:paraId="05E8BAEB" w14:textId="77777777" w:rsidR="00DA36D2" w:rsidRDefault="00DA36D2" w:rsidP="00DA36D2">
      <w:pPr>
        <w:spacing w:after="200" w:line="276" w:lineRule="auto"/>
        <w:jc w:val="left"/>
        <w:rPr>
          <w:szCs w:val="20"/>
        </w:rPr>
      </w:pPr>
      <w:r>
        <w:rPr>
          <w:szCs w:val="20"/>
        </w:rPr>
        <w:br w:type="page"/>
      </w:r>
    </w:p>
    <w:p w14:paraId="603D095B" w14:textId="4C6C1504" w:rsidR="00ED5089" w:rsidRPr="003266F8" w:rsidRDefault="00DA36D2" w:rsidP="003266F8">
      <w:pPr>
        <w:pStyle w:val="Ttulo"/>
        <w:rPr>
          <w:sz w:val="20"/>
          <w:szCs w:val="22"/>
        </w:rPr>
      </w:pPr>
      <w:bookmarkStart w:id="88" w:name="_Toc178670058"/>
      <w:r w:rsidRPr="003266F8">
        <w:rPr>
          <w:sz w:val="20"/>
          <w:szCs w:val="22"/>
        </w:rPr>
        <w:lastRenderedPageBreak/>
        <w:t xml:space="preserve">ANEXO </w:t>
      </w:r>
      <w:bookmarkEnd w:id="85"/>
      <w:r w:rsidRPr="003266F8">
        <w:rPr>
          <w:sz w:val="20"/>
          <w:szCs w:val="22"/>
        </w:rPr>
        <w:t xml:space="preserve">6: </w:t>
      </w:r>
      <w:bookmarkEnd w:id="86"/>
      <w:r w:rsidRPr="003266F8">
        <w:rPr>
          <w:sz w:val="20"/>
          <w:szCs w:val="22"/>
        </w:rPr>
        <w:t>PROJETO (SEÇÃO TIPO)</w:t>
      </w:r>
      <w:bookmarkEnd w:id="88"/>
    </w:p>
    <w:p w14:paraId="209CD010" w14:textId="77777777" w:rsidR="00ED5089" w:rsidRDefault="00ED5089" w:rsidP="00ED5089">
      <w:pPr>
        <w:rPr>
          <w:szCs w:val="20"/>
        </w:rPr>
      </w:pPr>
    </w:p>
    <w:p w14:paraId="3AE6ADC9" w14:textId="77777777" w:rsidR="00ED5089" w:rsidRDefault="00ED5089" w:rsidP="00ED5089">
      <w:pPr>
        <w:rPr>
          <w:szCs w:val="20"/>
        </w:rPr>
      </w:pPr>
    </w:p>
    <w:p w14:paraId="3EA5C5CC" w14:textId="77777777" w:rsidR="00ED5089" w:rsidRDefault="00ED5089" w:rsidP="00ED5089">
      <w:pPr>
        <w:rPr>
          <w:szCs w:val="20"/>
        </w:rPr>
      </w:pPr>
    </w:p>
    <w:p w14:paraId="78A1EB69" w14:textId="77777777" w:rsidR="00ED5089" w:rsidRDefault="00ED5089" w:rsidP="00ED5089">
      <w:pPr>
        <w:rPr>
          <w:szCs w:val="20"/>
        </w:rPr>
      </w:pPr>
    </w:p>
    <w:p w14:paraId="76D12635" w14:textId="77777777" w:rsidR="00ED5089" w:rsidRDefault="00ED5089" w:rsidP="00ED5089">
      <w:pPr>
        <w:rPr>
          <w:szCs w:val="20"/>
        </w:rPr>
      </w:pPr>
    </w:p>
    <w:p w14:paraId="50B3C440" w14:textId="77777777" w:rsidR="00ED5089" w:rsidRDefault="00ED5089" w:rsidP="00ED5089">
      <w:pPr>
        <w:rPr>
          <w:szCs w:val="20"/>
        </w:rPr>
      </w:pPr>
    </w:p>
    <w:p w14:paraId="1B7CB4FA" w14:textId="77777777" w:rsidR="00ED5089" w:rsidRDefault="00ED5089" w:rsidP="00ED5089">
      <w:pPr>
        <w:rPr>
          <w:szCs w:val="20"/>
        </w:rPr>
      </w:pPr>
    </w:p>
    <w:p w14:paraId="1A37999D" w14:textId="77777777" w:rsidR="00ED5089" w:rsidRDefault="00ED5089" w:rsidP="00ED5089">
      <w:pPr>
        <w:rPr>
          <w:szCs w:val="20"/>
        </w:rPr>
      </w:pPr>
    </w:p>
    <w:p w14:paraId="620CD7C0" w14:textId="77777777" w:rsidR="00ED5089" w:rsidRDefault="00ED5089" w:rsidP="00ED5089">
      <w:pPr>
        <w:rPr>
          <w:szCs w:val="20"/>
        </w:rPr>
      </w:pPr>
    </w:p>
    <w:p w14:paraId="21BDD80A" w14:textId="77777777" w:rsidR="00ED5089" w:rsidRDefault="00ED5089" w:rsidP="00ED5089">
      <w:pPr>
        <w:rPr>
          <w:szCs w:val="20"/>
        </w:rPr>
      </w:pPr>
    </w:p>
    <w:p w14:paraId="0B15B1B5" w14:textId="77777777" w:rsidR="00ED5089" w:rsidRDefault="00ED5089" w:rsidP="00ED5089">
      <w:pPr>
        <w:rPr>
          <w:szCs w:val="20"/>
        </w:rPr>
      </w:pPr>
    </w:p>
    <w:p w14:paraId="5A4F1776" w14:textId="77777777" w:rsidR="00ED5089" w:rsidRDefault="00ED5089" w:rsidP="00ED5089">
      <w:pPr>
        <w:rPr>
          <w:szCs w:val="20"/>
        </w:rPr>
      </w:pPr>
    </w:p>
    <w:p w14:paraId="2743F83D" w14:textId="77777777" w:rsidR="00ED5089" w:rsidRDefault="00ED5089" w:rsidP="00ED5089">
      <w:pPr>
        <w:rPr>
          <w:szCs w:val="20"/>
        </w:rPr>
      </w:pPr>
    </w:p>
    <w:p w14:paraId="759704FD" w14:textId="77777777" w:rsidR="00ED5089" w:rsidRDefault="00ED5089" w:rsidP="00ED5089">
      <w:pPr>
        <w:rPr>
          <w:szCs w:val="20"/>
        </w:rPr>
      </w:pPr>
    </w:p>
    <w:p w14:paraId="3DA74D07" w14:textId="77777777" w:rsidR="00ED5089" w:rsidRDefault="00ED5089" w:rsidP="00ED5089">
      <w:pPr>
        <w:rPr>
          <w:szCs w:val="20"/>
        </w:rPr>
      </w:pPr>
    </w:p>
    <w:p w14:paraId="5642EDC4" w14:textId="77777777" w:rsidR="00ED5089" w:rsidRDefault="00ED5089" w:rsidP="00ED5089">
      <w:pPr>
        <w:rPr>
          <w:szCs w:val="20"/>
        </w:rPr>
      </w:pPr>
    </w:p>
    <w:p w14:paraId="63577657" w14:textId="77777777" w:rsidR="00ED5089" w:rsidRDefault="00ED5089" w:rsidP="00ED5089">
      <w:pPr>
        <w:rPr>
          <w:szCs w:val="20"/>
        </w:rPr>
      </w:pPr>
    </w:p>
    <w:p w14:paraId="2D63D993" w14:textId="77777777" w:rsidR="00ED5089" w:rsidRDefault="00ED5089" w:rsidP="00ED5089">
      <w:pPr>
        <w:rPr>
          <w:szCs w:val="20"/>
        </w:rPr>
      </w:pPr>
    </w:p>
    <w:p w14:paraId="279D3EB3" w14:textId="77777777" w:rsidR="003266F8" w:rsidRDefault="003266F8" w:rsidP="00ED5089">
      <w:pPr>
        <w:rPr>
          <w:szCs w:val="20"/>
        </w:rPr>
      </w:pPr>
    </w:p>
    <w:p w14:paraId="4DF1109D" w14:textId="77777777" w:rsidR="003266F8" w:rsidRDefault="003266F8" w:rsidP="00ED5089">
      <w:pPr>
        <w:rPr>
          <w:szCs w:val="20"/>
        </w:rPr>
      </w:pPr>
    </w:p>
    <w:p w14:paraId="7BBD3062" w14:textId="77777777" w:rsidR="003266F8" w:rsidRDefault="003266F8" w:rsidP="00ED5089">
      <w:pPr>
        <w:rPr>
          <w:szCs w:val="20"/>
        </w:rPr>
      </w:pPr>
    </w:p>
    <w:p w14:paraId="35542664" w14:textId="77777777" w:rsidR="003266F8" w:rsidRDefault="003266F8" w:rsidP="00ED5089">
      <w:pPr>
        <w:rPr>
          <w:szCs w:val="20"/>
        </w:rPr>
      </w:pPr>
    </w:p>
    <w:p w14:paraId="704D2932" w14:textId="77777777" w:rsidR="003266F8" w:rsidRDefault="003266F8" w:rsidP="00ED5089">
      <w:pPr>
        <w:rPr>
          <w:szCs w:val="20"/>
        </w:rPr>
      </w:pPr>
    </w:p>
    <w:p w14:paraId="6A9E9A71" w14:textId="77777777" w:rsidR="00ED5089" w:rsidRDefault="00ED5089" w:rsidP="00ED5089">
      <w:pPr>
        <w:rPr>
          <w:szCs w:val="20"/>
        </w:rPr>
      </w:pPr>
    </w:p>
    <w:p w14:paraId="6197CA2C" w14:textId="77777777" w:rsidR="00ED5089" w:rsidRDefault="00ED5089" w:rsidP="00ED5089">
      <w:pPr>
        <w:rPr>
          <w:szCs w:val="20"/>
        </w:rPr>
      </w:pPr>
    </w:p>
    <w:bookmarkEnd w:id="75"/>
    <w:p w14:paraId="297B7BDF" w14:textId="77777777" w:rsidR="00DA36D2" w:rsidRDefault="00DA36D2" w:rsidP="00DA36D2">
      <w:pPr>
        <w:pStyle w:val="Legenda"/>
        <w:rPr>
          <w:rFonts w:ascii="Arial" w:hAnsi="Arial"/>
          <w:szCs w:val="20"/>
        </w:rPr>
      </w:pPr>
      <w:r w:rsidRPr="00DA36D2">
        <w:rPr>
          <w:rFonts w:ascii="Arial" w:hAnsi="Arial"/>
          <w:szCs w:val="20"/>
        </w:rPr>
        <w:t>PROJETO (SEÇÃO TIPO)</w:t>
      </w:r>
    </w:p>
    <w:p w14:paraId="22E1EB6B" w14:textId="77777777" w:rsidR="00ED5089" w:rsidRDefault="00ED5089" w:rsidP="00ED5089">
      <w:pPr>
        <w:rPr>
          <w:szCs w:val="20"/>
        </w:rPr>
      </w:pPr>
    </w:p>
    <w:p w14:paraId="50113E1D" w14:textId="77777777" w:rsidR="00ED5089" w:rsidRDefault="00ED5089" w:rsidP="00ED5089">
      <w:pPr>
        <w:jc w:val="center"/>
        <w:rPr>
          <w:b/>
          <w:szCs w:val="20"/>
        </w:rPr>
      </w:pPr>
      <w:r>
        <w:rPr>
          <w:b/>
          <w:szCs w:val="20"/>
        </w:rPr>
        <w:t>(GRAVADO EM ARQUIVO SEPARADO)</w:t>
      </w:r>
    </w:p>
    <w:p w14:paraId="5A44958C" w14:textId="77777777" w:rsidR="003266F8" w:rsidRDefault="003266F8" w:rsidP="00ED5089">
      <w:pPr>
        <w:jc w:val="center"/>
        <w:rPr>
          <w:b/>
          <w:szCs w:val="20"/>
        </w:rPr>
      </w:pPr>
    </w:p>
    <w:p w14:paraId="2BB7A3B0" w14:textId="77777777" w:rsidR="003266F8" w:rsidRDefault="003266F8" w:rsidP="00ED5089">
      <w:pPr>
        <w:jc w:val="center"/>
        <w:rPr>
          <w:b/>
          <w:szCs w:val="20"/>
        </w:rPr>
      </w:pPr>
    </w:p>
    <w:p w14:paraId="4CE2456C" w14:textId="77777777" w:rsidR="003266F8" w:rsidRDefault="003266F8" w:rsidP="00ED5089">
      <w:pPr>
        <w:jc w:val="center"/>
        <w:rPr>
          <w:b/>
          <w:szCs w:val="20"/>
        </w:rPr>
      </w:pPr>
    </w:p>
    <w:p w14:paraId="4088BAFF" w14:textId="6FC40ACF" w:rsidR="00ED5089" w:rsidRDefault="00ED5089" w:rsidP="003266F8">
      <w:pPr>
        <w:pStyle w:val="Ttulo"/>
      </w:pPr>
      <w:r>
        <w:rPr>
          <w:noProof/>
        </w:rPr>
        <w:br w:type="page"/>
      </w:r>
      <w:bookmarkStart w:id="89" w:name="_Ref450206111"/>
      <w:bookmarkStart w:id="90" w:name="_Ref78987734"/>
      <w:bookmarkStart w:id="91" w:name="_Ref450206154"/>
      <w:bookmarkStart w:id="92" w:name="_Toc178670059"/>
      <w:r w:rsidR="00DA36D2" w:rsidRPr="003266F8">
        <w:rPr>
          <w:sz w:val="20"/>
          <w:szCs w:val="22"/>
        </w:rPr>
        <w:lastRenderedPageBreak/>
        <w:t>ANEXO</w:t>
      </w:r>
      <w:bookmarkEnd w:id="89"/>
      <w:bookmarkEnd w:id="90"/>
      <w:r w:rsidR="00DA36D2" w:rsidRPr="003266F8">
        <w:rPr>
          <w:sz w:val="20"/>
          <w:szCs w:val="22"/>
        </w:rPr>
        <w:t xml:space="preserve"> 7: </w:t>
      </w:r>
      <w:bookmarkEnd w:id="91"/>
      <w:r w:rsidR="00DA36D2" w:rsidRPr="003266F8">
        <w:rPr>
          <w:sz w:val="20"/>
          <w:szCs w:val="22"/>
        </w:rPr>
        <w:t>MODELO DE PLACA DE OBRA, MANUAL DE USO DA MARCA DO GOVERNO FEDERAL E INSTRU</w:t>
      </w:r>
      <w:r w:rsidR="00DA36D2" w:rsidRPr="003266F8">
        <w:rPr>
          <w:rFonts w:hint="eastAsia"/>
          <w:sz w:val="20"/>
          <w:szCs w:val="22"/>
        </w:rPr>
        <w:t>ÇÕ</w:t>
      </w:r>
      <w:r w:rsidR="00DA36D2" w:rsidRPr="003266F8">
        <w:rPr>
          <w:sz w:val="20"/>
          <w:szCs w:val="22"/>
        </w:rPr>
        <w:t>ES PARA UTILIZA</w:t>
      </w:r>
      <w:r w:rsidR="00DA36D2" w:rsidRPr="003266F8">
        <w:rPr>
          <w:rFonts w:hint="eastAsia"/>
          <w:sz w:val="20"/>
          <w:szCs w:val="22"/>
        </w:rPr>
        <w:t>ÇÃ</w:t>
      </w:r>
      <w:r w:rsidR="00DA36D2" w:rsidRPr="003266F8">
        <w:rPr>
          <w:sz w:val="20"/>
          <w:szCs w:val="22"/>
        </w:rPr>
        <w:t>O DA LOGOMARCA</w:t>
      </w:r>
      <w:bookmarkEnd w:id="92"/>
    </w:p>
    <w:p w14:paraId="587AA805" w14:textId="77777777" w:rsidR="00ED5089" w:rsidRDefault="00ED5089" w:rsidP="00ED5089">
      <w:pPr>
        <w:rPr>
          <w:szCs w:val="20"/>
        </w:rPr>
      </w:pPr>
    </w:p>
    <w:p w14:paraId="748CAA6B" w14:textId="77777777" w:rsidR="00ED5089" w:rsidRDefault="00ED5089" w:rsidP="00ED5089">
      <w:pPr>
        <w:rPr>
          <w:szCs w:val="20"/>
        </w:rPr>
      </w:pPr>
    </w:p>
    <w:p w14:paraId="5372CC92" w14:textId="77777777" w:rsidR="00ED5089" w:rsidRDefault="00ED5089" w:rsidP="00ED5089">
      <w:pPr>
        <w:rPr>
          <w:szCs w:val="20"/>
        </w:rPr>
      </w:pPr>
    </w:p>
    <w:p w14:paraId="761EE70F" w14:textId="77777777" w:rsidR="00ED5089" w:rsidRDefault="00ED5089" w:rsidP="00ED5089">
      <w:pPr>
        <w:rPr>
          <w:szCs w:val="20"/>
        </w:rPr>
      </w:pPr>
    </w:p>
    <w:p w14:paraId="1A932B7A" w14:textId="77777777" w:rsidR="00ED5089" w:rsidRDefault="00ED5089" w:rsidP="00ED5089">
      <w:pPr>
        <w:rPr>
          <w:szCs w:val="20"/>
        </w:rPr>
      </w:pPr>
    </w:p>
    <w:p w14:paraId="1AF7B912" w14:textId="77777777" w:rsidR="00ED5089" w:rsidRDefault="00ED5089" w:rsidP="00ED5089">
      <w:pPr>
        <w:rPr>
          <w:szCs w:val="20"/>
        </w:rPr>
      </w:pPr>
    </w:p>
    <w:p w14:paraId="2C83A189" w14:textId="77777777" w:rsidR="00ED5089" w:rsidRDefault="00ED5089" w:rsidP="00ED5089">
      <w:pPr>
        <w:rPr>
          <w:szCs w:val="20"/>
        </w:rPr>
      </w:pPr>
    </w:p>
    <w:p w14:paraId="50D8CEDF" w14:textId="77777777" w:rsidR="00ED5089" w:rsidRDefault="00ED5089" w:rsidP="00ED5089">
      <w:pPr>
        <w:rPr>
          <w:szCs w:val="20"/>
        </w:rPr>
      </w:pPr>
    </w:p>
    <w:p w14:paraId="28853381" w14:textId="77777777" w:rsidR="00ED5089" w:rsidRDefault="00ED5089" w:rsidP="00ED5089">
      <w:pPr>
        <w:rPr>
          <w:szCs w:val="20"/>
        </w:rPr>
      </w:pPr>
    </w:p>
    <w:p w14:paraId="1915A452" w14:textId="77777777" w:rsidR="00ED5089" w:rsidRDefault="00ED5089" w:rsidP="00ED5089">
      <w:pPr>
        <w:rPr>
          <w:szCs w:val="20"/>
        </w:rPr>
      </w:pPr>
    </w:p>
    <w:p w14:paraId="6E4DAA10" w14:textId="77777777" w:rsidR="00ED5089" w:rsidRDefault="00ED5089" w:rsidP="00ED5089">
      <w:pPr>
        <w:rPr>
          <w:szCs w:val="20"/>
        </w:rPr>
      </w:pPr>
    </w:p>
    <w:p w14:paraId="34822492" w14:textId="77777777" w:rsidR="00ED5089" w:rsidRDefault="00ED5089" w:rsidP="00ED5089">
      <w:pPr>
        <w:rPr>
          <w:szCs w:val="20"/>
        </w:rPr>
      </w:pPr>
    </w:p>
    <w:p w14:paraId="7FC1B925" w14:textId="77777777" w:rsidR="00ED5089" w:rsidRDefault="00ED5089" w:rsidP="00ED5089">
      <w:pPr>
        <w:rPr>
          <w:szCs w:val="20"/>
        </w:rPr>
      </w:pPr>
    </w:p>
    <w:p w14:paraId="45E8C4EA" w14:textId="77777777" w:rsidR="00ED5089" w:rsidRDefault="00ED5089" w:rsidP="00ED5089">
      <w:pPr>
        <w:rPr>
          <w:szCs w:val="20"/>
        </w:rPr>
      </w:pPr>
    </w:p>
    <w:p w14:paraId="0DD7243F" w14:textId="77777777" w:rsidR="00ED5089" w:rsidRDefault="00ED5089" w:rsidP="00ED5089">
      <w:pPr>
        <w:rPr>
          <w:szCs w:val="20"/>
        </w:rPr>
      </w:pPr>
    </w:p>
    <w:p w14:paraId="11963332" w14:textId="77777777" w:rsidR="00ED5089" w:rsidRDefault="00ED5089" w:rsidP="00ED5089">
      <w:pPr>
        <w:rPr>
          <w:szCs w:val="20"/>
        </w:rPr>
      </w:pPr>
    </w:p>
    <w:p w14:paraId="4A36C261" w14:textId="77777777" w:rsidR="00ED5089" w:rsidRDefault="00ED5089" w:rsidP="00ED5089">
      <w:pPr>
        <w:rPr>
          <w:szCs w:val="20"/>
        </w:rPr>
      </w:pPr>
    </w:p>
    <w:p w14:paraId="31CBEC70" w14:textId="77777777" w:rsidR="00ED5089" w:rsidRDefault="00ED5089" w:rsidP="00ED5089">
      <w:pPr>
        <w:rPr>
          <w:szCs w:val="20"/>
        </w:rPr>
      </w:pPr>
    </w:p>
    <w:p w14:paraId="773A5F6C" w14:textId="77777777" w:rsidR="00ED5089" w:rsidRDefault="00ED5089" w:rsidP="00ED5089">
      <w:pPr>
        <w:rPr>
          <w:szCs w:val="20"/>
        </w:rPr>
      </w:pPr>
    </w:p>
    <w:p w14:paraId="156BB12A" w14:textId="77777777" w:rsidR="00ED5089" w:rsidRDefault="00ED5089" w:rsidP="00ED5089">
      <w:pPr>
        <w:rPr>
          <w:szCs w:val="20"/>
        </w:rPr>
      </w:pPr>
    </w:p>
    <w:p w14:paraId="5F7866B5" w14:textId="77777777" w:rsidR="00ED5089" w:rsidRDefault="00ED5089" w:rsidP="00ED5089">
      <w:pPr>
        <w:rPr>
          <w:szCs w:val="20"/>
        </w:rPr>
      </w:pPr>
    </w:p>
    <w:p w14:paraId="29090E6A" w14:textId="77777777" w:rsidR="00ED5089" w:rsidRDefault="00ED5089" w:rsidP="00ED5089">
      <w:pPr>
        <w:rPr>
          <w:szCs w:val="20"/>
        </w:rPr>
      </w:pPr>
    </w:p>
    <w:p w14:paraId="5B7AB81F" w14:textId="77777777" w:rsidR="00ED5089" w:rsidRDefault="00ED5089" w:rsidP="00ED5089">
      <w:pPr>
        <w:rPr>
          <w:szCs w:val="20"/>
        </w:rPr>
      </w:pPr>
    </w:p>
    <w:p w14:paraId="0DF65F45" w14:textId="77777777" w:rsidR="00ED5089" w:rsidRDefault="00ED5089" w:rsidP="00ED5089">
      <w:pPr>
        <w:rPr>
          <w:szCs w:val="20"/>
        </w:rPr>
      </w:pPr>
    </w:p>
    <w:p w14:paraId="3FB1A405" w14:textId="4A83D1DB" w:rsidR="00ED5089" w:rsidRDefault="003266F8" w:rsidP="00ED5089">
      <w:pPr>
        <w:jc w:val="center"/>
        <w:rPr>
          <w:b/>
          <w:szCs w:val="20"/>
        </w:rPr>
      </w:pPr>
      <w:r>
        <w:rPr>
          <w:b/>
          <w:szCs w:val="20"/>
        </w:rPr>
        <w:t>MANUAL DE USO DA MARCA DO GOVERNO FEDERAL</w:t>
      </w:r>
    </w:p>
    <w:p w14:paraId="1CEE385F" w14:textId="037F9721" w:rsidR="00ED5089" w:rsidRDefault="003266F8" w:rsidP="00ED5089">
      <w:pPr>
        <w:jc w:val="center"/>
        <w:rPr>
          <w:b/>
          <w:szCs w:val="20"/>
        </w:rPr>
      </w:pPr>
      <w:r>
        <w:rPr>
          <w:b/>
          <w:szCs w:val="20"/>
        </w:rPr>
        <w:t>OBRAS (MODELO DE PLACAS CODEVASF)</w:t>
      </w:r>
    </w:p>
    <w:p w14:paraId="56389425" w14:textId="77777777" w:rsidR="00ED5089" w:rsidRDefault="00ED5089" w:rsidP="00ED5089">
      <w:pPr>
        <w:rPr>
          <w:szCs w:val="20"/>
        </w:rPr>
      </w:pPr>
    </w:p>
    <w:p w14:paraId="53982CE0" w14:textId="77777777" w:rsidR="00ED5089" w:rsidRDefault="00ED5089" w:rsidP="00ED5089">
      <w:pPr>
        <w:jc w:val="center"/>
        <w:rPr>
          <w:b/>
          <w:szCs w:val="20"/>
        </w:rPr>
      </w:pPr>
      <w:r>
        <w:rPr>
          <w:b/>
          <w:szCs w:val="20"/>
        </w:rPr>
        <w:t>(GRAVADO EM ARQUIVO SEPARADO)</w:t>
      </w:r>
    </w:p>
    <w:p w14:paraId="0FFE7AA0" w14:textId="77777777" w:rsidR="00ED5089" w:rsidRDefault="00ED5089" w:rsidP="00ED5089">
      <w:pPr>
        <w:pStyle w:val="Legenda"/>
        <w:rPr>
          <w:rFonts w:ascii="Arial" w:hAnsi="Arial"/>
          <w:szCs w:val="20"/>
        </w:rPr>
      </w:pPr>
      <w:r>
        <w:rPr>
          <w:b w:val="0"/>
          <w:bCs w:val="0"/>
          <w:szCs w:val="20"/>
        </w:rPr>
        <w:br w:type="page"/>
      </w:r>
    </w:p>
    <w:p w14:paraId="7D2F46CD" w14:textId="77777777" w:rsidR="00DA36D2" w:rsidRPr="003266F8" w:rsidRDefault="00DA36D2" w:rsidP="003266F8">
      <w:pPr>
        <w:pStyle w:val="Ttulo"/>
        <w:rPr>
          <w:sz w:val="20"/>
          <w:szCs w:val="22"/>
        </w:rPr>
      </w:pPr>
      <w:bookmarkStart w:id="93" w:name="_Toc178670060"/>
      <w:bookmarkStart w:id="94" w:name="_Ref73033035"/>
      <w:bookmarkStart w:id="95" w:name="_Ref73032975"/>
      <w:bookmarkStart w:id="96" w:name="_Ref78986752"/>
      <w:r w:rsidRPr="003266F8">
        <w:rPr>
          <w:sz w:val="20"/>
          <w:szCs w:val="22"/>
        </w:rPr>
        <w:lastRenderedPageBreak/>
        <w:t>ANEXO 8: ESPECIFICA</w:t>
      </w:r>
      <w:r w:rsidRPr="003266F8">
        <w:rPr>
          <w:rFonts w:hint="eastAsia"/>
          <w:sz w:val="20"/>
          <w:szCs w:val="22"/>
        </w:rPr>
        <w:t>ÇÕ</w:t>
      </w:r>
      <w:r w:rsidRPr="003266F8">
        <w:rPr>
          <w:sz w:val="20"/>
          <w:szCs w:val="22"/>
        </w:rPr>
        <w:t>ES T</w:t>
      </w:r>
      <w:r w:rsidRPr="003266F8">
        <w:rPr>
          <w:rFonts w:hint="eastAsia"/>
          <w:sz w:val="20"/>
          <w:szCs w:val="22"/>
        </w:rPr>
        <w:t>É</w:t>
      </w:r>
      <w:r w:rsidRPr="003266F8">
        <w:rPr>
          <w:sz w:val="20"/>
          <w:szCs w:val="22"/>
        </w:rPr>
        <w:t>CNICAS</w:t>
      </w:r>
      <w:bookmarkEnd w:id="93"/>
    </w:p>
    <w:p w14:paraId="19BC1DD6" w14:textId="77777777" w:rsidR="00DA36D2" w:rsidRDefault="00DA36D2" w:rsidP="00DA36D2">
      <w:pPr>
        <w:rPr>
          <w:szCs w:val="20"/>
        </w:rPr>
      </w:pPr>
    </w:p>
    <w:p w14:paraId="60D15BDA" w14:textId="77777777" w:rsidR="00DA36D2" w:rsidRDefault="00DA36D2" w:rsidP="00DA36D2">
      <w:pPr>
        <w:rPr>
          <w:szCs w:val="20"/>
        </w:rPr>
      </w:pPr>
    </w:p>
    <w:p w14:paraId="5ABDB47A" w14:textId="77777777" w:rsidR="00DA36D2" w:rsidRDefault="00DA36D2" w:rsidP="00DA36D2">
      <w:pPr>
        <w:rPr>
          <w:szCs w:val="20"/>
        </w:rPr>
      </w:pPr>
    </w:p>
    <w:p w14:paraId="3AC196F2" w14:textId="77777777" w:rsidR="00DA36D2" w:rsidRDefault="00DA36D2" w:rsidP="00DA36D2">
      <w:pPr>
        <w:rPr>
          <w:szCs w:val="20"/>
        </w:rPr>
      </w:pPr>
    </w:p>
    <w:p w14:paraId="2FC88799" w14:textId="77777777" w:rsidR="00DA36D2" w:rsidRDefault="00DA36D2" w:rsidP="00DA36D2">
      <w:pPr>
        <w:rPr>
          <w:szCs w:val="20"/>
        </w:rPr>
      </w:pPr>
    </w:p>
    <w:p w14:paraId="3B06CF93" w14:textId="77777777" w:rsidR="00DA36D2" w:rsidRDefault="00DA36D2" w:rsidP="00DA36D2">
      <w:pPr>
        <w:rPr>
          <w:szCs w:val="20"/>
        </w:rPr>
      </w:pPr>
    </w:p>
    <w:p w14:paraId="0F560FD3" w14:textId="77777777" w:rsidR="00DA36D2" w:rsidRDefault="00DA36D2" w:rsidP="00DA36D2">
      <w:pPr>
        <w:rPr>
          <w:szCs w:val="20"/>
        </w:rPr>
      </w:pPr>
    </w:p>
    <w:p w14:paraId="73A9C7D3" w14:textId="77777777" w:rsidR="00DA36D2" w:rsidRDefault="00DA36D2" w:rsidP="00DA36D2">
      <w:pPr>
        <w:rPr>
          <w:szCs w:val="20"/>
        </w:rPr>
      </w:pPr>
    </w:p>
    <w:p w14:paraId="5363D001" w14:textId="77777777" w:rsidR="00DA36D2" w:rsidRDefault="00DA36D2" w:rsidP="00DA36D2">
      <w:pPr>
        <w:rPr>
          <w:szCs w:val="20"/>
        </w:rPr>
      </w:pPr>
    </w:p>
    <w:p w14:paraId="372F9500" w14:textId="77777777" w:rsidR="00DA36D2" w:rsidRDefault="00DA36D2" w:rsidP="00DA36D2">
      <w:pPr>
        <w:rPr>
          <w:szCs w:val="20"/>
        </w:rPr>
      </w:pPr>
    </w:p>
    <w:p w14:paraId="3773E449" w14:textId="77777777" w:rsidR="00DA36D2" w:rsidRDefault="00DA36D2" w:rsidP="00DA36D2">
      <w:pPr>
        <w:rPr>
          <w:szCs w:val="20"/>
        </w:rPr>
      </w:pPr>
    </w:p>
    <w:p w14:paraId="7409A2B4" w14:textId="77777777" w:rsidR="00DA36D2" w:rsidRDefault="00DA36D2" w:rsidP="00DA36D2">
      <w:pPr>
        <w:rPr>
          <w:szCs w:val="20"/>
        </w:rPr>
      </w:pPr>
    </w:p>
    <w:p w14:paraId="30B3B998" w14:textId="77777777" w:rsidR="00DA36D2" w:rsidRDefault="00DA36D2" w:rsidP="00DA36D2">
      <w:pPr>
        <w:rPr>
          <w:szCs w:val="20"/>
        </w:rPr>
      </w:pPr>
    </w:p>
    <w:p w14:paraId="79E3CCC3" w14:textId="77777777" w:rsidR="00DA36D2" w:rsidRDefault="00DA36D2" w:rsidP="00DA36D2">
      <w:pPr>
        <w:rPr>
          <w:szCs w:val="20"/>
        </w:rPr>
      </w:pPr>
    </w:p>
    <w:p w14:paraId="33335F29" w14:textId="77777777" w:rsidR="00DA36D2" w:rsidRDefault="00DA36D2" w:rsidP="00DA36D2">
      <w:pPr>
        <w:rPr>
          <w:szCs w:val="20"/>
        </w:rPr>
      </w:pPr>
    </w:p>
    <w:p w14:paraId="54D6675C" w14:textId="77777777" w:rsidR="00DA36D2" w:rsidRDefault="00DA36D2" w:rsidP="00DA36D2">
      <w:pPr>
        <w:rPr>
          <w:szCs w:val="20"/>
        </w:rPr>
      </w:pPr>
    </w:p>
    <w:p w14:paraId="4048087E" w14:textId="77777777" w:rsidR="00DA36D2" w:rsidRDefault="00DA36D2" w:rsidP="00DA36D2">
      <w:pPr>
        <w:rPr>
          <w:szCs w:val="20"/>
        </w:rPr>
      </w:pPr>
    </w:p>
    <w:p w14:paraId="267A9BF9" w14:textId="77777777" w:rsidR="00DA36D2" w:rsidRDefault="00DA36D2" w:rsidP="00DA36D2">
      <w:pPr>
        <w:rPr>
          <w:szCs w:val="20"/>
        </w:rPr>
      </w:pPr>
    </w:p>
    <w:p w14:paraId="48BE5CE6" w14:textId="77777777" w:rsidR="00DA36D2" w:rsidRDefault="00DA36D2" w:rsidP="00DA36D2">
      <w:pPr>
        <w:rPr>
          <w:szCs w:val="20"/>
        </w:rPr>
      </w:pPr>
    </w:p>
    <w:p w14:paraId="49FEBB4C" w14:textId="77777777" w:rsidR="00DA36D2" w:rsidRDefault="00DA36D2" w:rsidP="00DA36D2">
      <w:pPr>
        <w:rPr>
          <w:szCs w:val="20"/>
        </w:rPr>
      </w:pPr>
    </w:p>
    <w:p w14:paraId="4C6420FC" w14:textId="77777777" w:rsidR="00DA36D2" w:rsidRDefault="00DA36D2" w:rsidP="00DA36D2">
      <w:pPr>
        <w:rPr>
          <w:szCs w:val="20"/>
        </w:rPr>
      </w:pPr>
    </w:p>
    <w:p w14:paraId="770F7C9C" w14:textId="77777777" w:rsidR="003266F8" w:rsidRDefault="003266F8" w:rsidP="00DA36D2">
      <w:pPr>
        <w:rPr>
          <w:szCs w:val="20"/>
        </w:rPr>
      </w:pPr>
    </w:p>
    <w:p w14:paraId="2413A8AB" w14:textId="77777777" w:rsidR="003266F8" w:rsidRDefault="003266F8" w:rsidP="00DA36D2">
      <w:pPr>
        <w:rPr>
          <w:szCs w:val="20"/>
        </w:rPr>
      </w:pPr>
    </w:p>
    <w:p w14:paraId="5BCC7538" w14:textId="77777777" w:rsidR="003266F8" w:rsidRDefault="003266F8" w:rsidP="00DA36D2">
      <w:pPr>
        <w:rPr>
          <w:szCs w:val="20"/>
        </w:rPr>
      </w:pPr>
    </w:p>
    <w:p w14:paraId="38523D3D" w14:textId="77777777" w:rsidR="00DA36D2" w:rsidRDefault="00DA36D2" w:rsidP="00DA36D2">
      <w:pPr>
        <w:rPr>
          <w:szCs w:val="20"/>
        </w:rPr>
      </w:pPr>
    </w:p>
    <w:p w14:paraId="460410E5" w14:textId="77777777" w:rsidR="00DA36D2" w:rsidRDefault="00DA36D2" w:rsidP="00DA36D2">
      <w:pPr>
        <w:rPr>
          <w:szCs w:val="20"/>
        </w:rPr>
      </w:pPr>
    </w:p>
    <w:p w14:paraId="250902D3" w14:textId="77777777" w:rsidR="00DA36D2" w:rsidRDefault="00DA36D2" w:rsidP="00DA36D2">
      <w:pPr>
        <w:jc w:val="center"/>
        <w:rPr>
          <w:b/>
          <w:szCs w:val="20"/>
        </w:rPr>
      </w:pPr>
      <w:r w:rsidRPr="00DA36D2">
        <w:rPr>
          <w:b/>
          <w:szCs w:val="20"/>
        </w:rPr>
        <w:t>ESPECIFICAÇÕES TÉCNICAS</w:t>
      </w:r>
    </w:p>
    <w:p w14:paraId="65BE2620" w14:textId="77777777" w:rsidR="00DA36D2" w:rsidRDefault="00DA36D2" w:rsidP="00DA36D2">
      <w:pPr>
        <w:jc w:val="center"/>
        <w:rPr>
          <w:b/>
          <w:szCs w:val="20"/>
        </w:rPr>
      </w:pPr>
    </w:p>
    <w:p w14:paraId="4AC992C9" w14:textId="77777777" w:rsidR="00DA36D2" w:rsidRDefault="00DA36D2" w:rsidP="00DA36D2">
      <w:pPr>
        <w:jc w:val="center"/>
        <w:rPr>
          <w:b/>
          <w:szCs w:val="20"/>
        </w:rPr>
      </w:pPr>
      <w:r>
        <w:rPr>
          <w:b/>
          <w:szCs w:val="20"/>
        </w:rPr>
        <w:t>(GRAVADO EM ARQUIVO SEPARADO)</w:t>
      </w:r>
    </w:p>
    <w:p w14:paraId="3210F7D8" w14:textId="77777777" w:rsidR="00DA36D2" w:rsidRDefault="00DA36D2" w:rsidP="00DA36D2">
      <w:pPr>
        <w:jc w:val="center"/>
        <w:rPr>
          <w:szCs w:val="20"/>
        </w:rPr>
      </w:pPr>
    </w:p>
    <w:p w14:paraId="5000F69B" w14:textId="77777777" w:rsidR="00DA36D2" w:rsidRDefault="00DA36D2" w:rsidP="00DA36D2">
      <w:pPr>
        <w:rPr>
          <w:szCs w:val="20"/>
        </w:rPr>
      </w:pPr>
    </w:p>
    <w:p w14:paraId="40A10AFC" w14:textId="61401C17" w:rsidR="00DA36D2" w:rsidRDefault="00DA36D2" w:rsidP="00ED5089">
      <w:pPr>
        <w:pStyle w:val="Legenda"/>
        <w:rPr>
          <w:rFonts w:ascii="Arial" w:hAnsi="Arial"/>
          <w:szCs w:val="20"/>
        </w:rPr>
      </w:pPr>
      <w:r>
        <w:rPr>
          <w:rFonts w:ascii="Arial" w:hAnsi="Arial"/>
          <w:szCs w:val="20"/>
        </w:rPr>
        <w:br w:type="page"/>
      </w:r>
    </w:p>
    <w:p w14:paraId="7004BF6D" w14:textId="39DF3726" w:rsidR="00DA36D2" w:rsidRPr="003266F8" w:rsidRDefault="003266F8" w:rsidP="003266F8">
      <w:pPr>
        <w:pStyle w:val="Ttulo"/>
        <w:rPr>
          <w:sz w:val="20"/>
          <w:szCs w:val="22"/>
        </w:rPr>
      </w:pPr>
      <w:bookmarkStart w:id="97" w:name="_Toc178670061"/>
      <w:r w:rsidRPr="003266F8">
        <w:rPr>
          <w:sz w:val="20"/>
          <w:szCs w:val="22"/>
        </w:rPr>
        <w:lastRenderedPageBreak/>
        <w:t xml:space="preserve">ANEXO </w:t>
      </w:r>
      <w:r>
        <w:rPr>
          <w:sz w:val="20"/>
          <w:szCs w:val="22"/>
        </w:rPr>
        <w:t>9</w:t>
      </w:r>
      <w:r w:rsidRPr="003266F8">
        <w:rPr>
          <w:sz w:val="20"/>
          <w:szCs w:val="22"/>
        </w:rPr>
        <w:t>: PROCEDIMENTO DE ENQUADRAMENTO DE VIAS PARA PAVIMENTA</w:t>
      </w:r>
      <w:r w:rsidRPr="003266F8">
        <w:rPr>
          <w:rFonts w:hint="eastAsia"/>
          <w:sz w:val="20"/>
          <w:szCs w:val="22"/>
        </w:rPr>
        <w:t>ÇÃ</w:t>
      </w:r>
      <w:r w:rsidRPr="003266F8">
        <w:rPr>
          <w:sz w:val="20"/>
          <w:szCs w:val="22"/>
        </w:rPr>
        <w:t>O</w:t>
      </w:r>
      <w:bookmarkEnd w:id="97"/>
    </w:p>
    <w:p w14:paraId="0130B91B" w14:textId="77777777" w:rsidR="00DA36D2" w:rsidRDefault="00DA36D2" w:rsidP="00DA36D2">
      <w:pPr>
        <w:rPr>
          <w:szCs w:val="20"/>
        </w:rPr>
      </w:pPr>
    </w:p>
    <w:p w14:paraId="4539E1B4" w14:textId="77777777" w:rsidR="00DA36D2" w:rsidRDefault="00DA36D2" w:rsidP="00DA36D2">
      <w:pPr>
        <w:rPr>
          <w:szCs w:val="20"/>
        </w:rPr>
      </w:pPr>
    </w:p>
    <w:p w14:paraId="58948644" w14:textId="77777777" w:rsidR="00DA36D2" w:rsidRDefault="00DA36D2" w:rsidP="00DA36D2">
      <w:pPr>
        <w:rPr>
          <w:szCs w:val="20"/>
        </w:rPr>
      </w:pPr>
    </w:p>
    <w:p w14:paraId="54EFB5C5" w14:textId="77777777" w:rsidR="00DA36D2" w:rsidRDefault="00DA36D2" w:rsidP="00DA36D2">
      <w:pPr>
        <w:rPr>
          <w:szCs w:val="20"/>
        </w:rPr>
      </w:pPr>
    </w:p>
    <w:p w14:paraId="0B1D22F5" w14:textId="77777777" w:rsidR="00DA36D2" w:rsidRDefault="00DA36D2" w:rsidP="00DA36D2">
      <w:pPr>
        <w:rPr>
          <w:szCs w:val="20"/>
        </w:rPr>
      </w:pPr>
    </w:p>
    <w:p w14:paraId="77D2C30E" w14:textId="77777777" w:rsidR="00DA36D2" w:rsidRDefault="00DA36D2" w:rsidP="00DA36D2">
      <w:pPr>
        <w:rPr>
          <w:szCs w:val="20"/>
        </w:rPr>
      </w:pPr>
    </w:p>
    <w:p w14:paraId="6B91D6CF" w14:textId="77777777" w:rsidR="00DA36D2" w:rsidRDefault="00DA36D2" w:rsidP="00DA36D2">
      <w:pPr>
        <w:rPr>
          <w:szCs w:val="20"/>
        </w:rPr>
      </w:pPr>
    </w:p>
    <w:p w14:paraId="54EAC499" w14:textId="77777777" w:rsidR="00DA36D2" w:rsidRDefault="00DA36D2" w:rsidP="00DA36D2">
      <w:pPr>
        <w:rPr>
          <w:szCs w:val="20"/>
        </w:rPr>
      </w:pPr>
    </w:p>
    <w:p w14:paraId="4D851618" w14:textId="77777777" w:rsidR="00DA36D2" w:rsidRDefault="00DA36D2" w:rsidP="00DA36D2">
      <w:pPr>
        <w:rPr>
          <w:szCs w:val="20"/>
        </w:rPr>
      </w:pPr>
    </w:p>
    <w:p w14:paraId="05AD81DF" w14:textId="77777777" w:rsidR="00DA36D2" w:rsidRDefault="00DA36D2" w:rsidP="00DA36D2">
      <w:pPr>
        <w:rPr>
          <w:szCs w:val="20"/>
        </w:rPr>
      </w:pPr>
    </w:p>
    <w:p w14:paraId="6C5BF1BF" w14:textId="77777777" w:rsidR="00DA36D2" w:rsidRDefault="00DA36D2" w:rsidP="00DA36D2">
      <w:pPr>
        <w:rPr>
          <w:szCs w:val="20"/>
        </w:rPr>
      </w:pPr>
    </w:p>
    <w:p w14:paraId="1E560CE6" w14:textId="77777777" w:rsidR="00DA36D2" w:rsidRDefault="00DA36D2" w:rsidP="00DA36D2">
      <w:pPr>
        <w:rPr>
          <w:szCs w:val="20"/>
        </w:rPr>
      </w:pPr>
    </w:p>
    <w:p w14:paraId="6639853B" w14:textId="77777777" w:rsidR="00DA36D2" w:rsidRDefault="00DA36D2" w:rsidP="00DA36D2">
      <w:pPr>
        <w:rPr>
          <w:szCs w:val="20"/>
        </w:rPr>
      </w:pPr>
    </w:p>
    <w:p w14:paraId="47B912AF" w14:textId="77777777" w:rsidR="00DA36D2" w:rsidRDefault="00DA36D2" w:rsidP="00DA36D2">
      <w:pPr>
        <w:rPr>
          <w:szCs w:val="20"/>
        </w:rPr>
      </w:pPr>
    </w:p>
    <w:p w14:paraId="220E8CC8" w14:textId="77777777" w:rsidR="00DA36D2" w:rsidRDefault="00DA36D2" w:rsidP="00DA36D2">
      <w:pPr>
        <w:rPr>
          <w:szCs w:val="20"/>
        </w:rPr>
      </w:pPr>
    </w:p>
    <w:p w14:paraId="233B99E4" w14:textId="77777777" w:rsidR="00DA36D2" w:rsidRDefault="00DA36D2" w:rsidP="00DA36D2">
      <w:pPr>
        <w:rPr>
          <w:szCs w:val="20"/>
        </w:rPr>
      </w:pPr>
    </w:p>
    <w:p w14:paraId="408B9360" w14:textId="77777777" w:rsidR="00DA36D2" w:rsidRDefault="00DA36D2" w:rsidP="00DA36D2">
      <w:pPr>
        <w:rPr>
          <w:szCs w:val="20"/>
        </w:rPr>
      </w:pPr>
    </w:p>
    <w:p w14:paraId="45A191A8" w14:textId="77777777" w:rsidR="00DA36D2" w:rsidRDefault="00DA36D2" w:rsidP="00DA36D2">
      <w:pPr>
        <w:rPr>
          <w:szCs w:val="20"/>
        </w:rPr>
      </w:pPr>
    </w:p>
    <w:p w14:paraId="625DB451" w14:textId="77777777" w:rsidR="00DA36D2" w:rsidRDefault="00DA36D2" w:rsidP="00DA36D2">
      <w:pPr>
        <w:rPr>
          <w:szCs w:val="20"/>
        </w:rPr>
      </w:pPr>
    </w:p>
    <w:p w14:paraId="6D71B702" w14:textId="77777777" w:rsidR="003266F8" w:rsidRDefault="003266F8" w:rsidP="00DA36D2">
      <w:pPr>
        <w:rPr>
          <w:szCs w:val="20"/>
        </w:rPr>
      </w:pPr>
    </w:p>
    <w:p w14:paraId="4ECE5F64" w14:textId="77777777" w:rsidR="003266F8" w:rsidRDefault="003266F8" w:rsidP="00DA36D2">
      <w:pPr>
        <w:rPr>
          <w:szCs w:val="20"/>
        </w:rPr>
      </w:pPr>
    </w:p>
    <w:p w14:paraId="317ECB0C" w14:textId="77777777" w:rsidR="003266F8" w:rsidRDefault="003266F8" w:rsidP="00DA36D2">
      <w:pPr>
        <w:rPr>
          <w:szCs w:val="20"/>
        </w:rPr>
      </w:pPr>
    </w:p>
    <w:p w14:paraId="3FDB82E8" w14:textId="77777777" w:rsidR="00DA36D2" w:rsidRDefault="00DA36D2" w:rsidP="00DA36D2">
      <w:pPr>
        <w:rPr>
          <w:szCs w:val="20"/>
        </w:rPr>
      </w:pPr>
    </w:p>
    <w:p w14:paraId="6339E54E" w14:textId="77777777" w:rsidR="00DA36D2" w:rsidRDefault="00DA36D2" w:rsidP="00DA36D2">
      <w:pPr>
        <w:rPr>
          <w:szCs w:val="20"/>
        </w:rPr>
      </w:pPr>
    </w:p>
    <w:p w14:paraId="3F1ED82C" w14:textId="77777777" w:rsidR="00DA36D2" w:rsidRDefault="00DA36D2" w:rsidP="00DA36D2">
      <w:pPr>
        <w:rPr>
          <w:szCs w:val="20"/>
        </w:rPr>
      </w:pPr>
    </w:p>
    <w:p w14:paraId="1D57ECF9" w14:textId="77777777" w:rsidR="00DA36D2" w:rsidRDefault="00DA36D2" w:rsidP="00DA36D2">
      <w:pPr>
        <w:rPr>
          <w:szCs w:val="20"/>
        </w:rPr>
      </w:pPr>
    </w:p>
    <w:p w14:paraId="727649F2" w14:textId="06F6240B" w:rsidR="00DA36D2" w:rsidRDefault="003266F8" w:rsidP="00DA36D2">
      <w:pPr>
        <w:jc w:val="center"/>
        <w:rPr>
          <w:b/>
          <w:szCs w:val="20"/>
        </w:rPr>
      </w:pPr>
      <w:r w:rsidRPr="00DA36D2">
        <w:rPr>
          <w:b/>
          <w:szCs w:val="20"/>
        </w:rPr>
        <w:t>PROCEDIMENTO DE ENQUADRAMENTO DE VIAS PARA PAVIMENTAÇÃO</w:t>
      </w:r>
    </w:p>
    <w:p w14:paraId="5320D55C" w14:textId="77777777" w:rsidR="00DA36D2" w:rsidRDefault="00DA36D2" w:rsidP="00DA36D2">
      <w:pPr>
        <w:jc w:val="center"/>
        <w:rPr>
          <w:b/>
          <w:szCs w:val="20"/>
        </w:rPr>
      </w:pPr>
    </w:p>
    <w:p w14:paraId="3EFFCD3D" w14:textId="77777777" w:rsidR="00DA36D2" w:rsidRDefault="00DA36D2" w:rsidP="00DA36D2">
      <w:pPr>
        <w:jc w:val="center"/>
        <w:rPr>
          <w:b/>
          <w:szCs w:val="20"/>
        </w:rPr>
      </w:pPr>
      <w:r>
        <w:rPr>
          <w:b/>
          <w:szCs w:val="20"/>
        </w:rPr>
        <w:t>(GRAVADO EM ARQUIVO SEPARADO)</w:t>
      </w:r>
    </w:p>
    <w:p w14:paraId="76716E9B" w14:textId="77777777" w:rsidR="00DA36D2" w:rsidRDefault="00DA36D2" w:rsidP="00DA36D2">
      <w:pPr>
        <w:jc w:val="center"/>
        <w:rPr>
          <w:szCs w:val="20"/>
        </w:rPr>
      </w:pPr>
    </w:p>
    <w:p w14:paraId="78AD1B27" w14:textId="77777777" w:rsidR="00DA36D2" w:rsidRDefault="00DA36D2" w:rsidP="00DA36D2">
      <w:pPr>
        <w:rPr>
          <w:szCs w:val="20"/>
        </w:rPr>
      </w:pPr>
    </w:p>
    <w:p w14:paraId="73827D10" w14:textId="6EFF37B4" w:rsidR="00DA36D2" w:rsidRDefault="00DA36D2" w:rsidP="00ED5089">
      <w:pPr>
        <w:pStyle w:val="Legenda"/>
        <w:rPr>
          <w:rFonts w:ascii="Arial" w:hAnsi="Arial"/>
          <w:szCs w:val="20"/>
        </w:rPr>
      </w:pPr>
      <w:r>
        <w:rPr>
          <w:rFonts w:ascii="Arial" w:hAnsi="Arial"/>
          <w:szCs w:val="20"/>
        </w:rPr>
        <w:br w:type="page"/>
      </w:r>
    </w:p>
    <w:p w14:paraId="01ECE4EF" w14:textId="3C362595" w:rsidR="00DA36D2" w:rsidRDefault="00DA36D2" w:rsidP="003266F8">
      <w:pPr>
        <w:pStyle w:val="Ttulo"/>
      </w:pPr>
      <w:bookmarkStart w:id="98" w:name="_Toc178670062"/>
      <w:r w:rsidRPr="003266F8">
        <w:rPr>
          <w:sz w:val="20"/>
          <w:szCs w:val="22"/>
        </w:rPr>
        <w:lastRenderedPageBreak/>
        <w:t>ANEXO 10: MATRIZ DE RISCO</w:t>
      </w:r>
      <w:bookmarkEnd w:id="98"/>
    </w:p>
    <w:p w14:paraId="781754A0" w14:textId="77777777" w:rsidR="00DA36D2" w:rsidRDefault="00DA36D2" w:rsidP="00DA36D2">
      <w:pPr>
        <w:rPr>
          <w:szCs w:val="20"/>
        </w:rPr>
      </w:pPr>
    </w:p>
    <w:p w14:paraId="321679FC" w14:textId="77777777" w:rsidR="00DA36D2" w:rsidRDefault="00DA36D2" w:rsidP="00DA36D2">
      <w:pPr>
        <w:rPr>
          <w:szCs w:val="20"/>
        </w:rPr>
      </w:pPr>
    </w:p>
    <w:p w14:paraId="23528CB2" w14:textId="77777777" w:rsidR="00DA36D2" w:rsidRDefault="00DA36D2" w:rsidP="00DA36D2">
      <w:pPr>
        <w:rPr>
          <w:szCs w:val="20"/>
        </w:rPr>
      </w:pPr>
    </w:p>
    <w:p w14:paraId="30EC3B77" w14:textId="77777777" w:rsidR="00DA36D2" w:rsidRDefault="00DA36D2" w:rsidP="00DA36D2">
      <w:pPr>
        <w:rPr>
          <w:szCs w:val="20"/>
        </w:rPr>
      </w:pPr>
    </w:p>
    <w:p w14:paraId="71B223E9" w14:textId="77777777" w:rsidR="00DA36D2" w:rsidRDefault="00DA36D2" w:rsidP="00DA36D2">
      <w:pPr>
        <w:rPr>
          <w:szCs w:val="20"/>
        </w:rPr>
      </w:pPr>
    </w:p>
    <w:p w14:paraId="5A18A01F" w14:textId="77777777" w:rsidR="00DA36D2" w:rsidRDefault="00DA36D2" w:rsidP="00DA36D2">
      <w:pPr>
        <w:rPr>
          <w:szCs w:val="20"/>
        </w:rPr>
      </w:pPr>
    </w:p>
    <w:p w14:paraId="7DC3B67A" w14:textId="77777777" w:rsidR="00DA36D2" w:rsidRDefault="00DA36D2" w:rsidP="00DA36D2">
      <w:pPr>
        <w:rPr>
          <w:szCs w:val="20"/>
        </w:rPr>
      </w:pPr>
    </w:p>
    <w:p w14:paraId="583C51C4" w14:textId="77777777" w:rsidR="00DA36D2" w:rsidRDefault="00DA36D2" w:rsidP="00DA36D2">
      <w:pPr>
        <w:rPr>
          <w:szCs w:val="20"/>
        </w:rPr>
      </w:pPr>
    </w:p>
    <w:p w14:paraId="1D19B854" w14:textId="77777777" w:rsidR="00DA36D2" w:rsidRDefault="00DA36D2" w:rsidP="00DA36D2">
      <w:pPr>
        <w:rPr>
          <w:szCs w:val="20"/>
        </w:rPr>
      </w:pPr>
    </w:p>
    <w:p w14:paraId="7EC1261C" w14:textId="77777777" w:rsidR="00DA36D2" w:rsidRDefault="00DA36D2" w:rsidP="00DA36D2">
      <w:pPr>
        <w:rPr>
          <w:szCs w:val="20"/>
        </w:rPr>
      </w:pPr>
    </w:p>
    <w:p w14:paraId="52DFF7D5" w14:textId="77777777" w:rsidR="00DA36D2" w:rsidRDefault="00DA36D2" w:rsidP="00DA36D2">
      <w:pPr>
        <w:rPr>
          <w:szCs w:val="20"/>
        </w:rPr>
      </w:pPr>
    </w:p>
    <w:p w14:paraId="7533835D" w14:textId="77777777" w:rsidR="00DA36D2" w:rsidRDefault="00DA36D2" w:rsidP="00DA36D2">
      <w:pPr>
        <w:rPr>
          <w:szCs w:val="20"/>
        </w:rPr>
      </w:pPr>
    </w:p>
    <w:p w14:paraId="54437095" w14:textId="77777777" w:rsidR="00DA36D2" w:rsidRDefault="00DA36D2" w:rsidP="00DA36D2">
      <w:pPr>
        <w:rPr>
          <w:szCs w:val="20"/>
        </w:rPr>
      </w:pPr>
    </w:p>
    <w:p w14:paraId="22B6368B" w14:textId="77777777" w:rsidR="00DA36D2" w:rsidRDefault="00DA36D2" w:rsidP="00DA36D2">
      <w:pPr>
        <w:ind w:left="307" w:firstLine="708"/>
      </w:pPr>
    </w:p>
    <w:p w14:paraId="3A42F040" w14:textId="77777777" w:rsidR="00DA36D2" w:rsidRDefault="00DA36D2" w:rsidP="00DA36D2">
      <w:pPr>
        <w:rPr>
          <w:szCs w:val="20"/>
        </w:rPr>
      </w:pPr>
    </w:p>
    <w:p w14:paraId="3507A536" w14:textId="77777777" w:rsidR="00DA36D2" w:rsidRDefault="00DA36D2" w:rsidP="00DA36D2">
      <w:pPr>
        <w:rPr>
          <w:szCs w:val="20"/>
        </w:rPr>
      </w:pPr>
    </w:p>
    <w:p w14:paraId="0159D9EB" w14:textId="77777777" w:rsidR="00DA36D2" w:rsidRDefault="00DA36D2" w:rsidP="00DA36D2">
      <w:pPr>
        <w:rPr>
          <w:szCs w:val="20"/>
        </w:rPr>
      </w:pPr>
    </w:p>
    <w:p w14:paraId="6F09C2EB" w14:textId="77777777" w:rsidR="00DA36D2" w:rsidRDefault="00DA36D2" w:rsidP="00DA36D2">
      <w:pPr>
        <w:rPr>
          <w:szCs w:val="20"/>
        </w:rPr>
      </w:pPr>
    </w:p>
    <w:p w14:paraId="64879433" w14:textId="77777777" w:rsidR="00DA36D2" w:rsidRDefault="00DA36D2" w:rsidP="00DA36D2">
      <w:pPr>
        <w:rPr>
          <w:szCs w:val="20"/>
        </w:rPr>
      </w:pPr>
    </w:p>
    <w:p w14:paraId="404D6462" w14:textId="77777777" w:rsidR="00DA36D2" w:rsidRDefault="00DA36D2" w:rsidP="00DA36D2">
      <w:pPr>
        <w:rPr>
          <w:szCs w:val="20"/>
        </w:rPr>
      </w:pPr>
    </w:p>
    <w:p w14:paraId="7410E71A" w14:textId="77777777" w:rsidR="00DA36D2" w:rsidRDefault="00DA36D2" w:rsidP="00DA36D2">
      <w:pPr>
        <w:rPr>
          <w:szCs w:val="20"/>
        </w:rPr>
      </w:pPr>
    </w:p>
    <w:p w14:paraId="0B6DBA92" w14:textId="77777777" w:rsidR="003266F8" w:rsidRDefault="003266F8" w:rsidP="00DA36D2">
      <w:pPr>
        <w:rPr>
          <w:szCs w:val="20"/>
        </w:rPr>
      </w:pPr>
    </w:p>
    <w:p w14:paraId="1A1562A7" w14:textId="77777777" w:rsidR="003266F8" w:rsidRDefault="003266F8" w:rsidP="00DA36D2">
      <w:pPr>
        <w:rPr>
          <w:szCs w:val="20"/>
        </w:rPr>
      </w:pPr>
    </w:p>
    <w:p w14:paraId="477ED90A" w14:textId="77777777" w:rsidR="00DA36D2" w:rsidRDefault="00DA36D2" w:rsidP="00DA36D2">
      <w:pPr>
        <w:rPr>
          <w:szCs w:val="20"/>
        </w:rPr>
      </w:pPr>
    </w:p>
    <w:p w14:paraId="68593391" w14:textId="77777777" w:rsidR="00DA36D2" w:rsidRDefault="00DA36D2" w:rsidP="00DA36D2">
      <w:pPr>
        <w:rPr>
          <w:szCs w:val="20"/>
        </w:rPr>
      </w:pPr>
    </w:p>
    <w:p w14:paraId="411C20D6" w14:textId="77777777" w:rsidR="00DA36D2" w:rsidRDefault="00DA36D2" w:rsidP="00DA36D2">
      <w:pPr>
        <w:rPr>
          <w:szCs w:val="20"/>
        </w:rPr>
      </w:pPr>
    </w:p>
    <w:p w14:paraId="6639F9C0" w14:textId="06F1EA82" w:rsidR="00DA36D2" w:rsidRDefault="00DA36D2" w:rsidP="00DA36D2">
      <w:pPr>
        <w:jc w:val="center"/>
        <w:rPr>
          <w:b/>
          <w:szCs w:val="20"/>
        </w:rPr>
      </w:pPr>
      <w:r w:rsidRPr="00DA36D2">
        <w:rPr>
          <w:b/>
          <w:szCs w:val="20"/>
        </w:rPr>
        <w:t>MATRIZ DE RISCO</w:t>
      </w:r>
    </w:p>
    <w:p w14:paraId="53478DFE" w14:textId="77777777" w:rsidR="00DA36D2" w:rsidRDefault="00DA36D2" w:rsidP="00DA36D2">
      <w:pPr>
        <w:jc w:val="center"/>
        <w:rPr>
          <w:b/>
          <w:szCs w:val="20"/>
        </w:rPr>
      </w:pPr>
    </w:p>
    <w:p w14:paraId="592F2393" w14:textId="77777777" w:rsidR="00DA36D2" w:rsidRDefault="00DA36D2" w:rsidP="00DA36D2">
      <w:pPr>
        <w:jc w:val="center"/>
        <w:rPr>
          <w:b/>
          <w:szCs w:val="20"/>
        </w:rPr>
      </w:pPr>
      <w:r>
        <w:rPr>
          <w:b/>
          <w:szCs w:val="20"/>
        </w:rPr>
        <w:t>(GRAVADO EM ARQUIVO SEPARADO)</w:t>
      </w:r>
    </w:p>
    <w:p w14:paraId="00749CAB" w14:textId="77777777" w:rsidR="00DA36D2" w:rsidRDefault="00DA36D2" w:rsidP="00DA36D2">
      <w:pPr>
        <w:jc w:val="center"/>
        <w:rPr>
          <w:szCs w:val="20"/>
        </w:rPr>
      </w:pPr>
    </w:p>
    <w:p w14:paraId="14AAEC91" w14:textId="77777777" w:rsidR="00DA36D2" w:rsidRDefault="00DA36D2" w:rsidP="00DA36D2">
      <w:pPr>
        <w:rPr>
          <w:szCs w:val="20"/>
        </w:rPr>
      </w:pPr>
    </w:p>
    <w:p w14:paraId="5008F006" w14:textId="15152C47" w:rsidR="00DA36D2" w:rsidRDefault="00DA36D2" w:rsidP="00ED5089">
      <w:pPr>
        <w:pStyle w:val="Legenda"/>
        <w:rPr>
          <w:rFonts w:ascii="Arial" w:hAnsi="Arial"/>
          <w:szCs w:val="20"/>
        </w:rPr>
      </w:pPr>
      <w:r>
        <w:rPr>
          <w:rFonts w:ascii="Arial" w:hAnsi="Arial"/>
          <w:szCs w:val="20"/>
        </w:rPr>
        <w:br w:type="page"/>
      </w:r>
    </w:p>
    <w:p w14:paraId="700CA7E7" w14:textId="01E8D509" w:rsidR="00DA36D2" w:rsidRPr="003266F8" w:rsidRDefault="00DA36D2" w:rsidP="003266F8">
      <w:pPr>
        <w:pStyle w:val="Ttulo"/>
        <w:rPr>
          <w:sz w:val="20"/>
          <w:szCs w:val="22"/>
        </w:rPr>
      </w:pPr>
      <w:bookmarkStart w:id="99" w:name="_Toc178670063"/>
      <w:r w:rsidRPr="003266F8">
        <w:rPr>
          <w:sz w:val="20"/>
          <w:szCs w:val="22"/>
        </w:rPr>
        <w:lastRenderedPageBreak/>
        <w:t>ANEXO 11: RELA</w:t>
      </w:r>
      <w:r w:rsidRPr="003266F8">
        <w:rPr>
          <w:rFonts w:hint="eastAsia"/>
          <w:sz w:val="20"/>
          <w:szCs w:val="22"/>
        </w:rPr>
        <w:t>ÇÃ</w:t>
      </w:r>
      <w:r w:rsidRPr="003266F8">
        <w:rPr>
          <w:sz w:val="20"/>
          <w:szCs w:val="22"/>
        </w:rPr>
        <w:t>O DOS MUNIC</w:t>
      </w:r>
      <w:r w:rsidRPr="003266F8">
        <w:rPr>
          <w:rFonts w:hint="eastAsia"/>
          <w:sz w:val="20"/>
          <w:szCs w:val="22"/>
        </w:rPr>
        <w:t>Í</w:t>
      </w:r>
      <w:r w:rsidRPr="003266F8">
        <w:rPr>
          <w:sz w:val="20"/>
          <w:szCs w:val="22"/>
        </w:rPr>
        <w:t xml:space="preserve">PIOS NA </w:t>
      </w:r>
      <w:r w:rsidRPr="003266F8">
        <w:rPr>
          <w:rFonts w:hint="eastAsia"/>
          <w:sz w:val="20"/>
          <w:szCs w:val="22"/>
        </w:rPr>
        <w:t>Á</w:t>
      </w:r>
      <w:r w:rsidRPr="003266F8">
        <w:rPr>
          <w:sz w:val="20"/>
          <w:szCs w:val="22"/>
        </w:rPr>
        <w:t>REA DE ATUA</w:t>
      </w:r>
      <w:r w:rsidRPr="003266F8">
        <w:rPr>
          <w:rFonts w:hint="eastAsia"/>
          <w:sz w:val="20"/>
          <w:szCs w:val="22"/>
        </w:rPr>
        <w:t>ÇÃ</w:t>
      </w:r>
      <w:r w:rsidRPr="003266F8">
        <w:rPr>
          <w:sz w:val="20"/>
          <w:szCs w:val="22"/>
        </w:rPr>
        <w:t>O DA CODEVASF NO ESTADO DE ALAGOAS</w:t>
      </w:r>
      <w:bookmarkEnd w:id="99"/>
    </w:p>
    <w:p w14:paraId="30924560" w14:textId="77777777" w:rsidR="00DA36D2" w:rsidRDefault="00DA36D2" w:rsidP="00DA36D2">
      <w:pPr>
        <w:rPr>
          <w:szCs w:val="20"/>
        </w:rPr>
      </w:pPr>
    </w:p>
    <w:p w14:paraId="767C4279" w14:textId="77777777" w:rsidR="00DA36D2" w:rsidRDefault="00DA36D2" w:rsidP="00DA36D2">
      <w:pPr>
        <w:rPr>
          <w:szCs w:val="20"/>
        </w:rPr>
      </w:pPr>
    </w:p>
    <w:p w14:paraId="180F0A8E" w14:textId="77777777" w:rsidR="00DA36D2" w:rsidRDefault="00DA36D2" w:rsidP="00DA36D2">
      <w:pPr>
        <w:rPr>
          <w:szCs w:val="20"/>
        </w:rPr>
      </w:pPr>
    </w:p>
    <w:p w14:paraId="1414A0F6" w14:textId="77777777" w:rsidR="00DA36D2" w:rsidRDefault="00DA36D2" w:rsidP="00DA36D2">
      <w:pPr>
        <w:rPr>
          <w:szCs w:val="20"/>
        </w:rPr>
      </w:pPr>
    </w:p>
    <w:p w14:paraId="766FB9C2" w14:textId="77777777" w:rsidR="00DA36D2" w:rsidRDefault="00DA36D2" w:rsidP="00DA36D2">
      <w:pPr>
        <w:rPr>
          <w:szCs w:val="20"/>
        </w:rPr>
      </w:pPr>
    </w:p>
    <w:p w14:paraId="373630C0" w14:textId="77777777" w:rsidR="00DA36D2" w:rsidRDefault="00DA36D2" w:rsidP="00DA36D2">
      <w:pPr>
        <w:rPr>
          <w:szCs w:val="20"/>
        </w:rPr>
      </w:pPr>
    </w:p>
    <w:p w14:paraId="34F91788" w14:textId="77777777" w:rsidR="00DA36D2" w:rsidRDefault="00DA36D2" w:rsidP="00DA36D2">
      <w:pPr>
        <w:rPr>
          <w:szCs w:val="20"/>
        </w:rPr>
      </w:pPr>
    </w:p>
    <w:p w14:paraId="530897D1" w14:textId="77777777" w:rsidR="00DA36D2" w:rsidRDefault="00DA36D2" w:rsidP="00DA36D2">
      <w:pPr>
        <w:rPr>
          <w:szCs w:val="20"/>
        </w:rPr>
      </w:pPr>
    </w:p>
    <w:p w14:paraId="0BB51DD9" w14:textId="77777777" w:rsidR="00DA36D2" w:rsidRDefault="00DA36D2" w:rsidP="00DA36D2">
      <w:pPr>
        <w:rPr>
          <w:szCs w:val="20"/>
        </w:rPr>
      </w:pPr>
    </w:p>
    <w:p w14:paraId="3E46B70B" w14:textId="77777777" w:rsidR="00DA36D2" w:rsidRDefault="00DA36D2" w:rsidP="00DA36D2">
      <w:pPr>
        <w:rPr>
          <w:szCs w:val="20"/>
        </w:rPr>
      </w:pPr>
    </w:p>
    <w:p w14:paraId="39E8F717" w14:textId="77777777" w:rsidR="00DA36D2" w:rsidRDefault="00DA36D2" w:rsidP="00DA36D2">
      <w:pPr>
        <w:rPr>
          <w:szCs w:val="20"/>
        </w:rPr>
      </w:pPr>
    </w:p>
    <w:p w14:paraId="395BFBE2" w14:textId="77777777" w:rsidR="00DA36D2" w:rsidRDefault="00DA36D2" w:rsidP="00DA36D2">
      <w:pPr>
        <w:rPr>
          <w:szCs w:val="20"/>
        </w:rPr>
      </w:pPr>
    </w:p>
    <w:p w14:paraId="18DACE5E" w14:textId="77777777" w:rsidR="00DA36D2" w:rsidRDefault="00DA36D2" w:rsidP="00DA36D2">
      <w:pPr>
        <w:rPr>
          <w:szCs w:val="20"/>
        </w:rPr>
      </w:pPr>
    </w:p>
    <w:p w14:paraId="1D2BA7A5" w14:textId="77777777" w:rsidR="00DA36D2" w:rsidRDefault="00DA36D2" w:rsidP="00DA36D2">
      <w:pPr>
        <w:rPr>
          <w:szCs w:val="20"/>
        </w:rPr>
      </w:pPr>
    </w:p>
    <w:p w14:paraId="2ECB20F6" w14:textId="77777777" w:rsidR="00DA36D2" w:rsidRDefault="00DA36D2" w:rsidP="00DA36D2">
      <w:pPr>
        <w:rPr>
          <w:szCs w:val="20"/>
        </w:rPr>
      </w:pPr>
    </w:p>
    <w:p w14:paraId="41BC43CD" w14:textId="77777777" w:rsidR="00DA36D2" w:rsidRDefault="00DA36D2" w:rsidP="00DA36D2">
      <w:pPr>
        <w:rPr>
          <w:szCs w:val="20"/>
        </w:rPr>
      </w:pPr>
    </w:p>
    <w:p w14:paraId="6E81DF6B" w14:textId="77777777" w:rsidR="00DA36D2" w:rsidRDefault="00DA36D2" w:rsidP="00DA36D2">
      <w:pPr>
        <w:rPr>
          <w:szCs w:val="20"/>
        </w:rPr>
      </w:pPr>
    </w:p>
    <w:p w14:paraId="076504CF" w14:textId="77777777" w:rsidR="00DA36D2" w:rsidRDefault="00DA36D2" w:rsidP="00DA36D2">
      <w:pPr>
        <w:rPr>
          <w:szCs w:val="20"/>
        </w:rPr>
      </w:pPr>
    </w:p>
    <w:p w14:paraId="7339449A" w14:textId="77777777" w:rsidR="003266F8" w:rsidRDefault="003266F8" w:rsidP="00DA36D2">
      <w:pPr>
        <w:rPr>
          <w:szCs w:val="20"/>
        </w:rPr>
      </w:pPr>
    </w:p>
    <w:p w14:paraId="2D9FAC70" w14:textId="77777777" w:rsidR="003266F8" w:rsidRDefault="003266F8" w:rsidP="00DA36D2">
      <w:pPr>
        <w:rPr>
          <w:szCs w:val="20"/>
        </w:rPr>
      </w:pPr>
    </w:p>
    <w:p w14:paraId="49763345" w14:textId="77777777" w:rsidR="00DA36D2" w:rsidRDefault="00DA36D2" w:rsidP="00DA36D2">
      <w:pPr>
        <w:rPr>
          <w:szCs w:val="20"/>
        </w:rPr>
      </w:pPr>
    </w:p>
    <w:p w14:paraId="5699AF23" w14:textId="77777777" w:rsidR="00DA36D2" w:rsidRDefault="00DA36D2" w:rsidP="00DA36D2">
      <w:pPr>
        <w:rPr>
          <w:szCs w:val="20"/>
        </w:rPr>
      </w:pPr>
    </w:p>
    <w:p w14:paraId="60E0C015" w14:textId="77777777" w:rsidR="00DA36D2" w:rsidRDefault="00DA36D2" w:rsidP="00DA36D2">
      <w:pPr>
        <w:rPr>
          <w:szCs w:val="20"/>
        </w:rPr>
      </w:pPr>
    </w:p>
    <w:p w14:paraId="2935D4D3" w14:textId="77777777" w:rsidR="00DA36D2" w:rsidRDefault="00DA36D2" w:rsidP="00DA36D2">
      <w:pPr>
        <w:rPr>
          <w:szCs w:val="20"/>
        </w:rPr>
      </w:pPr>
    </w:p>
    <w:p w14:paraId="11326B69" w14:textId="77777777" w:rsidR="00DA36D2" w:rsidRDefault="00DA36D2" w:rsidP="00DA36D2">
      <w:pPr>
        <w:rPr>
          <w:szCs w:val="20"/>
        </w:rPr>
      </w:pPr>
    </w:p>
    <w:p w14:paraId="3DAD02BC" w14:textId="5646FC9C" w:rsidR="00DA36D2" w:rsidRDefault="00DA36D2" w:rsidP="00DA36D2">
      <w:pPr>
        <w:jc w:val="center"/>
        <w:rPr>
          <w:b/>
          <w:szCs w:val="20"/>
        </w:rPr>
      </w:pPr>
      <w:r w:rsidRPr="00DA36D2">
        <w:rPr>
          <w:b/>
          <w:szCs w:val="20"/>
        </w:rPr>
        <w:t>RELAÇÃO DOS MUNICÍPIOS NA ÁREA DE ATUAÇÃO DA CODEVASF NO ESTADO DE ALAGOAS</w:t>
      </w:r>
    </w:p>
    <w:p w14:paraId="4C4390D6" w14:textId="77777777" w:rsidR="00DA36D2" w:rsidRDefault="00DA36D2" w:rsidP="00DA36D2">
      <w:pPr>
        <w:jc w:val="center"/>
        <w:rPr>
          <w:b/>
          <w:szCs w:val="20"/>
        </w:rPr>
      </w:pPr>
    </w:p>
    <w:p w14:paraId="314EABD5" w14:textId="77777777" w:rsidR="00DA36D2" w:rsidRDefault="00DA36D2" w:rsidP="00DA36D2">
      <w:pPr>
        <w:jc w:val="center"/>
        <w:rPr>
          <w:b/>
          <w:szCs w:val="20"/>
        </w:rPr>
      </w:pPr>
      <w:r>
        <w:rPr>
          <w:b/>
          <w:szCs w:val="20"/>
        </w:rPr>
        <w:t>(GRAVADO EM ARQUIVO SEPARADO)</w:t>
      </w:r>
    </w:p>
    <w:p w14:paraId="3222D36F" w14:textId="77777777" w:rsidR="00DA36D2" w:rsidRDefault="00DA36D2" w:rsidP="00DA36D2">
      <w:pPr>
        <w:jc w:val="center"/>
        <w:rPr>
          <w:szCs w:val="20"/>
        </w:rPr>
      </w:pPr>
    </w:p>
    <w:p w14:paraId="7D1626FB" w14:textId="77777777" w:rsidR="00DA36D2" w:rsidRDefault="00DA36D2" w:rsidP="00DA36D2">
      <w:pPr>
        <w:rPr>
          <w:szCs w:val="20"/>
        </w:rPr>
      </w:pPr>
    </w:p>
    <w:p w14:paraId="68506A58" w14:textId="6A894359" w:rsidR="00DA36D2" w:rsidRDefault="00DA36D2" w:rsidP="00ED5089">
      <w:pPr>
        <w:pStyle w:val="Legenda"/>
        <w:rPr>
          <w:rFonts w:ascii="Arial" w:hAnsi="Arial"/>
          <w:szCs w:val="20"/>
        </w:rPr>
      </w:pPr>
      <w:r>
        <w:rPr>
          <w:rFonts w:ascii="Arial" w:hAnsi="Arial"/>
          <w:szCs w:val="20"/>
        </w:rPr>
        <w:br w:type="page"/>
      </w:r>
    </w:p>
    <w:p w14:paraId="30B2F928" w14:textId="52201632" w:rsidR="00ED5089" w:rsidRPr="003266F8" w:rsidRDefault="003266F8" w:rsidP="003266F8">
      <w:pPr>
        <w:pStyle w:val="Ttulo"/>
        <w:rPr>
          <w:sz w:val="20"/>
          <w:szCs w:val="22"/>
        </w:rPr>
      </w:pPr>
      <w:bookmarkStart w:id="100" w:name="_Toc178670064"/>
      <w:r w:rsidRPr="003266F8">
        <w:rPr>
          <w:sz w:val="20"/>
          <w:szCs w:val="22"/>
        </w:rPr>
        <w:lastRenderedPageBreak/>
        <w:t>ANEXO</w:t>
      </w:r>
      <w:bookmarkEnd w:id="94"/>
      <w:r w:rsidRPr="003266F8">
        <w:rPr>
          <w:sz w:val="20"/>
          <w:szCs w:val="22"/>
        </w:rPr>
        <w:t xml:space="preserve"> 12: </w:t>
      </w:r>
      <w:bookmarkEnd w:id="95"/>
      <w:bookmarkEnd w:id="96"/>
      <w:r w:rsidRPr="003266F8">
        <w:rPr>
          <w:sz w:val="20"/>
          <w:szCs w:val="22"/>
        </w:rPr>
        <w:t>QUADROS RESUMO DE QUANTITATIVO E DE DISTRIBUIÇÃO</w:t>
      </w:r>
      <w:bookmarkEnd w:id="100"/>
    </w:p>
    <w:p w14:paraId="5D0D53BD" w14:textId="77777777" w:rsidR="00ED5089" w:rsidRDefault="00ED5089" w:rsidP="00ED5089">
      <w:pPr>
        <w:rPr>
          <w:szCs w:val="20"/>
        </w:rPr>
      </w:pPr>
    </w:p>
    <w:p w14:paraId="63525C30" w14:textId="77777777" w:rsidR="00ED5089" w:rsidRDefault="00ED5089" w:rsidP="00ED5089">
      <w:pPr>
        <w:rPr>
          <w:szCs w:val="20"/>
        </w:rPr>
      </w:pPr>
    </w:p>
    <w:p w14:paraId="69A7982B" w14:textId="77777777" w:rsidR="00ED5089" w:rsidRDefault="00ED5089" w:rsidP="00ED5089">
      <w:pPr>
        <w:rPr>
          <w:szCs w:val="20"/>
        </w:rPr>
      </w:pPr>
    </w:p>
    <w:p w14:paraId="5D8597B0" w14:textId="77777777" w:rsidR="00ED5089" w:rsidRDefault="00ED5089" w:rsidP="00ED5089">
      <w:pPr>
        <w:rPr>
          <w:szCs w:val="20"/>
        </w:rPr>
      </w:pPr>
    </w:p>
    <w:p w14:paraId="6919349E" w14:textId="77777777" w:rsidR="00ED5089" w:rsidRDefault="00ED5089" w:rsidP="00ED5089">
      <w:pPr>
        <w:rPr>
          <w:szCs w:val="20"/>
        </w:rPr>
      </w:pPr>
    </w:p>
    <w:p w14:paraId="07049101" w14:textId="77777777" w:rsidR="00ED5089" w:rsidRDefault="00ED5089" w:rsidP="00ED5089">
      <w:pPr>
        <w:rPr>
          <w:szCs w:val="20"/>
        </w:rPr>
      </w:pPr>
    </w:p>
    <w:p w14:paraId="553B93A7" w14:textId="77777777" w:rsidR="00ED5089" w:rsidRDefault="00ED5089" w:rsidP="00ED5089">
      <w:pPr>
        <w:rPr>
          <w:szCs w:val="20"/>
        </w:rPr>
      </w:pPr>
    </w:p>
    <w:p w14:paraId="699C41A9" w14:textId="77777777" w:rsidR="00ED5089" w:rsidRDefault="00ED5089" w:rsidP="00ED5089">
      <w:pPr>
        <w:rPr>
          <w:szCs w:val="20"/>
        </w:rPr>
      </w:pPr>
    </w:p>
    <w:p w14:paraId="2A8FE1FD" w14:textId="77777777" w:rsidR="00ED5089" w:rsidRDefault="00ED5089" w:rsidP="00ED5089">
      <w:pPr>
        <w:rPr>
          <w:szCs w:val="20"/>
        </w:rPr>
      </w:pPr>
    </w:p>
    <w:p w14:paraId="6CDD6878" w14:textId="77777777" w:rsidR="00ED5089" w:rsidRDefault="00ED5089" w:rsidP="00ED5089">
      <w:pPr>
        <w:rPr>
          <w:szCs w:val="20"/>
        </w:rPr>
      </w:pPr>
    </w:p>
    <w:p w14:paraId="04FDC154" w14:textId="77777777" w:rsidR="00ED5089" w:rsidRDefault="00ED5089" w:rsidP="00ED5089">
      <w:pPr>
        <w:rPr>
          <w:szCs w:val="20"/>
        </w:rPr>
      </w:pPr>
    </w:p>
    <w:p w14:paraId="15EE5F34" w14:textId="77777777" w:rsidR="00ED5089" w:rsidRDefault="00ED5089" w:rsidP="00ED5089">
      <w:pPr>
        <w:rPr>
          <w:szCs w:val="20"/>
        </w:rPr>
      </w:pPr>
    </w:p>
    <w:p w14:paraId="74C6FD64" w14:textId="77777777" w:rsidR="00ED5089" w:rsidRDefault="00ED5089" w:rsidP="00ED5089">
      <w:pPr>
        <w:rPr>
          <w:szCs w:val="20"/>
        </w:rPr>
      </w:pPr>
    </w:p>
    <w:p w14:paraId="10F3EBAE" w14:textId="77777777" w:rsidR="00ED5089" w:rsidRDefault="00ED5089" w:rsidP="00ED5089">
      <w:pPr>
        <w:rPr>
          <w:szCs w:val="20"/>
        </w:rPr>
      </w:pPr>
    </w:p>
    <w:p w14:paraId="78A5198C" w14:textId="77777777" w:rsidR="00ED5089" w:rsidRDefault="00ED5089" w:rsidP="00ED5089">
      <w:pPr>
        <w:rPr>
          <w:szCs w:val="20"/>
        </w:rPr>
      </w:pPr>
    </w:p>
    <w:p w14:paraId="70D1F78F" w14:textId="77777777" w:rsidR="00ED5089" w:rsidRDefault="00ED5089" w:rsidP="00ED5089">
      <w:pPr>
        <w:rPr>
          <w:szCs w:val="20"/>
        </w:rPr>
      </w:pPr>
    </w:p>
    <w:p w14:paraId="421311C6" w14:textId="77777777" w:rsidR="00ED5089" w:rsidRDefault="00ED5089" w:rsidP="00ED5089">
      <w:pPr>
        <w:rPr>
          <w:szCs w:val="20"/>
        </w:rPr>
      </w:pPr>
    </w:p>
    <w:p w14:paraId="709DB743" w14:textId="77777777" w:rsidR="00ED5089" w:rsidRDefault="00ED5089" w:rsidP="00ED5089">
      <w:pPr>
        <w:rPr>
          <w:szCs w:val="20"/>
        </w:rPr>
      </w:pPr>
    </w:p>
    <w:p w14:paraId="6D8C797A" w14:textId="77777777" w:rsidR="00ED5089" w:rsidRDefault="00ED5089" w:rsidP="00ED5089">
      <w:pPr>
        <w:rPr>
          <w:szCs w:val="20"/>
        </w:rPr>
      </w:pPr>
    </w:p>
    <w:p w14:paraId="5FBBBDD7" w14:textId="77777777" w:rsidR="003266F8" w:rsidRDefault="003266F8" w:rsidP="00ED5089">
      <w:pPr>
        <w:rPr>
          <w:szCs w:val="20"/>
        </w:rPr>
      </w:pPr>
    </w:p>
    <w:p w14:paraId="7525EF24" w14:textId="77777777" w:rsidR="003266F8" w:rsidRDefault="003266F8" w:rsidP="00ED5089">
      <w:pPr>
        <w:rPr>
          <w:szCs w:val="20"/>
        </w:rPr>
      </w:pPr>
    </w:p>
    <w:p w14:paraId="773128CC" w14:textId="77777777" w:rsidR="003266F8" w:rsidRDefault="003266F8" w:rsidP="00ED5089">
      <w:pPr>
        <w:rPr>
          <w:szCs w:val="20"/>
        </w:rPr>
      </w:pPr>
    </w:p>
    <w:p w14:paraId="5E175E3E" w14:textId="77777777" w:rsidR="003266F8" w:rsidRDefault="003266F8" w:rsidP="00ED5089">
      <w:pPr>
        <w:rPr>
          <w:szCs w:val="20"/>
        </w:rPr>
      </w:pPr>
    </w:p>
    <w:p w14:paraId="411D2C24" w14:textId="77777777" w:rsidR="00ED5089" w:rsidRDefault="00ED5089" w:rsidP="00ED5089">
      <w:pPr>
        <w:rPr>
          <w:szCs w:val="20"/>
        </w:rPr>
      </w:pPr>
    </w:p>
    <w:p w14:paraId="17332D6F" w14:textId="77777777" w:rsidR="00ED5089" w:rsidRDefault="00ED5089" w:rsidP="00ED5089">
      <w:pPr>
        <w:rPr>
          <w:szCs w:val="20"/>
        </w:rPr>
      </w:pPr>
    </w:p>
    <w:p w14:paraId="2162B253" w14:textId="77777777" w:rsidR="00ED5089" w:rsidRDefault="00ED5089" w:rsidP="00ED5089">
      <w:pPr>
        <w:rPr>
          <w:szCs w:val="20"/>
        </w:rPr>
      </w:pPr>
    </w:p>
    <w:p w14:paraId="44CB2306" w14:textId="0F45EFA1" w:rsidR="00DA36D2" w:rsidRPr="00DA36D2" w:rsidRDefault="003266F8" w:rsidP="00DA36D2">
      <w:pPr>
        <w:jc w:val="center"/>
        <w:rPr>
          <w:b/>
          <w:bCs/>
          <w:szCs w:val="20"/>
        </w:rPr>
      </w:pPr>
      <w:r w:rsidRPr="00DA36D2">
        <w:rPr>
          <w:b/>
          <w:bCs/>
          <w:szCs w:val="20"/>
        </w:rPr>
        <w:t>QUADROS RESUMO DE QUANTITATIVO E DE DISTRIBUIÇÃO</w:t>
      </w:r>
    </w:p>
    <w:p w14:paraId="7FE684DF" w14:textId="77777777" w:rsidR="00DA36D2" w:rsidRDefault="00DA36D2" w:rsidP="00DA36D2">
      <w:pPr>
        <w:jc w:val="center"/>
        <w:rPr>
          <w:b/>
          <w:szCs w:val="20"/>
        </w:rPr>
      </w:pPr>
    </w:p>
    <w:p w14:paraId="3FF1B0BF" w14:textId="77777777" w:rsidR="00DA36D2" w:rsidRDefault="00DA36D2" w:rsidP="00DA36D2">
      <w:pPr>
        <w:jc w:val="center"/>
        <w:rPr>
          <w:b/>
          <w:szCs w:val="20"/>
        </w:rPr>
      </w:pPr>
      <w:r>
        <w:rPr>
          <w:b/>
          <w:szCs w:val="20"/>
        </w:rPr>
        <w:t>(GRAVADO EM ARQUIVO SEPARADO)</w:t>
      </w:r>
    </w:p>
    <w:p w14:paraId="155A300A" w14:textId="77777777" w:rsidR="00DA36D2" w:rsidRDefault="00DA36D2" w:rsidP="00DA36D2">
      <w:pPr>
        <w:jc w:val="center"/>
        <w:rPr>
          <w:szCs w:val="20"/>
        </w:rPr>
      </w:pPr>
    </w:p>
    <w:p w14:paraId="45E10967" w14:textId="77777777" w:rsidR="00ED5089" w:rsidRDefault="00ED5089" w:rsidP="00ED5089">
      <w:pPr>
        <w:rPr>
          <w:szCs w:val="20"/>
        </w:rPr>
      </w:pPr>
    </w:p>
    <w:p w14:paraId="3F916A4F" w14:textId="77777777" w:rsidR="00DA36D2" w:rsidRDefault="00DA36D2" w:rsidP="00DA36D2">
      <w:pPr>
        <w:pStyle w:val="Legenda"/>
        <w:rPr>
          <w:rFonts w:ascii="Arial" w:hAnsi="Arial"/>
          <w:szCs w:val="20"/>
        </w:rPr>
      </w:pPr>
      <w:r>
        <w:rPr>
          <w:rFonts w:ascii="Arial" w:hAnsi="Arial"/>
          <w:szCs w:val="20"/>
        </w:rPr>
        <w:br w:type="page"/>
      </w:r>
    </w:p>
    <w:p w14:paraId="3AB20431" w14:textId="5139F3D8" w:rsidR="00DA36D2" w:rsidRPr="003266F8" w:rsidRDefault="003266F8" w:rsidP="003266F8">
      <w:pPr>
        <w:pStyle w:val="Ttulo"/>
        <w:rPr>
          <w:sz w:val="20"/>
          <w:szCs w:val="22"/>
        </w:rPr>
      </w:pPr>
      <w:bookmarkStart w:id="101" w:name="_Toc178670065"/>
      <w:r w:rsidRPr="003266F8">
        <w:rPr>
          <w:sz w:val="20"/>
          <w:szCs w:val="22"/>
        </w:rPr>
        <w:lastRenderedPageBreak/>
        <w:t>ANEXO 13: MODELO DE DIÁRIO DE OBRAS</w:t>
      </w:r>
      <w:bookmarkEnd w:id="101"/>
    </w:p>
    <w:p w14:paraId="5A5794A1" w14:textId="77777777" w:rsidR="00DA36D2" w:rsidRDefault="00DA36D2" w:rsidP="00DA36D2">
      <w:pPr>
        <w:rPr>
          <w:szCs w:val="20"/>
        </w:rPr>
      </w:pPr>
    </w:p>
    <w:p w14:paraId="6CEDD39B" w14:textId="77777777" w:rsidR="00DA36D2" w:rsidRDefault="00DA36D2" w:rsidP="00DA36D2">
      <w:pPr>
        <w:rPr>
          <w:szCs w:val="20"/>
        </w:rPr>
      </w:pPr>
    </w:p>
    <w:p w14:paraId="7ADBC975" w14:textId="77777777" w:rsidR="00DA36D2" w:rsidRDefault="00DA36D2" w:rsidP="00DA36D2">
      <w:pPr>
        <w:rPr>
          <w:szCs w:val="20"/>
        </w:rPr>
      </w:pPr>
    </w:p>
    <w:p w14:paraId="5CCC79EC" w14:textId="77777777" w:rsidR="00DA36D2" w:rsidRDefault="00DA36D2" w:rsidP="00DA36D2">
      <w:pPr>
        <w:rPr>
          <w:szCs w:val="20"/>
        </w:rPr>
      </w:pPr>
    </w:p>
    <w:p w14:paraId="2B6E4CA5" w14:textId="77777777" w:rsidR="00DA36D2" w:rsidRDefault="00DA36D2" w:rsidP="00DA36D2">
      <w:pPr>
        <w:rPr>
          <w:szCs w:val="20"/>
        </w:rPr>
      </w:pPr>
    </w:p>
    <w:p w14:paraId="417F1DB9" w14:textId="77777777" w:rsidR="00DA36D2" w:rsidRDefault="00DA36D2" w:rsidP="00DA36D2">
      <w:pPr>
        <w:rPr>
          <w:szCs w:val="20"/>
        </w:rPr>
      </w:pPr>
    </w:p>
    <w:p w14:paraId="44A41C7F" w14:textId="77777777" w:rsidR="00DA36D2" w:rsidRDefault="00DA36D2" w:rsidP="00DA36D2">
      <w:pPr>
        <w:rPr>
          <w:szCs w:val="20"/>
        </w:rPr>
      </w:pPr>
    </w:p>
    <w:p w14:paraId="66E60941" w14:textId="77777777" w:rsidR="00DA36D2" w:rsidRDefault="00DA36D2" w:rsidP="00DA36D2">
      <w:pPr>
        <w:rPr>
          <w:szCs w:val="20"/>
        </w:rPr>
      </w:pPr>
    </w:p>
    <w:p w14:paraId="21FDE9A4" w14:textId="77777777" w:rsidR="00DA36D2" w:rsidRDefault="00DA36D2" w:rsidP="00DA36D2">
      <w:pPr>
        <w:rPr>
          <w:szCs w:val="20"/>
        </w:rPr>
      </w:pPr>
    </w:p>
    <w:p w14:paraId="24F9090E" w14:textId="77777777" w:rsidR="00DA36D2" w:rsidRDefault="00DA36D2" w:rsidP="00DA36D2">
      <w:pPr>
        <w:rPr>
          <w:szCs w:val="20"/>
        </w:rPr>
      </w:pPr>
    </w:p>
    <w:p w14:paraId="00DD14B6" w14:textId="77777777" w:rsidR="00DA36D2" w:rsidRDefault="00DA36D2" w:rsidP="00DA36D2">
      <w:pPr>
        <w:rPr>
          <w:szCs w:val="20"/>
        </w:rPr>
      </w:pPr>
    </w:p>
    <w:p w14:paraId="3C704D8E" w14:textId="77777777" w:rsidR="00DA36D2" w:rsidRDefault="00DA36D2" w:rsidP="00DA36D2">
      <w:pPr>
        <w:rPr>
          <w:szCs w:val="20"/>
        </w:rPr>
      </w:pPr>
    </w:p>
    <w:p w14:paraId="3B5C0659" w14:textId="77777777" w:rsidR="00DA36D2" w:rsidRDefault="00DA36D2" w:rsidP="00DA36D2">
      <w:pPr>
        <w:rPr>
          <w:szCs w:val="20"/>
        </w:rPr>
      </w:pPr>
    </w:p>
    <w:p w14:paraId="546C4764" w14:textId="77777777" w:rsidR="00DA36D2" w:rsidRDefault="00DA36D2" w:rsidP="00DA36D2">
      <w:pPr>
        <w:rPr>
          <w:szCs w:val="20"/>
        </w:rPr>
      </w:pPr>
    </w:p>
    <w:p w14:paraId="58FBB6F8" w14:textId="77777777" w:rsidR="00DA36D2" w:rsidRDefault="00DA36D2" w:rsidP="00DA36D2">
      <w:pPr>
        <w:rPr>
          <w:szCs w:val="20"/>
        </w:rPr>
      </w:pPr>
    </w:p>
    <w:p w14:paraId="4BA73AA9" w14:textId="77777777" w:rsidR="00DA36D2" w:rsidRDefault="00DA36D2" w:rsidP="00DA36D2">
      <w:pPr>
        <w:rPr>
          <w:szCs w:val="20"/>
        </w:rPr>
      </w:pPr>
    </w:p>
    <w:p w14:paraId="698234D1" w14:textId="77777777" w:rsidR="00DA36D2" w:rsidRDefault="00DA36D2" w:rsidP="00DA36D2">
      <w:pPr>
        <w:rPr>
          <w:szCs w:val="20"/>
        </w:rPr>
      </w:pPr>
    </w:p>
    <w:p w14:paraId="43312472" w14:textId="77777777" w:rsidR="00DA36D2" w:rsidRDefault="00DA36D2" w:rsidP="00DA36D2">
      <w:pPr>
        <w:rPr>
          <w:szCs w:val="20"/>
        </w:rPr>
      </w:pPr>
    </w:p>
    <w:p w14:paraId="4F50002E" w14:textId="77777777" w:rsidR="00DA36D2" w:rsidRDefault="00DA36D2" w:rsidP="00DA36D2">
      <w:pPr>
        <w:rPr>
          <w:szCs w:val="20"/>
        </w:rPr>
      </w:pPr>
    </w:p>
    <w:p w14:paraId="4B23CB96" w14:textId="77777777" w:rsidR="00DA36D2" w:rsidRDefault="00DA36D2" w:rsidP="00DA36D2">
      <w:pPr>
        <w:rPr>
          <w:szCs w:val="20"/>
        </w:rPr>
      </w:pPr>
    </w:p>
    <w:p w14:paraId="37462265" w14:textId="77777777" w:rsidR="00DA36D2" w:rsidRDefault="00DA36D2" w:rsidP="00DA36D2">
      <w:pPr>
        <w:rPr>
          <w:szCs w:val="20"/>
        </w:rPr>
      </w:pPr>
    </w:p>
    <w:p w14:paraId="5AEED152" w14:textId="77777777" w:rsidR="003266F8" w:rsidRDefault="003266F8" w:rsidP="00DA36D2">
      <w:pPr>
        <w:rPr>
          <w:szCs w:val="20"/>
        </w:rPr>
      </w:pPr>
    </w:p>
    <w:p w14:paraId="3BB15393" w14:textId="77777777" w:rsidR="003266F8" w:rsidRDefault="003266F8" w:rsidP="00DA36D2">
      <w:pPr>
        <w:rPr>
          <w:szCs w:val="20"/>
        </w:rPr>
      </w:pPr>
    </w:p>
    <w:p w14:paraId="18A23B8F" w14:textId="77777777" w:rsidR="00DA36D2" w:rsidRDefault="00DA36D2" w:rsidP="00DA36D2">
      <w:pPr>
        <w:rPr>
          <w:szCs w:val="20"/>
        </w:rPr>
      </w:pPr>
    </w:p>
    <w:p w14:paraId="22D39FA3" w14:textId="77777777" w:rsidR="00DA36D2" w:rsidRDefault="00DA36D2" w:rsidP="00DA36D2">
      <w:pPr>
        <w:rPr>
          <w:szCs w:val="20"/>
        </w:rPr>
      </w:pPr>
    </w:p>
    <w:p w14:paraId="2B9FFD05" w14:textId="77777777" w:rsidR="00DA36D2" w:rsidRDefault="00DA36D2" w:rsidP="00DA36D2">
      <w:pPr>
        <w:rPr>
          <w:szCs w:val="20"/>
        </w:rPr>
      </w:pPr>
    </w:p>
    <w:p w14:paraId="6BD3DA97" w14:textId="0B07DF08" w:rsidR="00DA36D2" w:rsidRDefault="003266F8" w:rsidP="00DA36D2">
      <w:pPr>
        <w:jc w:val="center"/>
        <w:rPr>
          <w:szCs w:val="20"/>
        </w:rPr>
      </w:pPr>
      <w:r w:rsidRPr="00DA36D2">
        <w:rPr>
          <w:b/>
          <w:szCs w:val="20"/>
        </w:rPr>
        <w:t>MODELO DE DIÁRIO DE OBRAS</w:t>
      </w:r>
    </w:p>
    <w:p w14:paraId="3975C3EC" w14:textId="77777777" w:rsidR="00DA36D2" w:rsidRDefault="00DA36D2" w:rsidP="00DA36D2">
      <w:pPr>
        <w:rPr>
          <w:szCs w:val="20"/>
        </w:rPr>
      </w:pPr>
    </w:p>
    <w:p w14:paraId="75EA1251" w14:textId="77777777" w:rsidR="00DA36D2" w:rsidRDefault="00DA36D2" w:rsidP="00DA36D2">
      <w:pPr>
        <w:jc w:val="center"/>
        <w:rPr>
          <w:b/>
          <w:szCs w:val="20"/>
        </w:rPr>
      </w:pPr>
      <w:r>
        <w:rPr>
          <w:b/>
          <w:szCs w:val="20"/>
        </w:rPr>
        <w:t>(GRAVADO EM ARQUIVO SEPARADO)</w:t>
      </w:r>
    </w:p>
    <w:p w14:paraId="762D334A" w14:textId="77777777" w:rsidR="00DA36D2" w:rsidRDefault="00DA36D2" w:rsidP="00DA36D2">
      <w:pPr>
        <w:pStyle w:val="Legenda"/>
        <w:rPr>
          <w:rFonts w:ascii="Arial" w:hAnsi="Arial"/>
          <w:szCs w:val="20"/>
        </w:rPr>
      </w:pPr>
      <w:r>
        <w:rPr>
          <w:rFonts w:ascii="Arial" w:hAnsi="Arial"/>
          <w:szCs w:val="20"/>
        </w:rPr>
        <w:br w:type="page"/>
      </w:r>
    </w:p>
    <w:p w14:paraId="434608BA" w14:textId="1C9E0395" w:rsidR="00DA36D2" w:rsidRPr="003266F8" w:rsidRDefault="003266F8" w:rsidP="003266F8">
      <w:pPr>
        <w:pStyle w:val="Ttulo"/>
        <w:rPr>
          <w:sz w:val="20"/>
          <w:szCs w:val="22"/>
        </w:rPr>
      </w:pPr>
      <w:bookmarkStart w:id="102" w:name="_Toc178670066"/>
      <w:r w:rsidRPr="003266F8">
        <w:rPr>
          <w:sz w:val="20"/>
          <w:szCs w:val="22"/>
        </w:rPr>
        <w:lastRenderedPageBreak/>
        <w:t>ANEXO 14: RELAÇÃO DOS ENSAIOS</w:t>
      </w:r>
      <w:bookmarkEnd w:id="102"/>
    </w:p>
    <w:p w14:paraId="70C9998A" w14:textId="77777777" w:rsidR="00DA36D2" w:rsidRDefault="00DA36D2" w:rsidP="00DA36D2">
      <w:pPr>
        <w:rPr>
          <w:szCs w:val="20"/>
        </w:rPr>
      </w:pPr>
    </w:p>
    <w:p w14:paraId="01143866" w14:textId="77777777" w:rsidR="00DA36D2" w:rsidRDefault="00DA36D2" w:rsidP="00DA36D2">
      <w:pPr>
        <w:rPr>
          <w:szCs w:val="20"/>
        </w:rPr>
      </w:pPr>
    </w:p>
    <w:p w14:paraId="7FC45EDE" w14:textId="77777777" w:rsidR="00DA36D2" w:rsidRDefault="00DA36D2" w:rsidP="00DA36D2">
      <w:pPr>
        <w:rPr>
          <w:szCs w:val="20"/>
        </w:rPr>
      </w:pPr>
    </w:p>
    <w:p w14:paraId="2B78653C" w14:textId="77777777" w:rsidR="00DA36D2" w:rsidRDefault="00DA36D2" w:rsidP="00DA36D2">
      <w:pPr>
        <w:rPr>
          <w:szCs w:val="20"/>
        </w:rPr>
      </w:pPr>
    </w:p>
    <w:p w14:paraId="44D0741B" w14:textId="77777777" w:rsidR="00DA36D2" w:rsidRDefault="00DA36D2" w:rsidP="00DA36D2">
      <w:pPr>
        <w:rPr>
          <w:szCs w:val="20"/>
        </w:rPr>
      </w:pPr>
    </w:p>
    <w:p w14:paraId="0C030A53" w14:textId="77777777" w:rsidR="00DA36D2" w:rsidRDefault="00DA36D2" w:rsidP="00DA36D2">
      <w:pPr>
        <w:rPr>
          <w:szCs w:val="20"/>
        </w:rPr>
      </w:pPr>
    </w:p>
    <w:p w14:paraId="6BAFD5CF" w14:textId="77777777" w:rsidR="00DA36D2" w:rsidRDefault="00DA36D2" w:rsidP="00DA36D2">
      <w:pPr>
        <w:rPr>
          <w:szCs w:val="20"/>
        </w:rPr>
      </w:pPr>
    </w:p>
    <w:p w14:paraId="53AA673A" w14:textId="77777777" w:rsidR="00DA36D2" w:rsidRDefault="00DA36D2" w:rsidP="00DA36D2">
      <w:pPr>
        <w:rPr>
          <w:szCs w:val="20"/>
        </w:rPr>
      </w:pPr>
    </w:p>
    <w:p w14:paraId="4B46EDD1" w14:textId="77777777" w:rsidR="00DA36D2" w:rsidRDefault="00DA36D2" w:rsidP="00DA36D2">
      <w:pPr>
        <w:rPr>
          <w:szCs w:val="20"/>
        </w:rPr>
      </w:pPr>
    </w:p>
    <w:p w14:paraId="7B1E4B48" w14:textId="77777777" w:rsidR="00DA36D2" w:rsidRDefault="00DA36D2" w:rsidP="00DA36D2">
      <w:pPr>
        <w:rPr>
          <w:szCs w:val="20"/>
        </w:rPr>
      </w:pPr>
    </w:p>
    <w:p w14:paraId="543AF99F" w14:textId="77777777" w:rsidR="00DA36D2" w:rsidRDefault="00DA36D2" w:rsidP="00DA36D2">
      <w:pPr>
        <w:rPr>
          <w:szCs w:val="20"/>
        </w:rPr>
      </w:pPr>
    </w:p>
    <w:p w14:paraId="75873B53" w14:textId="77777777" w:rsidR="00DA36D2" w:rsidRDefault="00DA36D2" w:rsidP="00DA36D2">
      <w:pPr>
        <w:rPr>
          <w:szCs w:val="20"/>
        </w:rPr>
      </w:pPr>
    </w:p>
    <w:p w14:paraId="5FFBD4F0" w14:textId="77777777" w:rsidR="00DA36D2" w:rsidRDefault="00DA36D2" w:rsidP="00DA36D2">
      <w:pPr>
        <w:rPr>
          <w:szCs w:val="20"/>
        </w:rPr>
      </w:pPr>
    </w:p>
    <w:p w14:paraId="5B24E9B5" w14:textId="77777777" w:rsidR="00DA36D2" w:rsidRDefault="00DA36D2" w:rsidP="00DA36D2">
      <w:pPr>
        <w:rPr>
          <w:szCs w:val="20"/>
        </w:rPr>
      </w:pPr>
    </w:p>
    <w:p w14:paraId="32269B86" w14:textId="77777777" w:rsidR="00DA36D2" w:rsidRDefault="00DA36D2" w:rsidP="00DA36D2">
      <w:pPr>
        <w:rPr>
          <w:szCs w:val="20"/>
        </w:rPr>
      </w:pPr>
    </w:p>
    <w:p w14:paraId="0E292432" w14:textId="77777777" w:rsidR="00DA36D2" w:rsidRDefault="00DA36D2" w:rsidP="00DA36D2">
      <w:pPr>
        <w:rPr>
          <w:szCs w:val="20"/>
        </w:rPr>
      </w:pPr>
    </w:p>
    <w:p w14:paraId="5B5E54B3" w14:textId="77777777" w:rsidR="00DA36D2" w:rsidRDefault="00DA36D2" w:rsidP="00DA36D2">
      <w:pPr>
        <w:rPr>
          <w:szCs w:val="20"/>
        </w:rPr>
      </w:pPr>
    </w:p>
    <w:p w14:paraId="5A32FDFD" w14:textId="77777777" w:rsidR="003266F8" w:rsidRDefault="003266F8" w:rsidP="00DA36D2">
      <w:pPr>
        <w:rPr>
          <w:szCs w:val="20"/>
        </w:rPr>
      </w:pPr>
    </w:p>
    <w:p w14:paraId="3E66DE8B" w14:textId="77777777" w:rsidR="003266F8" w:rsidRDefault="003266F8" w:rsidP="00DA36D2">
      <w:pPr>
        <w:rPr>
          <w:szCs w:val="20"/>
        </w:rPr>
      </w:pPr>
    </w:p>
    <w:p w14:paraId="0A21A9EA" w14:textId="77777777" w:rsidR="003266F8" w:rsidRDefault="003266F8" w:rsidP="00DA36D2">
      <w:pPr>
        <w:rPr>
          <w:szCs w:val="20"/>
        </w:rPr>
      </w:pPr>
    </w:p>
    <w:p w14:paraId="5CC781D8" w14:textId="77777777" w:rsidR="003266F8" w:rsidRDefault="003266F8" w:rsidP="00DA36D2">
      <w:pPr>
        <w:rPr>
          <w:szCs w:val="20"/>
        </w:rPr>
      </w:pPr>
    </w:p>
    <w:p w14:paraId="4CE43C41" w14:textId="77777777" w:rsidR="00DA36D2" w:rsidRDefault="00DA36D2" w:rsidP="00DA36D2">
      <w:pPr>
        <w:rPr>
          <w:szCs w:val="20"/>
        </w:rPr>
      </w:pPr>
    </w:p>
    <w:p w14:paraId="6AE872A9" w14:textId="77777777" w:rsidR="00DA36D2" w:rsidRDefault="00DA36D2" w:rsidP="00DA36D2">
      <w:pPr>
        <w:rPr>
          <w:szCs w:val="20"/>
        </w:rPr>
      </w:pPr>
    </w:p>
    <w:p w14:paraId="7283B08E" w14:textId="77777777" w:rsidR="00DA36D2" w:rsidRDefault="00DA36D2" w:rsidP="00DA36D2">
      <w:pPr>
        <w:rPr>
          <w:szCs w:val="20"/>
        </w:rPr>
      </w:pPr>
    </w:p>
    <w:p w14:paraId="41193ED5" w14:textId="77777777" w:rsidR="00DA36D2" w:rsidRDefault="00DA36D2" w:rsidP="00DA36D2">
      <w:pPr>
        <w:rPr>
          <w:szCs w:val="20"/>
        </w:rPr>
      </w:pPr>
    </w:p>
    <w:p w14:paraId="008C45FA" w14:textId="77777777" w:rsidR="00DA36D2" w:rsidRDefault="00DA36D2" w:rsidP="00DA36D2">
      <w:pPr>
        <w:rPr>
          <w:szCs w:val="20"/>
        </w:rPr>
      </w:pPr>
    </w:p>
    <w:p w14:paraId="670AFF7F" w14:textId="12E2676F" w:rsidR="00DA36D2" w:rsidRDefault="003266F8" w:rsidP="00DA36D2">
      <w:pPr>
        <w:jc w:val="center"/>
        <w:rPr>
          <w:b/>
          <w:szCs w:val="20"/>
        </w:rPr>
      </w:pPr>
      <w:r w:rsidRPr="00DA36D2">
        <w:rPr>
          <w:b/>
          <w:szCs w:val="20"/>
        </w:rPr>
        <w:t>RELAÇÃO DOS ENSAIOS</w:t>
      </w:r>
    </w:p>
    <w:p w14:paraId="68A5AD15" w14:textId="77777777" w:rsidR="00DA36D2" w:rsidRDefault="00DA36D2" w:rsidP="00DA36D2">
      <w:pPr>
        <w:jc w:val="center"/>
        <w:rPr>
          <w:szCs w:val="20"/>
        </w:rPr>
      </w:pPr>
    </w:p>
    <w:p w14:paraId="2BF89101" w14:textId="77777777" w:rsidR="00DA36D2" w:rsidRDefault="00DA36D2" w:rsidP="00DA36D2">
      <w:pPr>
        <w:jc w:val="center"/>
        <w:rPr>
          <w:b/>
          <w:szCs w:val="20"/>
        </w:rPr>
      </w:pPr>
      <w:r>
        <w:rPr>
          <w:b/>
          <w:szCs w:val="20"/>
        </w:rPr>
        <w:t>(GRAVADO EM ARQUIVO SEPARADO)</w:t>
      </w:r>
    </w:p>
    <w:p w14:paraId="4B338226" w14:textId="4B2199CC" w:rsidR="0087553C" w:rsidRPr="00DA36D2" w:rsidRDefault="0087553C" w:rsidP="00DA36D2">
      <w:pPr>
        <w:pStyle w:val="Legenda"/>
        <w:jc w:val="both"/>
        <w:rPr>
          <w:rFonts w:ascii="Arial" w:hAnsi="Arial"/>
          <w:szCs w:val="20"/>
        </w:rPr>
      </w:pPr>
    </w:p>
    <w:sectPr w:rsidR="0087553C" w:rsidRPr="00DA36D2" w:rsidSect="0087553C">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B9D07" w14:textId="77777777" w:rsidR="00D45889" w:rsidRDefault="00D45889" w:rsidP="00A507E3">
      <w:r>
        <w:separator/>
      </w:r>
    </w:p>
  </w:endnote>
  <w:endnote w:type="continuationSeparator" w:id="0">
    <w:p w14:paraId="4755EDAD" w14:textId="77777777" w:rsidR="00D45889" w:rsidRDefault="00D45889" w:rsidP="00A507E3">
      <w:r>
        <w:continuationSeparator/>
      </w:r>
    </w:p>
  </w:endnote>
  <w:endnote w:type="continuationNotice" w:id="1">
    <w:p w14:paraId="01FF72DC" w14:textId="77777777" w:rsidR="00D45889" w:rsidRDefault="00D45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IDFont+F2">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Arial"/>
    <w:panose1 w:val="020B0704020202020204"/>
    <w:charset w:val="00"/>
    <w:family w:val="swiss"/>
    <w:pitch w:val="variable"/>
  </w:font>
  <w:font w:name="Times New Roman PS">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7938545"/>
      <w:docPartObj>
        <w:docPartGallery w:val="Page Numbers (Bottom of Page)"/>
        <w:docPartUnique/>
      </w:docPartObj>
    </w:sdtPr>
    <w:sdtEndPr/>
    <w:sdtContent>
      <w:p w14:paraId="1D78C738" w14:textId="512547D7" w:rsidR="0082176A" w:rsidRDefault="0082176A">
        <w:pPr>
          <w:pStyle w:val="Rodap"/>
          <w:jc w:val="right"/>
        </w:pPr>
        <w:r>
          <w:fldChar w:fldCharType="begin"/>
        </w:r>
        <w:r>
          <w:instrText>PAGE   \* MERGEFORMAT</w:instrText>
        </w:r>
        <w:r>
          <w:fldChar w:fldCharType="separate"/>
        </w:r>
        <w:r w:rsidR="00E31B64">
          <w:rPr>
            <w:noProof/>
          </w:rPr>
          <w:t>40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8296D" w14:textId="77777777" w:rsidR="00D45889" w:rsidRDefault="00D45889" w:rsidP="00A507E3">
      <w:r>
        <w:separator/>
      </w:r>
    </w:p>
  </w:footnote>
  <w:footnote w:type="continuationSeparator" w:id="0">
    <w:p w14:paraId="31421981" w14:textId="77777777" w:rsidR="00D45889" w:rsidRDefault="00D45889" w:rsidP="00A507E3">
      <w:r>
        <w:continuationSeparator/>
      </w:r>
    </w:p>
  </w:footnote>
  <w:footnote w:type="continuationNotice" w:id="1">
    <w:p w14:paraId="596C6B93" w14:textId="77777777" w:rsidR="00D45889" w:rsidRDefault="00D458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1AD64" w14:textId="77777777" w:rsidR="0082176A" w:rsidRDefault="0082176A"/>
  <w:p w14:paraId="76904D8D" w14:textId="77777777" w:rsidR="0082176A" w:rsidRDefault="0082176A"/>
  <w:p w14:paraId="15FD3EBF" w14:textId="77777777" w:rsidR="0082176A" w:rsidRDefault="0082176A"/>
  <w:p w14:paraId="17EA089B" w14:textId="77777777" w:rsidR="0082176A" w:rsidRDefault="0082176A"/>
  <w:tbl>
    <w:tblPr>
      <w:tblW w:w="10206" w:type="dxa"/>
      <w:jc w:val="center"/>
      <w:tblLayout w:type="fixed"/>
      <w:tblLook w:val="0000" w:firstRow="0" w:lastRow="0" w:firstColumn="0" w:lastColumn="0" w:noHBand="0" w:noVBand="0"/>
    </w:tblPr>
    <w:tblGrid>
      <w:gridCol w:w="2974"/>
      <w:gridCol w:w="7232"/>
    </w:tblGrid>
    <w:tr w:rsidR="0082176A" w14:paraId="6B32789F" w14:textId="77777777" w:rsidTr="00C271FA">
      <w:trPr>
        <w:trHeight w:val="113"/>
        <w:jc w:val="center"/>
      </w:trPr>
      <w:tc>
        <w:tcPr>
          <w:tcW w:w="2974" w:type="dxa"/>
          <w:shd w:val="clear" w:color="auto" w:fill="auto"/>
          <w:vAlign w:val="center"/>
        </w:tcPr>
        <w:p w14:paraId="76F59EE8" w14:textId="77777777" w:rsidR="0082176A" w:rsidRDefault="0082176A">
          <w:pPr>
            <w:pStyle w:val="Cabealho"/>
            <w:rPr>
              <w:b/>
              <w:sz w:val="28"/>
              <w:szCs w:val="28"/>
            </w:rPr>
          </w:pPr>
          <w:r>
            <w:rPr>
              <w:noProof/>
              <w:lang w:eastAsia="pt-BR"/>
            </w:rPr>
            <w:drawing>
              <wp:inline distT="0" distB="0" distL="0" distR="0" wp14:anchorId="5F850972" wp14:editId="0DC83F45">
                <wp:extent cx="1752600" cy="447675"/>
                <wp:effectExtent l="0" t="0" r="0" b="9525"/>
                <wp:docPr id="118628154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52600" cy="447675"/>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47DE125B" w14:textId="77777777" w:rsidR="0082176A" w:rsidRDefault="0082176A">
          <w:pPr>
            <w:pStyle w:val="Cabealho"/>
            <w:rPr>
              <w:b/>
              <w:sz w:val="19"/>
              <w:szCs w:val="19"/>
            </w:rPr>
          </w:pPr>
          <w:bookmarkStart w:id="0" w:name="_Hlk178594772"/>
          <w:r w:rsidRPr="00266D50">
            <w:rPr>
              <w:b/>
              <w:sz w:val="19"/>
              <w:szCs w:val="19"/>
            </w:rPr>
            <w:t xml:space="preserve">Ministério da Integração e do Desenvolvimento Regional - MIDR </w:t>
          </w:r>
        </w:p>
        <w:bookmarkEnd w:id="0"/>
        <w:p w14:paraId="2D731270" w14:textId="77777777" w:rsidR="0082176A" w:rsidRPr="00C02B61" w:rsidRDefault="0082176A">
          <w:pPr>
            <w:pStyle w:val="Cabealho"/>
            <w:rPr>
              <w:sz w:val="19"/>
              <w:szCs w:val="19"/>
            </w:rPr>
          </w:pPr>
          <w:r w:rsidRPr="00C02B61">
            <w:rPr>
              <w:b/>
              <w:sz w:val="19"/>
              <w:szCs w:val="19"/>
            </w:rPr>
            <w:t>Companhia de Desenvolvimento dos Vales do São Francisco e do Parnaíba</w:t>
          </w:r>
        </w:p>
        <w:p w14:paraId="32972350" w14:textId="77777777" w:rsidR="0082176A" w:rsidRPr="00C02B61" w:rsidRDefault="0082176A">
          <w:pPr>
            <w:pStyle w:val="Cabealho"/>
            <w:rPr>
              <w:sz w:val="19"/>
              <w:szCs w:val="19"/>
            </w:rPr>
          </w:pPr>
          <w:r w:rsidRPr="00266D50">
            <w:rPr>
              <w:b/>
              <w:sz w:val="19"/>
              <w:szCs w:val="19"/>
            </w:rPr>
            <w:t>Área de Desenvolvimento e Infraestrutura</w:t>
          </w:r>
        </w:p>
      </w:tc>
    </w:tr>
  </w:tbl>
  <w:p w14:paraId="0A4A4D52" w14:textId="77777777" w:rsidR="0082176A" w:rsidRDefault="0082176A" w:rsidP="00C271FA">
    <w:pPr>
      <w:pStyle w:val="Cabealho"/>
      <w:rPr>
        <w:b/>
        <w:sz w:val="12"/>
        <w:szCs w:val="12"/>
        <w:lang w:eastAsia="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1F4E4C80"/>
    <w:lvl w:ilvl="0">
      <w:start w:val="1"/>
      <w:numFmt w:val="decimal"/>
      <w:pStyle w:val="Numerada2"/>
      <w:lvlText w:val="%1."/>
      <w:lvlJc w:val="left"/>
      <w:pPr>
        <w:tabs>
          <w:tab w:val="num" w:pos="643"/>
        </w:tabs>
        <w:ind w:left="643" w:hanging="360"/>
      </w:pPr>
    </w:lvl>
  </w:abstractNum>
  <w:abstractNum w:abstractNumId="1"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6"/>
    <w:multiLevelType w:val="singleLevel"/>
    <w:tmpl w:val="9B302222"/>
    <w:name w:val="WW8Num20"/>
    <w:lvl w:ilvl="0">
      <w:start w:val="1"/>
      <w:numFmt w:val="lowerLetter"/>
      <w:lvlText w:val="%1)"/>
      <w:lvlJc w:val="left"/>
      <w:pPr>
        <w:tabs>
          <w:tab w:val="num" w:pos="0"/>
        </w:tabs>
        <w:ind w:left="720" w:hanging="360"/>
      </w:pPr>
      <w:rPr>
        <w:rFonts w:ascii="Arial" w:hAnsi="Arial" w:cs="Arial" w:hint="default"/>
        <w:b w:val="0"/>
        <w:i w:val="0"/>
        <w:sz w:val="23"/>
        <w:szCs w:val="20"/>
      </w:rPr>
    </w:lvl>
  </w:abstractNum>
  <w:abstractNum w:abstractNumId="3"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4"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5"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02CC7E2E"/>
    <w:multiLevelType w:val="hybridMultilevel"/>
    <w:tmpl w:val="DC0C38C8"/>
    <w:lvl w:ilvl="0" w:tplc="3C727528">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7"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51F13A1"/>
    <w:multiLevelType w:val="hybridMultilevel"/>
    <w:tmpl w:val="6ABABE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5360AEC"/>
    <w:multiLevelType w:val="hybridMultilevel"/>
    <w:tmpl w:val="7870CB5C"/>
    <w:lvl w:ilvl="0" w:tplc="63DED438">
      <w:start w:val="1"/>
      <w:numFmt w:val="bullet"/>
      <w:lvlText w:val="-"/>
      <w:lvlJc w:val="left"/>
      <w:pPr>
        <w:ind w:left="2161" w:hanging="360"/>
      </w:pPr>
      <w:rPr>
        <w:rFonts w:ascii="Courier New" w:hAnsi="Courier New" w:hint="default"/>
      </w:rPr>
    </w:lvl>
    <w:lvl w:ilvl="1" w:tplc="04160003" w:tentative="1">
      <w:start w:val="1"/>
      <w:numFmt w:val="bullet"/>
      <w:lvlText w:val="o"/>
      <w:lvlJc w:val="left"/>
      <w:pPr>
        <w:ind w:left="2881" w:hanging="360"/>
      </w:pPr>
      <w:rPr>
        <w:rFonts w:ascii="Courier New" w:hAnsi="Courier New" w:cs="Courier New" w:hint="default"/>
      </w:rPr>
    </w:lvl>
    <w:lvl w:ilvl="2" w:tplc="04160005" w:tentative="1">
      <w:start w:val="1"/>
      <w:numFmt w:val="bullet"/>
      <w:lvlText w:val=""/>
      <w:lvlJc w:val="left"/>
      <w:pPr>
        <w:ind w:left="3601" w:hanging="360"/>
      </w:pPr>
      <w:rPr>
        <w:rFonts w:ascii="Wingdings" w:hAnsi="Wingdings" w:hint="default"/>
      </w:rPr>
    </w:lvl>
    <w:lvl w:ilvl="3" w:tplc="04160001" w:tentative="1">
      <w:start w:val="1"/>
      <w:numFmt w:val="bullet"/>
      <w:lvlText w:val=""/>
      <w:lvlJc w:val="left"/>
      <w:pPr>
        <w:ind w:left="4321" w:hanging="360"/>
      </w:pPr>
      <w:rPr>
        <w:rFonts w:ascii="Symbol" w:hAnsi="Symbol" w:hint="default"/>
      </w:rPr>
    </w:lvl>
    <w:lvl w:ilvl="4" w:tplc="04160003" w:tentative="1">
      <w:start w:val="1"/>
      <w:numFmt w:val="bullet"/>
      <w:lvlText w:val="o"/>
      <w:lvlJc w:val="left"/>
      <w:pPr>
        <w:ind w:left="5041" w:hanging="360"/>
      </w:pPr>
      <w:rPr>
        <w:rFonts w:ascii="Courier New" w:hAnsi="Courier New" w:cs="Courier New" w:hint="default"/>
      </w:rPr>
    </w:lvl>
    <w:lvl w:ilvl="5" w:tplc="04160005" w:tentative="1">
      <w:start w:val="1"/>
      <w:numFmt w:val="bullet"/>
      <w:lvlText w:val=""/>
      <w:lvlJc w:val="left"/>
      <w:pPr>
        <w:ind w:left="5761" w:hanging="360"/>
      </w:pPr>
      <w:rPr>
        <w:rFonts w:ascii="Wingdings" w:hAnsi="Wingdings" w:hint="default"/>
      </w:rPr>
    </w:lvl>
    <w:lvl w:ilvl="6" w:tplc="04160001" w:tentative="1">
      <w:start w:val="1"/>
      <w:numFmt w:val="bullet"/>
      <w:lvlText w:val=""/>
      <w:lvlJc w:val="left"/>
      <w:pPr>
        <w:ind w:left="6481" w:hanging="360"/>
      </w:pPr>
      <w:rPr>
        <w:rFonts w:ascii="Symbol" w:hAnsi="Symbol" w:hint="default"/>
      </w:rPr>
    </w:lvl>
    <w:lvl w:ilvl="7" w:tplc="04160003" w:tentative="1">
      <w:start w:val="1"/>
      <w:numFmt w:val="bullet"/>
      <w:lvlText w:val="o"/>
      <w:lvlJc w:val="left"/>
      <w:pPr>
        <w:ind w:left="7201" w:hanging="360"/>
      </w:pPr>
      <w:rPr>
        <w:rFonts w:ascii="Courier New" w:hAnsi="Courier New" w:cs="Courier New" w:hint="default"/>
      </w:rPr>
    </w:lvl>
    <w:lvl w:ilvl="8" w:tplc="04160005" w:tentative="1">
      <w:start w:val="1"/>
      <w:numFmt w:val="bullet"/>
      <w:lvlText w:val=""/>
      <w:lvlJc w:val="left"/>
      <w:pPr>
        <w:ind w:left="7921" w:hanging="360"/>
      </w:pPr>
      <w:rPr>
        <w:rFonts w:ascii="Wingdings" w:hAnsi="Wingdings" w:hint="default"/>
      </w:rPr>
    </w:lvl>
  </w:abstractNum>
  <w:abstractNum w:abstractNumId="10" w15:restartNumberingAfterBreak="0">
    <w:nsid w:val="06D7045D"/>
    <w:multiLevelType w:val="hybridMultilevel"/>
    <w:tmpl w:val="76A89432"/>
    <w:lvl w:ilvl="0" w:tplc="FB6AD066">
      <w:start w:val="1"/>
      <w:numFmt w:val="lowerLetter"/>
      <w:lvlText w:val="%1)"/>
      <w:lvlJc w:val="left"/>
      <w:pPr>
        <w:ind w:left="1375" w:hanging="360"/>
      </w:pPr>
      <w:rPr>
        <w:rFonts w:hint="default"/>
      </w:rPr>
    </w:lvl>
    <w:lvl w:ilvl="1" w:tplc="04160019" w:tentative="1">
      <w:start w:val="1"/>
      <w:numFmt w:val="lowerLetter"/>
      <w:lvlText w:val="%2."/>
      <w:lvlJc w:val="left"/>
      <w:pPr>
        <w:ind w:left="2095" w:hanging="360"/>
      </w:pPr>
    </w:lvl>
    <w:lvl w:ilvl="2" w:tplc="0416001B" w:tentative="1">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11" w15:restartNumberingAfterBreak="0">
    <w:nsid w:val="084C0188"/>
    <w:multiLevelType w:val="hybridMultilevel"/>
    <w:tmpl w:val="73D88BD6"/>
    <w:lvl w:ilvl="0" w:tplc="5164E1EA">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2" w15:restartNumberingAfterBreak="0">
    <w:nsid w:val="0904175E"/>
    <w:multiLevelType w:val="hybridMultilevel"/>
    <w:tmpl w:val="39A62224"/>
    <w:lvl w:ilvl="0" w:tplc="04160005">
      <w:start w:val="1"/>
      <w:numFmt w:val="bullet"/>
      <w:lvlText w:val=""/>
      <w:lvlJc w:val="left"/>
      <w:pPr>
        <w:ind w:left="2640" w:hanging="360"/>
      </w:pPr>
      <w:rPr>
        <w:rFonts w:ascii="Wingdings" w:hAnsi="Wingdings" w:hint="default"/>
      </w:rPr>
    </w:lvl>
    <w:lvl w:ilvl="1" w:tplc="04160003" w:tentative="1">
      <w:start w:val="1"/>
      <w:numFmt w:val="bullet"/>
      <w:lvlText w:val="o"/>
      <w:lvlJc w:val="left"/>
      <w:pPr>
        <w:ind w:left="3360" w:hanging="360"/>
      </w:pPr>
      <w:rPr>
        <w:rFonts w:ascii="Courier New" w:hAnsi="Courier New" w:cs="Courier New" w:hint="default"/>
      </w:rPr>
    </w:lvl>
    <w:lvl w:ilvl="2" w:tplc="04160005" w:tentative="1">
      <w:start w:val="1"/>
      <w:numFmt w:val="bullet"/>
      <w:lvlText w:val=""/>
      <w:lvlJc w:val="left"/>
      <w:pPr>
        <w:ind w:left="4080" w:hanging="360"/>
      </w:pPr>
      <w:rPr>
        <w:rFonts w:ascii="Wingdings" w:hAnsi="Wingdings" w:hint="default"/>
      </w:rPr>
    </w:lvl>
    <w:lvl w:ilvl="3" w:tplc="04160001" w:tentative="1">
      <w:start w:val="1"/>
      <w:numFmt w:val="bullet"/>
      <w:lvlText w:val=""/>
      <w:lvlJc w:val="left"/>
      <w:pPr>
        <w:ind w:left="4800" w:hanging="360"/>
      </w:pPr>
      <w:rPr>
        <w:rFonts w:ascii="Symbol" w:hAnsi="Symbol" w:hint="default"/>
      </w:rPr>
    </w:lvl>
    <w:lvl w:ilvl="4" w:tplc="04160003" w:tentative="1">
      <w:start w:val="1"/>
      <w:numFmt w:val="bullet"/>
      <w:lvlText w:val="o"/>
      <w:lvlJc w:val="left"/>
      <w:pPr>
        <w:ind w:left="5520" w:hanging="360"/>
      </w:pPr>
      <w:rPr>
        <w:rFonts w:ascii="Courier New" w:hAnsi="Courier New" w:cs="Courier New" w:hint="default"/>
      </w:rPr>
    </w:lvl>
    <w:lvl w:ilvl="5" w:tplc="04160005" w:tentative="1">
      <w:start w:val="1"/>
      <w:numFmt w:val="bullet"/>
      <w:lvlText w:val=""/>
      <w:lvlJc w:val="left"/>
      <w:pPr>
        <w:ind w:left="6240" w:hanging="360"/>
      </w:pPr>
      <w:rPr>
        <w:rFonts w:ascii="Wingdings" w:hAnsi="Wingdings" w:hint="default"/>
      </w:rPr>
    </w:lvl>
    <w:lvl w:ilvl="6" w:tplc="04160001" w:tentative="1">
      <w:start w:val="1"/>
      <w:numFmt w:val="bullet"/>
      <w:lvlText w:val=""/>
      <w:lvlJc w:val="left"/>
      <w:pPr>
        <w:ind w:left="6960" w:hanging="360"/>
      </w:pPr>
      <w:rPr>
        <w:rFonts w:ascii="Symbol" w:hAnsi="Symbol" w:hint="default"/>
      </w:rPr>
    </w:lvl>
    <w:lvl w:ilvl="7" w:tplc="04160003" w:tentative="1">
      <w:start w:val="1"/>
      <w:numFmt w:val="bullet"/>
      <w:lvlText w:val="o"/>
      <w:lvlJc w:val="left"/>
      <w:pPr>
        <w:ind w:left="7680" w:hanging="360"/>
      </w:pPr>
      <w:rPr>
        <w:rFonts w:ascii="Courier New" w:hAnsi="Courier New" w:cs="Courier New" w:hint="default"/>
      </w:rPr>
    </w:lvl>
    <w:lvl w:ilvl="8" w:tplc="04160005" w:tentative="1">
      <w:start w:val="1"/>
      <w:numFmt w:val="bullet"/>
      <w:lvlText w:val=""/>
      <w:lvlJc w:val="left"/>
      <w:pPr>
        <w:ind w:left="8400" w:hanging="360"/>
      </w:pPr>
      <w:rPr>
        <w:rFonts w:ascii="Wingdings" w:hAnsi="Wingdings" w:hint="default"/>
      </w:rPr>
    </w:lvl>
  </w:abstractNum>
  <w:abstractNum w:abstractNumId="13" w15:restartNumberingAfterBreak="0">
    <w:nsid w:val="09301BD5"/>
    <w:multiLevelType w:val="hybridMultilevel"/>
    <w:tmpl w:val="C4A2F7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0CB70BA2"/>
    <w:multiLevelType w:val="multilevel"/>
    <w:tmpl w:val="FB686DE2"/>
    <w:lvl w:ilvl="0">
      <w:start w:val="1"/>
      <w:numFmt w:val="bullet"/>
      <w:lvlText w:val=""/>
      <w:lvlJc w:val="left"/>
      <w:pPr>
        <w:tabs>
          <w:tab w:val="num" w:pos="0"/>
        </w:tabs>
        <w:ind w:left="2280" w:hanging="360"/>
      </w:pPr>
      <w:rPr>
        <w:rFonts w:ascii="Wingdings" w:hAnsi="Wingdings" w:hint="default"/>
      </w:rPr>
    </w:lvl>
    <w:lvl w:ilvl="1">
      <w:start w:val="1"/>
      <w:numFmt w:val="bullet"/>
      <w:lvlText w:val="o"/>
      <w:lvlJc w:val="left"/>
      <w:pPr>
        <w:tabs>
          <w:tab w:val="num" w:pos="0"/>
        </w:tabs>
        <w:ind w:left="3000" w:hanging="360"/>
      </w:pPr>
      <w:rPr>
        <w:rFonts w:ascii="Courier New" w:hAnsi="Courier New" w:cs="Courier New" w:hint="default"/>
      </w:rPr>
    </w:lvl>
    <w:lvl w:ilvl="2">
      <w:start w:val="1"/>
      <w:numFmt w:val="bullet"/>
      <w:lvlText w:val=""/>
      <w:lvlJc w:val="left"/>
      <w:pPr>
        <w:tabs>
          <w:tab w:val="num" w:pos="0"/>
        </w:tabs>
        <w:ind w:left="3720" w:hanging="360"/>
      </w:pPr>
      <w:rPr>
        <w:rFonts w:ascii="Wingdings" w:hAnsi="Wingdings" w:cs="Wingdings" w:hint="default"/>
      </w:rPr>
    </w:lvl>
    <w:lvl w:ilvl="3">
      <w:start w:val="1"/>
      <w:numFmt w:val="bullet"/>
      <w:lvlText w:val=""/>
      <w:lvlJc w:val="left"/>
      <w:pPr>
        <w:tabs>
          <w:tab w:val="num" w:pos="0"/>
        </w:tabs>
        <w:ind w:left="4440" w:hanging="360"/>
      </w:pPr>
      <w:rPr>
        <w:rFonts w:ascii="Symbol" w:hAnsi="Symbol" w:cs="Symbol" w:hint="default"/>
      </w:rPr>
    </w:lvl>
    <w:lvl w:ilvl="4">
      <w:start w:val="1"/>
      <w:numFmt w:val="bullet"/>
      <w:lvlText w:val="o"/>
      <w:lvlJc w:val="left"/>
      <w:pPr>
        <w:tabs>
          <w:tab w:val="num" w:pos="0"/>
        </w:tabs>
        <w:ind w:left="5160" w:hanging="360"/>
      </w:pPr>
      <w:rPr>
        <w:rFonts w:ascii="Courier New" w:hAnsi="Courier New" w:cs="Courier New" w:hint="default"/>
      </w:rPr>
    </w:lvl>
    <w:lvl w:ilvl="5">
      <w:start w:val="1"/>
      <w:numFmt w:val="bullet"/>
      <w:lvlText w:val=""/>
      <w:lvlJc w:val="left"/>
      <w:pPr>
        <w:tabs>
          <w:tab w:val="num" w:pos="0"/>
        </w:tabs>
        <w:ind w:left="5880" w:hanging="360"/>
      </w:pPr>
      <w:rPr>
        <w:rFonts w:ascii="Wingdings" w:hAnsi="Wingdings" w:cs="Wingdings" w:hint="default"/>
      </w:rPr>
    </w:lvl>
    <w:lvl w:ilvl="6">
      <w:start w:val="1"/>
      <w:numFmt w:val="bullet"/>
      <w:lvlText w:val=""/>
      <w:lvlJc w:val="left"/>
      <w:pPr>
        <w:tabs>
          <w:tab w:val="num" w:pos="0"/>
        </w:tabs>
        <w:ind w:left="6600" w:hanging="360"/>
      </w:pPr>
      <w:rPr>
        <w:rFonts w:ascii="Symbol" w:hAnsi="Symbol" w:cs="Symbol" w:hint="default"/>
      </w:rPr>
    </w:lvl>
    <w:lvl w:ilvl="7">
      <w:start w:val="1"/>
      <w:numFmt w:val="bullet"/>
      <w:lvlText w:val="o"/>
      <w:lvlJc w:val="left"/>
      <w:pPr>
        <w:tabs>
          <w:tab w:val="num" w:pos="0"/>
        </w:tabs>
        <w:ind w:left="7320" w:hanging="360"/>
      </w:pPr>
      <w:rPr>
        <w:rFonts w:ascii="Courier New" w:hAnsi="Courier New" w:cs="Courier New" w:hint="default"/>
      </w:rPr>
    </w:lvl>
    <w:lvl w:ilvl="8">
      <w:start w:val="1"/>
      <w:numFmt w:val="bullet"/>
      <w:lvlText w:val=""/>
      <w:lvlJc w:val="left"/>
      <w:pPr>
        <w:tabs>
          <w:tab w:val="num" w:pos="0"/>
        </w:tabs>
        <w:ind w:left="8040" w:hanging="360"/>
      </w:pPr>
      <w:rPr>
        <w:rFonts w:ascii="Wingdings" w:hAnsi="Wingdings" w:cs="Wingdings" w:hint="default"/>
      </w:rPr>
    </w:lvl>
  </w:abstractNum>
  <w:abstractNum w:abstractNumId="15" w15:restartNumberingAfterBreak="0">
    <w:nsid w:val="0D7A2A5C"/>
    <w:multiLevelType w:val="hybridMultilevel"/>
    <w:tmpl w:val="560092B2"/>
    <w:lvl w:ilvl="0" w:tplc="CECE50C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6" w15:restartNumberingAfterBreak="0">
    <w:nsid w:val="0F404E1B"/>
    <w:multiLevelType w:val="multilevel"/>
    <w:tmpl w:val="4B601D50"/>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7D7B5B"/>
    <w:multiLevelType w:val="hybridMultilevel"/>
    <w:tmpl w:val="71182FC0"/>
    <w:lvl w:ilvl="0" w:tplc="CD305014">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8" w15:restartNumberingAfterBreak="0">
    <w:nsid w:val="128C37C9"/>
    <w:multiLevelType w:val="hybridMultilevel"/>
    <w:tmpl w:val="086A4F0E"/>
    <w:lvl w:ilvl="0" w:tplc="16C61DD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9" w15:restartNumberingAfterBreak="0">
    <w:nsid w:val="13E86B12"/>
    <w:multiLevelType w:val="hybridMultilevel"/>
    <w:tmpl w:val="D2ACA93A"/>
    <w:lvl w:ilvl="0" w:tplc="F476ECE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163828CC"/>
    <w:multiLevelType w:val="multilevel"/>
    <w:tmpl w:val="B3D6CF58"/>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682229D"/>
    <w:multiLevelType w:val="hybridMultilevel"/>
    <w:tmpl w:val="0F94EE86"/>
    <w:lvl w:ilvl="0" w:tplc="F476ECEC">
      <w:start w:val="1"/>
      <w:numFmt w:val="bullet"/>
      <w:lvlText w:val=""/>
      <w:lvlJc w:val="left"/>
      <w:pPr>
        <w:ind w:left="2563" w:hanging="360"/>
      </w:pPr>
      <w:rPr>
        <w:rFonts w:ascii="Symbol" w:hAnsi="Symbol"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22" w15:restartNumberingAfterBreak="0">
    <w:nsid w:val="16B83407"/>
    <w:multiLevelType w:val="multilevel"/>
    <w:tmpl w:val="80F24D5E"/>
    <w:lvl w:ilvl="0">
      <w:start w:val="1"/>
      <w:numFmt w:val="lowerLetter"/>
      <w:lvlText w:val="%1)"/>
      <w:lvlJc w:val="left"/>
      <w:pPr>
        <w:tabs>
          <w:tab w:val="num" w:pos="0"/>
        </w:tabs>
        <w:ind w:left="1735" w:hanging="360"/>
      </w:pPr>
    </w:lvl>
    <w:lvl w:ilvl="1">
      <w:start w:val="1"/>
      <w:numFmt w:val="lowerLetter"/>
      <w:lvlText w:val="%2."/>
      <w:lvlJc w:val="left"/>
      <w:pPr>
        <w:tabs>
          <w:tab w:val="num" w:pos="0"/>
        </w:tabs>
        <w:ind w:left="2455" w:hanging="360"/>
      </w:pPr>
    </w:lvl>
    <w:lvl w:ilvl="2">
      <w:start w:val="1"/>
      <w:numFmt w:val="lowerRoman"/>
      <w:lvlText w:val="%3."/>
      <w:lvlJc w:val="right"/>
      <w:pPr>
        <w:tabs>
          <w:tab w:val="num" w:pos="0"/>
        </w:tabs>
        <w:ind w:left="3175" w:hanging="180"/>
      </w:pPr>
    </w:lvl>
    <w:lvl w:ilvl="3">
      <w:start w:val="1"/>
      <w:numFmt w:val="decimal"/>
      <w:lvlText w:val="%4."/>
      <w:lvlJc w:val="left"/>
      <w:pPr>
        <w:tabs>
          <w:tab w:val="num" w:pos="0"/>
        </w:tabs>
        <w:ind w:left="3895" w:hanging="360"/>
      </w:pPr>
    </w:lvl>
    <w:lvl w:ilvl="4">
      <w:start w:val="1"/>
      <w:numFmt w:val="lowerLetter"/>
      <w:lvlText w:val="%5."/>
      <w:lvlJc w:val="left"/>
      <w:pPr>
        <w:tabs>
          <w:tab w:val="num" w:pos="0"/>
        </w:tabs>
        <w:ind w:left="4615" w:hanging="360"/>
      </w:pPr>
    </w:lvl>
    <w:lvl w:ilvl="5">
      <w:start w:val="1"/>
      <w:numFmt w:val="lowerRoman"/>
      <w:lvlText w:val="%6."/>
      <w:lvlJc w:val="right"/>
      <w:pPr>
        <w:tabs>
          <w:tab w:val="num" w:pos="0"/>
        </w:tabs>
        <w:ind w:left="5335" w:hanging="180"/>
      </w:pPr>
    </w:lvl>
    <w:lvl w:ilvl="6">
      <w:start w:val="1"/>
      <w:numFmt w:val="decimal"/>
      <w:lvlText w:val="%7."/>
      <w:lvlJc w:val="left"/>
      <w:pPr>
        <w:tabs>
          <w:tab w:val="num" w:pos="0"/>
        </w:tabs>
        <w:ind w:left="6055" w:hanging="360"/>
      </w:pPr>
    </w:lvl>
    <w:lvl w:ilvl="7">
      <w:start w:val="1"/>
      <w:numFmt w:val="lowerLetter"/>
      <w:lvlText w:val="%8."/>
      <w:lvlJc w:val="left"/>
      <w:pPr>
        <w:tabs>
          <w:tab w:val="num" w:pos="0"/>
        </w:tabs>
        <w:ind w:left="6775" w:hanging="360"/>
      </w:pPr>
    </w:lvl>
    <w:lvl w:ilvl="8">
      <w:start w:val="1"/>
      <w:numFmt w:val="lowerRoman"/>
      <w:lvlText w:val="%9."/>
      <w:lvlJc w:val="right"/>
      <w:pPr>
        <w:tabs>
          <w:tab w:val="num" w:pos="0"/>
        </w:tabs>
        <w:ind w:left="7495" w:hanging="180"/>
      </w:pPr>
    </w:lvl>
  </w:abstractNum>
  <w:abstractNum w:abstractNumId="23" w15:restartNumberingAfterBreak="0">
    <w:nsid w:val="16EB73A5"/>
    <w:multiLevelType w:val="multilevel"/>
    <w:tmpl w:val="1CA43FE4"/>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24" w15:restartNumberingAfterBreak="0">
    <w:nsid w:val="18844361"/>
    <w:multiLevelType w:val="hybridMultilevel"/>
    <w:tmpl w:val="BD445C98"/>
    <w:lvl w:ilvl="0" w:tplc="6FCA2416">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5" w15:restartNumberingAfterBreak="0">
    <w:nsid w:val="18E24FB8"/>
    <w:multiLevelType w:val="hybridMultilevel"/>
    <w:tmpl w:val="07DA7F5A"/>
    <w:lvl w:ilvl="0" w:tplc="04160005">
      <w:start w:val="1"/>
      <w:numFmt w:val="bullet"/>
      <w:lvlText w:val=""/>
      <w:lvlJc w:val="left"/>
      <w:pPr>
        <w:ind w:left="2498" w:hanging="360"/>
      </w:pPr>
      <w:rPr>
        <w:rFonts w:ascii="Wingdings" w:hAnsi="Wingdings" w:hint="default"/>
      </w:rPr>
    </w:lvl>
    <w:lvl w:ilvl="1" w:tplc="04160003" w:tentative="1">
      <w:start w:val="1"/>
      <w:numFmt w:val="bullet"/>
      <w:lvlText w:val="o"/>
      <w:lvlJc w:val="left"/>
      <w:pPr>
        <w:ind w:left="3218" w:hanging="360"/>
      </w:pPr>
      <w:rPr>
        <w:rFonts w:ascii="Courier New" w:hAnsi="Courier New" w:cs="Courier New" w:hint="default"/>
      </w:rPr>
    </w:lvl>
    <w:lvl w:ilvl="2" w:tplc="04160005" w:tentative="1">
      <w:start w:val="1"/>
      <w:numFmt w:val="bullet"/>
      <w:lvlText w:val=""/>
      <w:lvlJc w:val="left"/>
      <w:pPr>
        <w:ind w:left="3938" w:hanging="360"/>
      </w:pPr>
      <w:rPr>
        <w:rFonts w:ascii="Wingdings" w:hAnsi="Wingdings" w:hint="default"/>
      </w:rPr>
    </w:lvl>
    <w:lvl w:ilvl="3" w:tplc="04160001" w:tentative="1">
      <w:start w:val="1"/>
      <w:numFmt w:val="bullet"/>
      <w:lvlText w:val=""/>
      <w:lvlJc w:val="left"/>
      <w:pPr>
        <w:ind w:left="4658" w:hanging="360"/>
      </w:pPr>
      <w:rPr>
        <w:rFonts w:ascii="Symbol" w:hAnsi="Symbol" w:hint="default"/>
      </w:rPr>
    </w:lvl>
    <w:lvl w:ilvl="4" w:tplc="04160003" w:tentative="1">
      <w:start w:val="1"/>
      <w:numFmt w:val="bullet"/>
      <w:lvlText w:val="o"/>
      <w:lvlJc w:val="left"/>
      <w:pPr>
        <w:ind w:left="5378" w:hanging="360"/>
      </w:pPr>
      <w:rPr>
        <w:rFonts w:ascii="Courier New" w:hAnsi="Courier New" w:cs="Courier New" w:hint="default"/>
      </w:rPr>
    </w:lvl>
    <w:lvl w:ilvl="5" w:tplc="04160005" w:tentative="1">
      <w:start w:val="1"/>
      <w:numFmt w:val="bullet"/>
      <w:lvlText w:val=""/>
      <w:lvlJc w:val="left"/>
      <w:pPr>
        <w:ind w:left="6098" w:hanging="360"/>
      </w:pPr>
      <w:rPr>
        <w:rFonts w:ascii="Wingdings" w:hAnsi="Wingdings" w:hint="default"/>
      </w:rPr>
    </w:lvl>
    <w:lvl w:ilvl="6" w:tplc="04160001" w:tentative="1">
      <w:start w:val="1"/>
      <w:numFmt w:val="bullet"/>
      <w:lvlText w:val=""/>
      <w:lvlJc w:val="left"/>
      <w:pPr>
        <w:ind w:left="6818" w:hanging="360"/>
      </w:pPr>
      <w:rPr>
        <w:rFonts w:ascii="Symbol" w:hAnsi="Symbol" w:hint="default"/>
      </w:rPr>
    </w:lvl>
    <w:lvl w:ilvl="7" w:tplc="04160003" w:tentative="1">
      <w:start w:val="1"/>
      <w:numFmt w:val="bullet"/>
      <w:lvlText w:val="o"/>
      <w:lvlJc w:val="left"/>
      <w:pPr>
        <w:ind w:left="7538" w:hanging="360"/>
      </w:pPr>
      <w:rPr>
        <w:rFonts w:ascii="Courier New" w:hAnsi="Courier New" w:cs="Courier New" w:hint="default"/>
      </w:rPr>
    </w:lvl>
    <w:lvl w:ilvl="8" w:tplc="04160005" w:tentative="1">
      <w:start w:val="1"/>
      <w:numFmt w:val="bullet"/>
      <w:lvlText w:val=""/>
      <w:lvlJc w:val="left"/>
      <w:pPr>
        <w:ind w:left="8258" w:hanging="360"/>
      </w:pPr>
      <w:rPr>
        <w:rFonts w:ascii="Wingdings" w:hAnsi="Wingdings" w:hint="default"/>
      </w:rPr>
    </w:lvl>
  </w:abstractNum>
  <w:abstractNum w:abstractNumId="26" w15:restartNumberingAfterBreak="0">
    <w:nsid w:val="1B345066"/>
    <w:multiLevelType w:val="hybridMultilevel"/>
    <w:tmpl w:val="4600029C"/>
    <w:lvl w:ilvl="0" w:tplc="04160005">
      <w:start w:val="1"/>
      <w:numFmt w:val="bullet"/>
      <w:lvlText w:val=""/>
      <w:lvlJc w:val="left"/>
      <w:pPr>
        <w:ind w:left="1996" w:hanging="360"/>
      </w:pPr>
      <w:rPr>
        <w:rFonts w:ascii="Wingdings" w:hAnsi="Wingdings"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27" w15:restartNumberingAfterBreak="0">
    <w:nsid w:val="1CCE361B"/>
    <w:multiLevelType w:val="hybridMultilevel"/>
    <w:tmpl w:val="149E4B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1D341590"/>
    <w:multiLevelType w:val="hybridMultilevel"/>
    <w:tmpl w:val="A050C8AE"/>
    <w:lvl w:ilvl="0" w:tplc="D0749CB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9" w15:restartNumberingAfterBreak="0">
    <w:nsid w:val="1E3B039E"/>
    <w:multiLevelType w:val="hybridMultilevel"/>
    <w:tmpl w:val="C8C2730C"/>
    <w:lvl w:ilvl="0" w:tplc="63DED438">
      <w:start w:val="1"/>
      <w:numFmt w:val="bullet"/>
      <w:lvlText w:val="-"/>
      <w:lvlJc w:val="left"/>
      <w:pPr>
        <w:ind w:left="2497" w:hanging="360"/>
      </w:pPr>
      <w:rPr>
        <w:rFonts w:ascii="Courier New" w:hAnsi="Courier New" w:hint="default"/>
      </w:rPr>
    </w:lvl>
    <w:lvl w:ilvl="1" w:tplc="04160003" w:tentative="1">
      <w:start w:val="1"/>
      <w:numFmt w:val="bullet"/>
      <w:lvlText w:val="o"/>
      <w:lvlJc w:val="left"/>
      <w:pPr>
        <w:ind w:left="3217" w:hanging="360"/>
      </w:pPr>
      <w:rPr>
        <w:rFonts w:ascii="Courier New" w:hAnsi="Courier New" w:cs="Courier New" w:hint="default"/>
      </w:rPr>
    </w:lvl>
    <w:lvl w:ilvl="2" w:tplc="04160005" w:tentative="1">
      <w:start w:val="1"/>
      <w:numFmt w:val="bullet"/>
      <w:lvlText w:val=""/>
      <w:lvlJc w:val="left"/>
      <w:pPr>
        <w:ind w:left="3937" w:hanging="360"/>
      </w:pPr>
      <w:rPr>
        <w:rFonts w:ascii="Wingdings" w:hAnsi="Wingdings" w:hint="default"/>
      </w:rPr>
    </w:lvl>
    <w:lvl w:ilvl="3" w:tplc="04160001" w:tentative="1">
      <w:start w:val="1"/>
      <w:numFmt w:val="bullet"/>
      <w:lvlText w:val=""/>
      <w:lvlJc w:val="left"/>
      <w:pPr>
        <w:ind w:left="4657" w:hanging="360"/>
      </w:pPr>
      <w:rPr>
        <w:rFonts w:ascii="Symbol" w:hAnsi="Symbol" w:hint="default"/>
      </w:rPr>
    </w:lvl>
    <w:lvl w:ilvl="4" w:tplc="04160003" w:tentative="1">
      <w:start w:val="1"/>
      <w:numFmt w:val="bullet"/>
      <w:lvlText w:val="o"/>
      <w:lvlJc w:val="left"/>
      <w:pPr>
        <w:ind w:left="5377" w:hanging="360"/>
      </w:pPr>
      <w:rPr>
        <w:rFonts w:ascii="Courier New" w:hAnsi="Courier New" w:cs="Courier New" w:hint="default"/>
      </w:rPr>
    </w:lvl>
    <w:lvl w:ilvl="5" w:tplc="04160005" w:tentative="1">
      <w:start w:val="1"/>
      <w:numFmt w:val="bullet"/>
      <w:lvlText w:val=""/>
      <w:lvlJc w:val="left"/>
      <w:pPr>
        <w:ind w:left="6097" w:hanging="360"/>
      </w:pPr>
      <w:rPr>
        <w:rFonts w:ascii="Wingdings" w:hAnsi="Wingdings" w:hint="default"/>
      </w:rPr>
    </w:lvl>
    <w:lvl w:ilvl="6" w:tplc="04160001" w:tentative="1">
      <w:start w:val="1"/>
      <w:numFmt w:val="bullet"/>
      <w:lvlText w:val=""/>
      <w:lvlJc w:val="left"/>
      <w:pPr>
        <w:ind w:left="6817" w:hanging="360"/>
      </w:pPr>
      <w:rPr>
        <w:rFonts w:ascii="Symbol" w:hAnsi="Symbol" w:hint="default"/>
      </w:rPr>
    </w:lvl>
    <w:lvl w:ilvl="7" w:tplc="04160003" w:tentative="1">
      <w:start w:val="1"/>
      <w:numFmt w:val="bullet"/>
      <w:lvlText w:val="o"/>
      <w:lvlJc w:val="left"/>
      <w:pPr>
        <w:ind w:left="7537" w:hanging="360"/>
      </w:pPr>
      <w:rPr>
        <w:rFonts w:ascii="Courier New" w:hAnsi="Courier New" w:cs="Courier New" w:hint="default"/>
      </w:rPr>
    </w:lvl>
    <w:lvl w:ilvl="8" w:tplc="04160005" w:tentative="1">
      <w:start w:val="1"/>
      <w:numFmt w:val="bullet"/>
      <w:lvlText w:val=""/>
      <w:lvlJc w:val="left"/>
      <w:pPr>
        <w:ind w:left="8257" w:hanging="360"/>
      </w:pPr>
      <w:rPr>
        <w:rFonts w:ascii="Wingdings" w:hAnsi="Wingdings" w:hint="default"/>
      </w:rPr>
    </w:lvl>
  </w:abstractNum>
  <w:abstractNum w:abstractNumId="30" w15:restartNumberingAfterBreak="0">
    <w:nsid w:val="1E5968BE"/>
    <w:multiLevelType w:val="hybridMultilevel"/>
    <w:tmpl w:val="FF40F202"/>
    <w:lvl w:ilvl="0" w:tplc="F476ECEC">
      <w:start w:val="1"/>
      <w:numFmt w:val="bullet"/>
      <w:lvlText w:val=""/>
      <w:lvlJc w:val="left"/>
      <w:pPr>
        <w:ind w:left="1718" w:hanging="360"/>
      </w:pPr>
      <w:rPr>
        <w:rFonts w:ascii="Symbol" w:hAnsi="Symbol" w:hint="default"/>
      </w:rPr>
    </w:lvl>
    <w:lvl w:ilvl="1" w:tplc="04160003" w:tentative="1">
      <w:start w:val="1"/>
      <w:numFmt w:val="bullet"/>
      <w:lvlText w:val="o"/>
      <w:lvlJc w:val="left"/>
      <w:pPr>
        <w:ind w:left="2438" w:hanging="360"/>
      </w:pPr>
      <w:rPr>
        <w:rFonts w:ascii="Courier New" w:hAnsi="Courier New" w:cs="Courier New" w:hint="default"/>
      </w:rPr>
    </w:lvl>
    <w:lvl w:ilvl="2" w:tplc="04160005" w:tentative="1">
      <w:start w:val="1"/>
      <w:numFmt w:val="bullet"/>
      <w:lvlText w:val=""/>
      <w:lvlJc w:val="left"/>
      <w:pPr>
        <w:ind w:left="3158" w:hanging="360"/>
      </w:pPr>
      <w:rPr>
        <w:rFonts w:ascii="Wingdings" w:hAnsi="Wingdings" w:hint="default"/>
      </w:rPr>
    </w:lvl>
    <w:lvl w:ilvl="3" w:tplc="04160001" w:tentative="1">
      <w:start w:val="1"/>
      <w:numFmt w:val="bullet"/>
      <w:lvlText w:val=""/>
      <w:lvlJc w:val="left"/>
      <w:pPr>
        <w:ind w:left="3878" w:hanging="360"/>
      </w:pPr>
      <w:rPr>
        <w:rFonts w:ascii="Symbol" w:hAnsi="Symbol" w:hint="default"/>
      </w:rPr>
    </w:lvl>
    <w:lvl w:ilvl="4" w:tplc="04160003" w:tentative="1">
      <w:start w:val="1"/>
      <w:numFmt w:val="bullet"/>
      <w:lvlText w:val="o"/>
      <w:lvlJc w:val="left"/>
      <w:pPr>
        <w:ind w:left="4598" w:hanging="360"/>
      </w:pPr>
      <w:rPr>
        <w:rFonts w:ascii="Courier New" w:hAnsi="Courier New" w:cs="Courier New" w:hint="default"/>
      </w:rPr>
    </w:lvl>
    <w:lvl w:ilvl="5" w:tplc="04160005" w:tentative="1">
      <w:start w:val="1"/>
      <w:numFmt w:val="bullet"/>
      <w:lvlText w:val=""/>
      <w:lvlJc w:val="left"/>
      <w:pPr>
        <w:ind w:left="5318" w:hanging="360"/>
      </w:pPr>
      <w:rPr>
        <w:rFonts w:ascii="Wingdings" w:hAnsi="Wingdings" w:hint="default"/>
      </w:rPr>
    </w:lvl>
    <w:lvl w:ilvl="6" w:tplc="04160001" w:tentative="1">
      <w:start w:val="1"/>
      <w:numFmt w:val="bullet"/>
      <w:lvlText w:val=""/>
      <w:lvlJc w:val="left"/>
      <w:pPr>
        <w:ind w:left="6038" w:hanging="360"/>
      </w:pPr>
      <w:rPr>
        <w:rFonts w:ascii="Symbol" w:hAnsi="Symbol" w:hint="default"/>
      </w:rPr>
    </w:lvl>
    <w:lvl w:ilvl="7" w:tplc="04160003" w:tentative="1">
      <w:start w:val="1"/>
      <w:numFmt w:val="bullet"/>
      <w:lvlText w:val="o"/>
      <w:lvlJc w:val="left"/>
      <w:pPr>
        <w:ind w:left="6758" w:hanging="360"/>
      </w:pPr>
      <w:rPr>
        <w:rFonts w:ascii="Courier New" w:hAnsi="Courier New" w:cs="Courier New" w:hint="default"/>
      </w:rPr>
    </w:lvl>
    <w:lvl w:ilvl="8" w:tplc="04160005" w:tentative="1">
      <w:start w:val="1"/>
      <w:numFmt w:val="bullet"/>
      <w:lvlText w:val=""/>
      <w:lvlJc w:val="left"/>
      <w:pPr>
        <w:ind w:left="7478" w:hanging="360"/>
      </w:pPr>
      <w:rPr>
        <w:rFonts w:ascii="Wingdings" w:hAnsi="Wingdings" w:hint="default"/>
      </w:rPr>
    </w:lvl>
  </w:abstractNum>
  <w:abstractNum w:abstractNumId="31" w15:restartNumberingAfterBreak="0">
    <w:nsid w:val="1E6A0483"/>
    <w:multiLevelType w:val="multilevel"/>
    <w:tmpl w:val="26DE5DFE"/>
    <w:lvl w:ilvl="0">
      <w:start w:val="1"/>
      <w:numFmt w:val="lowerLetter"/>
      <w:lvlText w:val="%1)"/>
      <w:lvlJc w:val="left"/>
      <w:pPr>
        <w:ind w:left="1636" w:hanging="360"/>
      </w:pPr>
      <w:rPr>
        <w:rFonts w:hint="default"/>
      </w:rPr>
    </w:lvl>
    <w:lvl w:ilvl="1">
      <w:start w:val="1"/>
      <w:numFmt w:val="decimal"/>
      <w:suff w:val="space"/>
      <w:lvlText w:val="%1.%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32" w15:restartNumberingAfterBreak="0">
    <w:nsid w:val="20E40C45"/>
    <w:multiLevelType w:val="hybridMultilevel"/>
    <w:tmpl w:val="B7DCEE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4" w15:restartNumberingAfterBreak="0">
    <w:nsid w:val="21F43B13"/>
    <w:multiLevelType w:val="multilevel"/>
    <w:tmpl w:val="ECBC7ADE"/>
    <w:lvl w:ilvl="0">
      <w:start w:val="1"/>
      <w:numFmt w:val="bullet"/>
      <w:lvlText w:val=""/>
      <w:lvlJc w:val="left"/>
      <w:pPr>
        <w:tabs>
          <w:tab w:val="num" w:pos="0"/>
        </w:tabs>
        <w:ind w:left="1713" w:hanging="360"/>
      </w:pPr>
      <w:rPr>
        <w:rFonts w:ascii="Wingdings" w:hAnsi="Wingdings"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35" w15:restartNumberingAfterBreak="0">
    <w:nsid w:val="221A69D5"/>
    <w:multiLevelType w:val="multilevel"/>
    <w:tmpl w:val="95A0BD36"/>
    <w:lvl w:ilvl="0">
      <w:start w:val="1"/>
      <w:numFmt w:val="decimal"/>
      <w:pStyle w:val="Ttulo1"/>
      <w:lvlText w:val="%1."/>
      <w:lvlJc w:val="left"/>
      <w:pPr>
        <w:ind w:left="360" w:hanging="360"/>
      </w:pPr>
      <w:rPr>
        <w:rFonts w:hint="default"/>
        <w:b/>
      </w:rPr>
    </w:lvl>
    <w:lvl w:ilvl="1">
      <w:start w:val="1"/>
      <w:numFmt w:val="decimal"/>
      <w:pStyle w:val="Ttulo2"/>
      <w:lvlText w:val="%1.%2."/>
      <w:lvlJc w:val="left"/>
      <w:pPr>
        <w:ind w:left="43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3A52D2D"/>
    <w:multiLevelType w:val="multilevel"/>
    <w:tmpl w:val="B36CEA0E"/>
    <w:lvl w:ilvl="0">
      <w:start w:val="1"/>
      <w:numFmt w:val="lowerLetter"/>
      <w:lvlText w:val="%1)"/>
      <w:lvlJc w:val="left"/>
      <w:pPr>
        <w:tabs>
          <w:tab w:val="num" w:pos="0"/>
        </w:tabs>
        <w:ind w:left="1735" w:hanging="360"/>
      </w:pPr>
    </w:lvl>
    <w:lvl w:ilvl="1">
      <w:start w:val="1"/>
      <w:numFmt w:val="lowerLetter"/>
      <w:lvlText w:val="%2."/>
      <w:lvlJc w:val="left"/>
      <w:pPr>
        <w:tabs>
          <w:tab w:val="num" w:pos="0"/>
        </w:tabs>
        <w:ind w:left="2455" w:hanging="360"/>
      </w:pPr>
    </w:lvl>
    <w:lvl w:ilvl="2">
      <w:start w:val="1"/>
      <w:numFmt w:val="lowerRoman"/>
      <w:lvlText w:val="%3."/>
      <w:lvlJc w:val="right"/>
      <w:pPr>
        <w:tabs>
          <w:tab w:val="num" w:pos="0"/>
        </w:tabs>
        <w:ind w:left="3175" w:hanging="180"/>
      </w:pPr>
    </w:lvl>
    <w:lvl w:ilvl="3">
      <w:start w:val="1"/>
      <w:numFmt w:val="decimal"/>
      <w:lvlText w:val="%4."/>
      <w:lvlJc w:val="left"/>
      <w:pPr>
        <w:tabs>
          <w:tab w:val="num" w:pos="0"/>
        </w:tabs>
        <w:ind w:left="3895" w:hanging="360"/>
      </w:pPr>
    </w:lvl>
    <w:lvl w:ilvl="4">
      <w:start w:val="1"/>
      <w:numFmt w:val="lowerLetter"/>
      <w:lvlText w:val="%5."/>
      <w:lvlJc w:val="left"/>
      <w:pPr>
        <w:tabs>
          <w:tab w:val="num" w:pos="0"/>
        </w:tabs>
        <w:ind w:left="4615" w:hanging="360"/>
      </w:pPr>
    </w:lvl>
    <w:lvl w:ilvl="5">
      <w:start w:val="1"/>
      <w:numFmt w:val="lowerRoman"/>
      <w:lvlText w:val="%6."/>
      <w:lvlJc w:val="right"/>
      <w:pPr>
        <w:tabs>
          <w:tab w:val="num" w:pos="0"/>
        </w:tabs>
        <w:ind w:left="5335" w:hanging="180"/>
      </w:pPr>
    </w:lvl>
    <w:lvl w:ilvl="6">
      <w:start w:val="1"/>
      <w:numFmt w:val="decimal"/>
      <w:lvlText w:val="%7."/>
      <w:lvlJc w:val="left"/>
      <w:pPr>
        <w:tabs>
          <w:tab w:val="num" w:pos="0"/>
        </w:tabs>
        <w:ind w:left="6055" w:hanging="360"/>
      </w:pPr>
    </w:lvl>
    <w:lvl w:ilvl="7">
      <w:start w:val="1"/>
      <w:numFmt w:val="lowerLetter"/>
      <w:lvlText w:val="%8."/>
      <w:lvlJc w:val="left"/>
      <w:pPr>
        <w:tabs>
          <w:tab w:val="num" w:pos="0"/>
        </w:tabs>
        <w:ind w:left="6775" w:hanging="360"/>
      </w:pPr>
    </w:lvl>
    <w:lvl w:ilvl="8">
      <w:start w:val="1"/>
      <w:numFmt w:val="lowerRoman"/>
      <w:lvlText w:val="%9."/>
      <w:lvlJc w:val="right"/>
      <w:pPr>
        <w:tabs>
          <w:tab w:val="num" w:pos="0"/>
        </w:tabs>
        <w:ind w:left="7495" w:hanging="180"/>
      </w:pPr>
    </w:lvl>
  </w:abstractNum>
  <w:abstractNum w:abstractNumId="37" w15:restartNumberingAfterBreak="0">
    <w:nsid w:val="27DC6C86"/>
    <w:multiLevelType w:val="multilevel"/>
    <w:tmpl w:val="4702776E"/>
    <w:lvl w:ilvl="0">
      <w:start w:val="1"/>
      <w:numFmt w:val="lowerLetter"/>
      <w:lvlText w:val="%1)"/>
      <w:lvlJc w:val="left"/>
      <w:pPr>
        <w:tabs>
          <w:tab w:val="num" w:pos="0"/>
        </w:tabs>
        <w:ind w:left="720" w:hanging="360"/>
      </w:pPr>
    </w:lvl>
    <w:lvl w:ilvl="1">
      <w:start w:val="1"/>
      <w:numFmt w:val="decimal"/>
      <w:suff w:val="space"/>
      <w:lvlText w:val="%1.%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2B8601CA"/>
    <w:multiLevelType w:val="hybridMultilevel"/>
    <w:tmpl w:val="B1D842B6"/>
    <w:lvl w:ilvl="0" w:tplc="F476ECEC">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39" w15:restartNumberingAfterBreak="0">
    <w:nsid w:val="2DE32B56"/>
    <w:multiLevelType w:val="multilevel"/>
    <w:tmpl w:val="835838AE"/>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2F51794C"/>
    <w:multiLevelType w:val="hybridMultilevel"/>
    <w:tmpl w:val="74B830E4"/>
    <w:lvl w:ilvl="0" w:tplc="A438A86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30A72237"/>
    <w:multiLevelType w:val="hybridMultilevel"/>
    <w:tmpl w:val="C478D7AE"/>
    <w:lvl w:ilvl="0" w:tplc="04160005">
      <w:start w:val="1"/>
      <w:numFmt w:val="bullet"/>
      <w:lvlText w:val=""/>
      <w:lvlJc w:val="left"/>
      <w:pPr>
        <w:ind w:left="2498" w:hanging="360"/>
      </w:pPr>
      <w:rPr>
        <w:rFonts w:ascii="Wingdings" w:hAnsi="Wingdings" w:hint="default"/>
      </w:rPr>
    </w:lvl>
    <w:lvl w:ilvl="1" w:tplc="04160003" w:tentative="1">
      <w:start w:val="1"/>
      <w:numFmt w:val="bullet"/>
      <w:lvlText w:val="o"/>
      <w:lvlJc w:val="left"/>
      <w:pPr>
        <w:ind w:left="3218" w:hanging="360"/>
      </w:pPr>
      <w:rPr>
        <w:rFonts w:ascii="Courier New" w:hAnsi="Courier New" w:cs="Courier New" w:hint="default"/>
      </w:rPr>
    </w:lvl>
    <w:lvl w:ilvl="2" w:tplc="04160005" w:tentative="1">
      <w:start w:val="1"/>
      <w:numFmt w:val="bullet"/>
      <w:lvlText w:val=""/>
      <w:lvlJc w:val="left"/>
      <w:pPr>
        <w:ind w:left="3938" w:hanging="360"/>
      </w:pPr>
      <w:rPr>
        <w:rFonts w:ascii="Wingdings" w:hAnsi="Wingdings" w:hint="default"/>
      </w:rPr>
    </w:lvl>
    <w:lvl w:ilvl="3" w:tplc="04160001" w:tentative="1">
      <w:start w:val="1"/>
      <w:numFmt w:val="bullet"/>
      <w:lvlText w:val=""/>
      <w:lvlJc w:val="left"/>
      <w:pPr>
        <w:ind w:left="4658" w:hanging="360"/>
      </w:pPr>
      <w:rPr>
        <w:rFonts w:ascii="Symbol" w:hAnsi="Symbol" w:hint="default"/>
      </w:rPr>
    </w:lvl>
    <w:lvl w:ilvl="4" w:tplc="04160003" w:tentative="1">
      <w:start w:val="1"/>
      <w:numFmt w:val="bullet"/>
      <w:lvlText w:val="o"/>
      <w:lvlJc w:val="left"/>
      <w:pPr>
        <w:ind w:left="5378" w:hanging="360"/>
      </w:pPr>
      <w:rPr>
        <w:rFonts w:ascii="Courier New" w:hAnsi="Courier New" w:cs="Courier New" w:hint="default"/>
      </w:rPr>
    </w:lvl>
    <w:lvl w:ilvl="5" w:tplc="04160005" w:tentative="1">
      <w:start w:val="1"/>
      <w:numFmt w:val="bullet"/>
      <w:lvlText w:val=""/>
      <w:lvlJc w:val="left"/>
      <w:pPr>
        <w:ind w:left="6098" w:hanging="360"/>
      </w:pPr>
      <w:rPr>
        <w:rFonts w:ascii="Wingdings" w:hAnsi="Wingdings" w:hint="default"/>
      </w:rPr>
    </w:lvl>
    <w:lvl w:ilvl="6" w:tplc="04160001" w:tentative="1">
      <w:start w:val="1"/>
      <w:numFmt w:val="bullet"/>
      <w:lvlText w:val=""/>
      <w:lvlJc w:val="left"/>
      <w:pPr>
        <w:ind w:left="6818" w:hanging="360"/>
      </w:pPr>
      <w:rPr>
        <w:rFonts w:ascii="Symbol" w:hAnsi="Symbol" w:hint="default"/>
      </w:rPr>
    </w:lvl>
    <w:lvl w:ilvl="7" w:tplc="04160003" w:tentative="1">
      <w:start w:val="1"/>
      <w:numFmt w:val="bullet"/>
      <w:lvlText w:val="o"/>
      <w:lvlJc w:val="left"/>
      <w:pPr>
        <w:ind w:left="7538" w:hanging="360"/>
      </w:pPr>
      <w:rPr>
        <w:rFonts w:ascii="Courier New" w:hAnsi="Courier New" w:cs="Courier New" w:hint="default"/>
      </w:rPr>
    </w:lvl>
    <w:lvl w:ilvl="8" w:tplc="04160005" w:tentative="1">
      <w:start w:val="1"/>
      <w:numFmt w:val="bullet"/>
      <w:lvlText w:val=""/>
      <w:lvlJc w:val="left"/>
      <w:pPr>
        <w:ind w:left="8258" w:hanging="360"/>
      </w:pPr>
      <w:rPr>
        <w:rFonts w:ascii="Wingdings" w:hAnsi="Wingdings" w:hint="default"/>
      </w:rPr>
    </w:lvl>
  </w:abstractNum>
  <w:abstractNum w:abstractNumId="42" w15:restartNumberingAfterBreak="0">
    <w:nsid w:val="3112465F"/>
    <w:multiLevelType w:val="hybridMultilevel"/>
    <w:tmpl w:val="E940FBA8"/>
    <w:lvl w:ilvl="0" w:tplc="63DED438">
      <w:start w:val="1"/>
      <w:numFmt w:val="bullet"/>
      <w:lvlText w:val="-"/>
      <w:lvlJc w:val="left"/>
      <w:pPr>
        <w:ind w:left="2625" w:hanging="360"/>
      </w:pPr>
      <w:rPr>
        <w:rFonts w:ascii="Courier New" w:hAnsi="Courier New" w:hint="default"/>
      </w:rPr>
    </w:lvl>
    <w:lvl w:ilvl="1" w:tplc="04160003" w:tentative="1">
      <w:start w:val="1"/>
      <w:numFmt w:val="bullet"/>
      <w:lvlText w:val="o"/>
      <w:lvlJc w:val="left"/>
      <w:pPr>
        <w:ind w:left="3345" w:hanging="360"/>
      </w:pPr>
      <w:rPr>
        <w:rFonts w:ascii="Courier New" w:hAnsi="Courier New" w:cs="Courier New" w:hint="default"/>
      </w:rPr>
    </w:lvl>
    <w:lvl w:ilvl="2" w:tplc="04160005" w:tentative="1">
      <w:start w:val="1"/>
      <w:numFmt w:val="bullet"/>
      <w:lvlText w:val=""/>
      <w:lvlJc w:val="left"/>
      <w:pPr>
        <w:ind w:left="4065" w:hanging="360"/>
      </w:pPr>
      <w:rPr>
        <w:rFonts w:ascii="Wingdings" w:hAnsi="Wingdings" w:hint="default"/>
      </w:rPr>
    </w:lvl>
    <w:lvl w:ilvl="3" w:tplc="04160001" w:tentative="1">
      <w:start w:val="1"/>
      <w:numFmt w:val="bullet"/>
      <w:lvlText w:val=""/>
      <w:lvlJc w:val="left"/>
      <w:pPr>
        <w:ind w:left="4785" w:hanging="360"/>
      </w:pPr>
      <w:rPr>
        <w:rFonts w:ascii="Symbol" w:hAnsi="Symbol" w:hint="default"/>
      </w:rPr>
    </w:lvl>
    <w:lvl w:ilvl="4" w:tplc="04160003" w:tentative="1">
      <w:start w:val="1"/>
      <w:numFmt w:val="bullet"/>
      <w:lvlText w:val="o"/>
      <w:lvlJc w:val="left"/>
      <w:pPr>
        <w:ind w:left="5505" w:hanging="360"/>
      </w:pPr>
      <w:rPr>
        <w:rFonts w:ascii="Courier New" w:hAnsi="Courier New" w:cs="Courier New" w:hint="default"/>
      </w:rPr>
    </w:lvl>
    <w:lvl w:ilvl="5" w:tplc="04160005" w:tentative="1">
      <w:start w:val="1"/>
      <w:numFmt w:val="bullet"/>
      <w:lvlText w:val=""/>
      <w:lvlJc w:val="left"/>
      <w:pPr>
        <w:ind w:left="6225" w:hanging="360"/>
      </w:pPr>
      <w:rPr>
        <w:rFonts w:ascii="Wingdings" w:hAnsi="Wingdings" w:hint="default"/>
      </w:rPr>
    </w:lvl>
    <w:lvl w:ilvl="6" w:tplc="04160001" w:tentative="1">
      <w:start w:val="1"/>
      <w:numFmt w:val="bullet"/>
      <w:lvlText w:val=""/>
      <w:lvlJc w:val="left"/>
      <w:pPr>
        <w:ind w:left="6945" w:hanging="360"/>
      </w:pPr>
      <w:rPr>
        <w:rFonts w:ascii="Symbol" w:hAnsi="Symbol" w:hint="default"/>
      </w:rPr>
    </w:lvl>
    <w:lvl w:ilvl="7" w:tplc="04160003" w:tentative="1">
      <w:start w:val="1"/>
      <w:numFmt w:val="bullet"/>
      <w:lvlText w:val="o"/>
      <w:lvlJc w:val="left"/>
      <w:pPr>
        <w:ind w:left="7665" w:hanging="360"/>
      </w:pPr>
      <w:rPr>
        <w:rFonts w:ascii="Courier New" w:hAnsi="Courier New" w:cs="Courier New" w:hint="default"/>
      </w:rPr>
    </w:lvl>
    <w:lvl w:ilvl="8" w:tplc="04160005" w:tentative="1">
      <w:start w:val="1"/>
      <w:numFmt w:val="bullet"/>
      <w:lvlText w:val=""/>
      <w:lvlJc w:val="left"/>
      <w:pPr>
        <w:ind w:left="8385" w:hanging="360"/>
      </w:pPr>
      <w:rPr>
        <w:rFonts w:ascii="Wingdings" w:hAnsi="Wingdings" w:hint="default"/>
      </w:rPr>
    </w:lvl>
  </w:abstractNum>
  <w:abstractNum w:abstractNumId="43" w15:restartNumberingAfterBreak="0">
    <w:nsid w:val="316829DD"/>
    <w:multiLevelType w:val="hybridMultilevel"/>
    <w:tmpl w:val="74A2E7AE"/>
    <w:lvl w:ilvl="0" w:tplc="0A1ADD90">
      <w:start w:val="1"/>
      <w:numFmt w:val="decimal"/>
      <w:lvlText w:val="%1)"/>
      <w:lvlJc w:val="left"/>
      <w:pPr>
        <w:ind w:left="720" w:hanging="36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337850E3"/>
    <w:multiLevelType w:val="multilevel"/>
    <w:tmpl w:val="B0C62200"/>
    <w:lvl w:ilvl="0">
      <w:start w:val="1"/>
      <w:numFmt w:val="bullet"/>
      <w:lvlText w:val="-"/>
      <w:lvlJc w:val="left"/>
      <w:pPr>
        <w:tabs>
          <w:tab w:val="num" w:pos="0"/>
        </w:tabs>
        <w:ind w:left="1996" w:hanging="360"/>
      </w:pPr>
      <w:rPr>
        <w:rFonts w:ascii="Courier New" w:hAnsi="Courier New" w:cs="Courier New" w:hint="default"/>
      </w:rPr>
    </w:lvl>
    <w:lvl w:ilvl="1">
      <w:start w:val="1"/>
      <w:numFmt w:val="bullet"/>
      <w:lvlText w:val="o"/>
      <w:lvlJc w:val="left"/>
      <w:pPr>
        <w:tabs>
          <w:tab w:val="num" w:pos="0"/>
        </w:tabs>
        <w:ind w:left="2716" w:hanging="360"/>
      </w:pPr>
      <w:rPr>
        <w:rFonts w:ascii="Courier New" w:hAnsi="Courier New" w:cs="Courier New" w:hint="default"/>
      </w:rPr>
    </w:lvl>
    <w:lvl w:ilvl="2">
      <w:start w:val="1"/>
      <w:numFmt w:val="bullet"/>
      <w:lvlText w:val=""/>
      <w:lvlJc w:val="left"/>
      <w:pPr>
        <w:tabs>
          <w:tab w:val="num" w:pos="0"/>
        </w:tabs>
        <w:ind w:left="3436" w:hanging="360"/>
      </w:pPr>
      <w:rPr>
        <w:rFonts w:ascii="Wingdings" w:hAnsi="Wingdings" w:cs="Wingdings" w:hint="default"/>
      </w:rPr>
    </w:lvl>
    <w:lvl w:ilvl="3">
      <w:start w:val="1"/>
      <w:numFmt w:val="bullet"/>
      <w:lvlText w:val=""/>
      <w:lvlJc w:val="left"/>
      <w:pPr>
        <w:tabs>
          <w:tab w:val="num" w:pos="0"/>
        </w:tabs>
        <w:ind w:left="4156" w:hanging="360"/>
      </w:pPr>
      <w:rPr>
        <w:rFonts w:ascii="Symbol" w:hAnsi="Symbol" w:cs="Symbol" w:hint="default"/>
      </w:rPr>
    </w:lvl>
    <w:lvl w:ilvl="4">
      <w:start w:val="1"/>
      <w:numFmt w:val="bullet"/>
      <w:lvlText w:val="o"/>
      <w:lvlJc w:val="left"/>
      <w:pPr>
        <w:tabs>
          <w:tab w:val="num" w:pos="0"/>
        </w:tabs>
        <w:ind w:left="4876" w:hanging="360"/>
      </w:pPr>
      <w:rPr>
        <w:rFonts w:ascii="Courier New" w:hAnsi="Courier New" w:cs="Courier New" w:hint="default"/>
      </w:rPr>
    </w:lvl>
    <w:lvl w:ilvl="5">
      <w:start w:val="1"/>
      <w:numFmt w:val="bullet"/>
      <w:lvlText w:val=""/>
      <w:lvlJc w:val="left"/>
      <w:pPr>
        <w:tabs>
          <w:tab w:val="num" w:pos="0"/>
        </w:tabs>
        <w:ind w:left="5596" w:hanging="360"/>
      </w:pPr>
      <w:rPr>
        <w:rFonts w:ascii="Wingdings" w:hAnsi="Wingdings" w:cs="Wingdings" w:hint="default"/>
      </w:rPr>
    </w:lvl>
    <w:lvl w:ilvl="6">
      <w:start w:val="1"/>
      <w:numFmt w:val="bullet"/>
      <w:lvlText w:val=""/>
      <w:lvlJc w:val="left"/>
      <w:pPr>
        <w:tabs>
          <w:tab w:val="num" w:pos="0"/>
        </w:tabs>
        <w:ind w:left="6316" w:hanging="360"/>
      </w:pPr>
      <w:rPr>
        <w:rFonts w:ascii="Symbol" w:hAnsi="Symbol" w:cs="Symbol" w:hint="default"/>
      </w:rPr>
    </w:lvl>
    <w:lvl w:ilvl="7">
      <w:start w:val="1"/>
      <w:numFmt w:val="bullet"/>
      <w:lvlText w:val="o"/>
      <w:lvlJc w:val="left"/>
      <w:pPr>
        <w:tabs>
          <w:tab w:val="num" w:pos="0"/>
        </w:tabs>
        <w:ind w:left="7036" w:hanging="360"/>
      </w:pPr>
      <w:rPr>
        <w:rFonts w:ascii="Courier New" w:hAnsi="Courier New" w:cs="Courier New" w:hint="default"/>
      </w:rPr>
    </w:lvl>
    <w:lvl w:ilvl="8">
      <w:start w:val="1"/>
      <w:numFmt w:val="bullet"/>
      <w:lvlText w:val=""/>
      <w:lvlJc w:val="left"/>
      <w:pPr>
        <w:tabs>
          <w:tab w:val="num" w:pos="0"/>
        </w:tabs>
        <w:ind w:left="7756" w:hanging="360"/>
      </w:pPr>
      <w:rPr>
        <w:rFonts w:ascii="Wingdings" w:hAnsi="Wingdings" w:cs="Wingdings" w:hint="default"/>
      </w:rPr>
    </w:lvl>
  </w:abstractNum>
  <w:abstractNum w:abstractNumId="45" w15:restartNumberingAfterBreak="0">
    <w:nsid w:val="34304324"/>
    <w:multiLevelType w:val="hybridMultilevel"/>
    <w:tmpl w:val="1B64140E"/>
    <w:lvl w:ilvl="0" w:tplc="8D1CCC60">
      <w:start w:val="1"/>
      <w:numFmt w:val="decimal"/>
      <w:lvlText w:val="b.%1)"/>
      <w:lvlJc w:val="left"/>
      <w:pPr>
        <w:ind w:left="1850" w:hanging="360"/>
      </w:pPr>
      <w:rPr>
        <w:rFonts w:hint="default"/>
      </w:rPr>
    </w:lvl>
    <w:lvl w:ilvl="1" w:tplc="04160019" w:tentative="1">
      <w:start w:val="1"/>
      <w:numFmt w:val="lowerLetter"/>
      <w:lvlText w:val="%2."/>
      <w:lvlJc w:val="left"/>
      <w:pPr>
        <w:ind w:left="2570" w:hanging="360"/>
      </w:pPr>
    </w:lvl>
    <w:lvl w:ilvl="2" w:tplc="0416001B" w:tentative="1">
      <w:start w:val="1"/>
      <w:numFmt w:val="lowerRoman"/>
      <w:lvlText w:val="%3."/>
      <w:lvlJc w:val="right"/>
      <w:pPr>
        <w:ind w:left="3290" w:hanging="180"/>
      </w:pPr>
    </w:lvl>
    <w:lvl w:ilvl="3" w:tplc="0416000F" w:tentative="1">
      <w:start w:val="1"/>
      <w:numFmt w:val="decimal"/>
      <w:lvlText w:val="%4."/>
      <w:lvlJc w:val="left"/>
      <w:pPr>
        <w:ind w:left="4010" w:hanging="360"/>
      </w:pPr>
    </w:lvl>
    <w:lvl w:ilvl="4" w:tplc="04160019" w:tentative="1">
      <w:start w:val="1"/>
      <w:numFmt w:val="lowerLetter"/>
      <w:lvlText w:val="%5."/>
      <w:lvlJc w:val="left"/>
      <w:pPr>
        <w:ind w:left="4730" w:hanging="360"/>
      </w:pPr>
    </w:lvl>
    <w:lvl w:ilvl="5" w:tplc="0416001B" w:tentative="1">
      <w:start w:val="1"/>
      <w:numFmt w:val="lowerRoman"/>
      <w:lvlText w:val="%6."/>
      <w:lvlJc w:val="right"/>
      <w:pPr>
        <w:ind w:left="5450" w:hanging="180"/>
      </w:pPr>
    </w:lvl>
    <w:lvl w:ilvl="6" w:tplc="0416000F" w:tentative="1">
      <w:start w:val="1"/>
      <w:numFmt w:val="decimal"/>
      <w:lvlText w:val="%7."/>
      <w:lvlJc w:val="left"/>
      <w:pPr>
        <w:ind w:left="6170" w:hanging="360"/>
      </w:pPr>
    </w:lvl>
    <w:lvl w:ilvl="7" w:tplc="04160019" w:tentative="1">
      <w:start w:val="1"/>
      <w:numFmt w:val="lowerLetter"/>
      <w:lvlText w:val="%8."/>
      <w:lvlJc w:val="left"/>
      <w:pPr>
        <w:ind w:left="6890" w:hanging="360"/>
      </w:pPr>
    </w:lvl>
    <w:lvl w:ilvl="8" w:tplc="0416001B" w:tentative="1">
      <w:start w:val="1"/>
      <w:numFmt w:val="lowerRoman"/>
      <w:lvlText w:val="%9."/>
      <w:lvlJc w:val="right"/>
      <w:pPr>
        <w:ind w:left="7610" w:hanging="180"/>
      </w:pPr>
    </w:lvl>
  </w:abstractNum>
  <w:abstractNum w:abstractNumId="46" w15:restartNumberingAfterBreak="0">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35C45C45"/>
    <w:multiLevelType w:val="multilevel"/>
    <w:tmpl w:val="01EE41FA"/>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Wingdings" w:hAnsi="Wingding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36615AC2"/>
    <w:multiLevelType w:val="hybridMultilevel"/>
    <w:tmpl w:val="FFD2E23E"/>
    <w:lvl w:ilvl="0" w:tplc="F476ECE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385E1F11"/>
    <w:multiLevelType w:val="hybridMultilevel"/>
    <w:tmpl w:val="0E0C5766"/>
    <w:lvl w:ilvl="0" w:tplc="F476ECEC">
      <w:start w:val="1"/>
      <w:numFmt w:val="bullet"/>
      <w:lvlText w:val=""/>
      <w:lvlJc w:val="left"/>
      <w:pPr>
        <w:ind w:left="2421" w:hanging="360"/>
      </w:pPr>
      <w:rPr>
        <w:rFonts w:ascii="Symbol" w:hAnsi="Symbol"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50" w15:restartNumberingAfterBreak="0">
    <w:nsid w:val="38972BEC"/>
    <w:multiLevelType w:val="hybridMultilevel"/>
    <w:tmpl w:val="B3926DDA"/>
    <w:lvl w:ilvl="0" w:tplc="A438A86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39396DEE"/>
    <w:multiLevelType w:val="multilevel"/>
    <w:tmpl w:val="1B12F5F0"/>
    <w:lvl w:ilvl="0">
      <w:start w:val="6"/>
      <w:numFmt w:val="decimal"/>
      <w:lvlText w:val="%1."/>
      <w:lvlJc w:val="left"/>
      <w:pPr>
        <w:ind w:left="495" w:hanging="495"/>
      </w:pPr>
      <w:rPr>
        <w:rFonts w:hint="default"/>
      </w:rPr>
    </w:lvl>
    <w:lvl w:ilvl="1">
      <w:start w:val="3"/>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39802901"/>
    <w:multiLevelType w:val="hybridMultilevel"/>
    <w:tmpl w:val="11A426DE"/>
    <w:lvl w:ilvl="0" w:tplc="F57C381C">
      <w:start w:val="1"/>
      <w:numFmt w:val="lowerLetter"/>
      <w:lvlText w:val="%1)"/>
      <w:lvlJc w:val="left"/>
      <w:pPr>
        <w:ind w:left="1375" w:hanging="360"/>
      </w:pPr>
      <w:rPr>
        <w:rFonts w:hint="default"/>
      </w:rPr>
    </w:lvl>
    <w:lvl w:ilvl="1" w:tplc="04160019" w:tentative="1">
      <w:start w:val="1"/>
      <w:numFmt w:val="lowerLetter"/>
      <w:lvlText w:val="%2."/>
      <w:lvlJc w:val="left"/>
      <w:pPr>
        <w:ind w:left="2095" w:hanging="360"/>
      </w:pPr>
    </w:lvl>
    <w:lvl w:ilvl="2" w:tplc="0416001B" w:tentative="1">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53" w15:restartNumberingAfterBreak="0">
    <w:nsid w:val="3A0B7D78"/>
    <w:multiLevelType w:val="multilevel"/>
    <w:tmpl w:val="6040E6B0"/>
    <w:lvl w:ilvl="0">
      <w:start w:val="1"/>
      <w:numFmt w:val="lowerLetter"/>
      <w:lvlText w:val="%1)"/>
      <w:lvlJc w:val="left"/>
      <w:pPr>
        <w:tabs>
          <w:tab w:val="num" w:pos="0"/>
        </w:tabs>
        <w:ind w:left="2861" w:hanging="360"/>
      </w:pPr>
    </w:lvl>
    <w:lvl w:ilvl="1">
      <w:start w:val="1"/>
      <w:numFmt w:val="lowerLetter"/>
      <w:lvlText w:val="%2."/>
      <w:lvlJc w:val="left"/>
      <w:pPr>
        <w:tabs>
          <w:tab w:val="num" w:pos="0"/>
        </w:tabs>
        <w:ind w:left="3581" w:hanging="360"/>
      </w:pPr>
    </w:lvl>
    <w:lvl w:ilvl="2">
      <w:start w:val="1"/>
      <w:numFmt w:val="lowerRoman"/>
      <w:lvlText w:val="%3."/>
      <w:lvlJc w:val="right"/>
      <w:pPr>
        <w:tabs>
          <w:tab w:val="num" w:pos="0"/>
        </w:tabs>
        <w:ind w:left="4301" w:hanging="180"/>
      </w:pPr>
    </w:lvl>
    <w:lvl w:ilvl="3">
      <w:start w:val="1"/>
      <w:numFmt w:val="decimal"/>
      <w:lvlText w:val="%4."/>
      <w:lvlJc w:val="left"/>
      <w:pPr>
        <w:tabs>
          <w:tab w:val="num" w:pos="0"/>
        </w:tabs>
        <w:ind w:left="5021" w:hanging="360"/>
      </w:pPr>
    </w:lvl>
    <w:lvl w:ilvl="4">
      <w:start w:val="1"/>
      <w:numFmt w:val="lowerLetter"/>
      <w:lvlText w:val="%5."/>
      <w:lvlJc w:val="left"/>
      <w:pPr>
        <w:tabs>
          <w:tab w:val="num" w:pos="0"/>
        </w:tabs>
        <w:ind w:left="5741" w:hanging="360"/>
      </w:pPr>
    </w:lvl>
    <w:lvl w:ilvl="5">
      <w:start w:val="1"/>
      <w:numFmt w:val="lowerRoman"/>
      <w:lvlText w:val="%6."/>
      <w:lvlJc w:val="right"/>
      <w:pPr>
        <w:tabs>
          <w:tab w:val="num" w:pos="0"/>
        </w:tabs>
        <w:ind w:left="6461" w:hanging="180"/>
      </w:pPr>
    </w:lvl>
    <w:lvl w:ilvl="6">
      <w:start w:val="1"/>
      <w:numFmt w:val="decimal"/>
      <w:lvlText w:val="%7."/>
      <w:lvlJc w:val="left"/>
      <w:pPr>
        <w:tabs>
          <w:tab w:val="num" w:pos="0"/>
        </w:tabs>
        <w:ind w:left="7181" w:hanging="360"/>
      </w:pPr>
    </w:lvl>
    <w:lvl w:ilvl="7">
      <w:start w:val="1"/>
      <w:numFmt w:val="lowerLetter"/>
      <w:lvlText w:val="%8."/>
      <w:lvlJc w:val="left"/>
      <w:pPr>
        <w:tabs>
          <w:tab w:val="num" w:pos="0"/>
        </w:tabs>
        <w:ind w:left="7901" w:hanging="360"/>
      </w:pPr>
    </w:lvl>
    <w:lvl w:ilvl="8">
      <w:start w:val="1"/>
      <w:numFmt w:val="lowerRoman"/>
      <w:lvlText w:val="%9."/>
      <w:lvlJc w:val="right"/>
      <w:pPr>
        <w:tabs>
          <w:tab w:val="num" w:pos="0"/>
        </w:tabs>
        <w:ind w:left="8621" w:hanging="180"/>
      </w:pPr>
    </w:lvl>
  </w:abstractNum>
  <w:abstractNum w:abstractNumId="54" w15:restartNumberingAfterBreak="0">
    <w:nsid w:val="3A9F32A8"/>
    <w:multiLevelType w:val="hybridMultilevel"/>
    <w:tmpl w:val="664002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3AD659F2"/>
    <w:multiLevelType w:val="multilevel"/>
    <w:tmpl w:val="DD2224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3B3776A8"/>
    <w:multiLevelType w:val="hybridMultilevel"/>
    <w:tmpl w:val="B76E8AA2"/>
    <w:lvl w:ilvl="0" w:tplc="63DED438">
      <w:start w:val="1"/>
      <w:numFmt w:val="bullet"/>
      <w:lvlText w:val="-"/>
      <w:lvlJc w:val="left"/>
      <w:pPr>
        <w:ind w:left="2563" w:hanging="360"/>
      </w:pPr>
      <w:rPr>
        <w:rFonts w:ascii="Courier New" w:hAnsi="Courier New"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57" w15:restartNumberingAfterBreak="0">
    <w:nsid w:val="3B781B2E"/>
    <w:multiLevelType w:val="hybridMultilevel"/>
    <w:tmpl w:val="BF76A398"/>
    <w:lvl w:ilvl="0" w:tplc="AA62198A">
      <w:start w:val="1"/>
      <w:numFmt w:val="lowerLetter"/>
      <w:pStyle w:val="PargrafodaLista"/>
      <w:lvlText w:val="%1)"/>
      <w:lvlJc w:val="left"/>
      <w:pPr>
        <w:ind w:left="1658" w:hanging="360"/>
      </w:pPr>
      <w:rPr>
        <w:rFonts w:hint="default"/>
      </w:rPr>
    </w:lvl>
    <w:lvl w:ilvl="1" w:tplc="04160019" w:tentative="1">
      <w:start w:val="1"/>
      <w:numFmt w:val="lowerLetter"/>
      <w:lvlText w:val="%2."/>
      <w:lvlJc w:val="left"/>
      <w:pPr>
        <w:ind w:left="2378" w:hanging="360"/>
      </w:pPr>
    </w:lvl>
    <w:lvl w:ilvl="2" w:tplc="0416001B" w:tentative="1">
      <w:start w:val="1"/>
      <w:numFmt w:val="lowerRoman"/>
      <w:lvlText w:val="%3."/>
      <w:lvlJc w:val="right"/>
      <w:pPr>
        <w:ind w:left="3098" w:hanging="180"/>
      </w:pPr>
    </w:lvl>
    <w:lvl w:ilvl="3" w:tplc="0416000F" w:tentative="1">
      <w:start w:val="1"/>
      <w:numFmt w:val="decimal"/>
      <w:lvlText w:val="%4."/>
      <w:lvlJc w:val="left"/>
      <w:pPr>
        <w:ind w:left="3818" w:hanging="360"/>
      </w:pPr>
    </w:lvl>
    <w:lvl w:ilvl="4" w:tplc="04160019" w:tentative="1">
      <w:start w:val="1"/>
      <w:numFmt w:val="lowerLetter"/>
      <w:lvlText w:val="%5."/>
      <w:lvlJc w:val="left"/>
      <w:pPr>
        <w:ind w:left="4538" w:hanging="360"/>
      </w:pPr>
    </w:lvl>
    <w:lvl w:ilvl="5" w:tplc="0416001B" w:tentative="1">
      <w:start w:val="1"/>
      <w:numFmt w:val="lowerRoman"/>
      <w:lvlText w:val="%6."/>
      <w:lvlJc w:val="right"/>
      <w:pPr>
        <w:ind w:left="5258" w:hanging="180"/>
      </w:pPr>
    </w:lvl>
    <w:lvl w:ilvl="6" w:tplc="0416000F" w:tentative="1">
      <w:start w:val="1"/>
      <w:numFmt w:val="decimal"/>
      <w:lvlText w:val="%7."/>
      <w:lvlJc w:val="left"/>
      <w:pPr>
        <w:ind w:left="5978" w:hanging="360"/>
      </w:pPr>
    </w:lvl>
    <w:lvl w:ilvl="7" w:tplc="04160019" w:tentative="1">
      <w:start w:val="1"/>
      <w:numFmt w:val="lowerLetter"/>
      <w:lvlText w:val="%8."/>
      <w:lvlJc w:val="left"/>
      <w:pPr>
        <w:ind w:left="6698" w:hanging="360"/>
      </w:pPr>
    </w:lvl>
    <w:lvl w:ilvl="8" w:tplc="0416001B" w:tentative="1">
      <w:start w:val="1"/>
      <w:numFmt w:val="lowerRoman"/>
      <w:lvlText w:val="%9."/>
      <w:lvlJc w:val="right"/>
      <w:pPr>
        <w:ind w:left="7418" w:hanging="180"/>
      </w:pPr>
    </w:lvl>
  </w:abstractNum>
  <w:abstractNum w:abstractNumId="58" w15:restartNumberingAfterBreak="0">
    <w:nsid w:val="3BC66552"/>
    <w:multiLevelType w:val="multilevel"/>
    <w:tmpl w:val="82CEAA46"/>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59" w15:restartNumberingAfterBreak="0">
    <w:nsid w:val="3D2C0C0D"/>
    <w:multiLevelType w:val="hybridMultilevel"/>
    <w:tmpl w:val="15248546"/>
    <w:lvl w:ilvl="0" w:tplc="04160005">
      <w:start w:val="1"/>
      <w:numFmt w:val="bullet"/>
      <w:lvlText w:val=""/>
      <w:lvlJc w:val="left"/>
      <w:pPr>
        <w:ind w:left="2498" w:hanging="360"/>
      </w:pPr>
      <w:rPr>
        <w:rFonts w:ascii="Wingdings" w:hAnsi="Wingdings" w:hint="default"/>
      </w:rPr>
    </w:lvl>
    <w:lvl w:ilvl="1" w:tplc="04160003" w:tentative="1">
      <w:start w:val="1"/>
      <w:numFmt w:val="bullet"/>
      <w:lvlText w:val="o"/>
      <w:lvlJc w:val="left"/>
      <w:pPr>
        <w:ind w:left="3218" w:hanging="360"/>
      </w:pPr>
      <w:rPr>
        <w:rFonts w:ascii="Courier New" w:hAnsi="Courier New" w:cs="Courier New" w:hint="default"/>
      </w:rPr>
    </w:lvl>
    <w:lvl w:ilvl="2" w:tplc="04160005" w:tentative="1">
      <w:start w:val="1"/>
      <w:numFmt w:val="bullet"/>
      <w:lvlText w:val=""/>
      <w:lvlJc w:val="left"/>
      <w:pPr>
        <w:ind w:left="3938" w:hanging="360"/>
      </w:pPr>
      <w:rPr>
        <w:rFonts w:ascii="Wingdings" w:hAnsi="Wingdings" w:hint="default"/>
      </w:rPr>
    </w:lvl>
    <w:lvl w:ilvl="3" w:tplc="04160001" w:tentative="1">
      <w:start w:val="1"/>
      <w:numFmt w:val="bullet"/>
      <w:lvlText w:val=""/>
      <w:lvlJc w:val="left"/>
      <w:pPr>
        <w:ind w:left="4658" w:hanging="360"/>
      </w:pPr>
      <w:rPr>
        <w:rFonts w:ascii="Symbol" w:hAnsi="Symbol" w:hint="default"/>
      </w:rPr>
    </w:lvl>
    <w:lvl w:ilvl="4" w:tplc="04160003" w:tentative="1">
      <w:start w:val="1"/>
      <w:numFmt w:val="bullet"/>
      <w:lvlText w:val="o"/>
      <w:lvlJc w:val="left"/>
      <w:pPr>
        <w:ind w:left="5378" w:hanging="360"/>
      </w:pPr>
      <w:rPr>
        <w:rFonts w:ascii="Courier New" w:hAnsi="Courier New" w:cs="Courier New" w:hint="default"/>
      </w:rPr>
    </w:lvl>
    <w:lvl w:ilvl="5" w:tplc="04160005" w:tentative="1">
      <w:start w:val="1"/>
      <w:numFmt w:val="bullet"/>
      <w:lvlText w:val=""/>
      <w:lvlJc w:val="left"/>
      <w:pPr>
        <w:ind w:left="6098" w:hanging="360"/>
      </w:pPr>
      <w:rPr>
        <w:rFonts w:ascii="Wingdings" w:hAnsi="Wingdings" w:hint="default"/>
      </w:rPr>
    </w:lvl>
    <w:lvl w:ilvl="6" w:tplc="04160001" w:tentative="1">
      <w:start w:val="1"/>
      <w:numFmt w:val="bullet"/>
      <w:lvlText w:val=""/>
      <w:lvlJc w:val="left"/>
      <w:pPr>
        <w:ind w:left="6818" w:hanging="360"/>
      </w:pPr>
      <w:rPr>
        <w:rFonts w:ascii="Symbol" w:hAnsi="Symbol" w:hint="default"/>
      </w:rPr>
    </w:lvl>
    <w:lvl w:ilvl="7" w:tplc="04160003" w:tentative="1">
      <w:start w:val="1"/>
      <w:numFmt w:val="bullet"/>
      <w:lvlText w:val="o"/>
      <w:lvlJc w:val="left"/>
      <w:pPr>
        <w:ind w:left="7538" w:hanging="360"/>
      </w:pPr>
      <w:rPr>
        <w:rFonts w:ascii="Courier New" w:hAnsi="Courier New" w:cs="Courier New" w:hint="default"/>
      </w:rPr>
    </w:lvl>
    <w:lvl w:ilvl="8" w:tplc="04160005" w:tentative="1">
      <w:start w:val="1"/>
      <w:numFmt w:val="bullet"/>
      <w:lvlText w:val=""/>
      <w:lvlJc w:val="left"/>
      <w:pPr>
        <w:ind w:left="8258" w:hanging="360"/>
      </w:pPr>
      <w:rPr>
        <w:rFonts w:ascii="Wingdings" w:hAnsi="Wingdings" w:hint="default"/>
      </w:rPr>
    </w:lvl>
  </w:abstractNum>
  <w:abstractNum w:abstractNumId="60" w15:restartNumberingAfterBreak="0">
    <w:nsid w:val="3D594441"/>
    <w:multiLevelType w:val="hybridMultilevel"/>
    <w:tmpl w:val="A8AC7EE8"/>
    <w:lvl w:ilvl="0" w:tplc="DD1C00A2">
      <w:start w:val="1"/>
      <w:numFmt w:val="lowerLetter"/>
      <w:lvlText w:val="%1)"/>
      <w:lvlJc w:val="left"/>
      <w:pPr>
        <w:ind w:left="1375" w:hanging="360"/>
      </w:pPr>
      <w:rPr>
        <w:rFonts w:hint="default"/>
      </w:rPr>
    </w:lvl>
    <w:lvl w:ilvl="1" w:tplc="04160019" w:tentative="1">
      <w:start w:val="1"/>
      <w:numFmt w:val="lowerLetter"/>
      <w:lvlText w:val="%2."/>
      <w:lvlJc w:val="left"/>
      <w:pPr>
        <w:ind w:left="2095" w:hanging="360"/>
      </w:pPr>
    </w:lvl>
    <w:lvl w:ilvl="2" w:tplc="0416001B" w:tentative="1">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61" w15:restartNumberingAfterBreak="0">
    <w:nsid w:val="3DD25A2D"/>
    <w:multiLevelType w:val="multilevel"/>
    <w:tmpl w:val="8A382EAE"/>
    <w:lvl w:ilvl="0">
      <w:start w:val="1"/>
      <w:numFmt w:val="bullet"/>
      <w:lvlText w:val="-"/>
      <w:lvlJc w:val="left"/>
      <w:pPr>
        <w:tabs>
          <w:tab w:val="num" w:pos="0"/>
        </w:tabs>
        <w:ind w:left="1146" w:hanging="360"/>
      </w:pPr>
      <w:rPr>
        <w:rFonts w:ascii="Courier New" w:hAnsi="Courier New" w:cs="Courier New" w:hint="default"/>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2" w15:restartNumberingAfterBreak="0">
    <w:nsid w:val="41576F74"/>
    <w:multiLevelType w:val="hybridMultilevel"/>
    <w:tmpl w:val="D5024FEE"/>
    <w:lvl w:ilvl="0" w:tplc="43F43BCE">
      <w:start w:val="1"/>
      <w:numFmt w:val="lowerLetter"/>
      <w:lvlText w:val="%1)"/>
      <w:lvlJc w:val="left"/>
      <w:pPr>
        <w:ind w:left="1375" w:hanging="360"/>
      </w:pPr>
      <w:rPr>
        <w:rFonts w:hint="default"/>
      </w:rPr>
    </w:lvl>
    <w:lvl w:ilvl="1" w:tplc="04160019" w:tentative="1">
      <w:start w:val="1"/>
      <w:numFmt w:val="lowerLetter"/>
      <w:lvlText w:val="%2."/>
      <w:lvlJc w:val="left"/>
      <w:pPr>
        <w:ind w:left="2095" w:hanging="360"/>
      </w:pPr>
    </w:lvl>
    <w:lvl w:ilvl="2" w:tplc="0416001B" w:tentative="1">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63" w15:restartNumberingAfterBreak="0">
    <w:nsid w:val="42656BA1"/>
    <w:multiLevelType w:val="hybridMultilevel"/>
    <w:tmpl w:val="90DCB9A8"/>
    <w:lvl w:ilvl="0" w:tplc="F476ECEC">
      <w:start w:val="1"/>
      <w:numFmt w:val="bullet"/>
      <w:lvlText w:val=""/>
      <w:lvlJc w:val="left"/>
      <w:pPr>
        <w:ind w:left="1735" w:hanging="360"/>
      </w:pPr>
      <w:rPr>
        <w:rFonts w:ascii="Symbol" w:hAnsi="Symbol" w:hint="default"/>
      </w:rPr>
    </w:lvl>
    <w:lvl w:ilvl="1" w:tplc="04160003" w:tentative="1">
      <w:start w:val="1"/>
      <w:numFmt w:val="bullet"/>
      <w:lvlText w:val="o"/>
      <w:lvlJc w:val="left"/>
      <w:pPr>
        <w:ind w:left="2455" w:hanging="360"/>
      </w:pPr>
      <w:rPr>
        <w:rFonts w:ascii="Courier New" w:hAnsi="Courier New" w:cs="Courier New" w:hint="default"/>
      </w:rPr>
    </w:lvl>
    <w:lvl w:ilvl="2" w:tplc="04160005" w:tentative="1">
      <w:start w:val="1"/>
      <w:numFmt w:val="bullet"/>
      <w:lvlText w:val=""/>
      <w:lvlJc w:val="left"/>
      <w:pPr>
        <w:ind w:left="3175" w:hanging="360"/>
      </w:pPr>
      <w:rPr>
        <w:rFonts w:ascii="Wingdings" w:hAnsi="Wingdings" w:hint="default"/>
      </w:rPr>
    </w:lvl>
    <w:lvl w:ilvl="3" w:tplc="04160001" w:tentative="1">
      <w:start w:val="1"/>
      <w:numFmt w:val="bullet"/>
      <w:lvlText w:val=""/>
      <w:lvlJc w:val="left"/>
      <w:pPr>
        <w:ind w:left="3895" w:hanging="360"/>
      </w:pPr>
      <w:rPr>
        <w:rFonts w:ascii="Symbol" w:hAnsi="Symbol" w:hint="default"/>
      </w:rPr>
    </w:lvl>
    <w:lvl w:ilvl="4" w:tplc="04160003" w:tentative="1">
      <w:start w:val="1"/>
      <w:numFmt w:val="bullet"/>
      <w:lvlText w:val="o"/>
      <w:lvlJc w:val="left"/>
      <w:pPr>
        <w:ind w:left="4615" w:hanging="360"/>
      </w:pPr>
      <w:rPr>
        <w:rFonts w:ascii="Courier New" w:hAnsi="Courier New" w:cs="Courier New" w:hint="default"/>
      </w:rPr>
    </w:lvl>
    <w:lvl w:ilvl="5" w:tplc="04160005" w:tentative="1">
      <w:start w:val="1"/>
      <w:numFmt w:val="bullet"/>
      <w:lvlText w:val=""/>
      <w:lvlJc w:val="left"/>
      <w:pPr>
        <w:ind w:left="5335" w:hanging="360"/>
      </w:pPr>
      <w:rPr>
        <w:rFonts w:ascii="Wingdings" w:hAnsi="Wingdings" w:hint="default"/>
      </w:rPr>
    </w:lvl>
    <w:lvl w:ilvl="6" w:tplc="04160001" w:tentative="1">
      <w:start w:val="1"/>
      <w:numFmt w:val="bullet"/>
      <w:lvlText w:val=""/>
      <w:lvlJc w:val="left"/>
      <w:pPr>
        <w:ind w:left="6055" w:hanging="360"/>
      </w:pPr>
      <w:rPr>
        <w:rFonts w:ascii="Symbol" w:hAnsi="Symbol" w:hint="default"/>
      </w:rPr>
    </w:lvl>
    <w:lvl w:ilvl="7" w:tplc="04160003" w:tentative="1">
      <w:start w:val="1"/>
      <w:numFmt w:val="bullet"/>
      <w:lvlText w:val="o"/>
      <w:lvlJc w:val="left"/>
      <w:pPr>
        <w:ind w:left="6775" w:hanging="360"/>
      </w:pPr>
      <w:rPr>
        <w:rFonts w:ascii="Courier New" w:hAnsi="Courier New" w:cs="Courier New" w:hint="default"/>
      </w:rPr>
    </w:lvl>
    <w:lvl w:ilvl="8" w:tplc="04160005" w:tentative="1">
      <w:start w:val="1"/>
      <w:numFmt w:val="bullet"/>
      <w:lvlText w:val=""/>
      <w:lvlJc w:val="left"/>
      <w:pPr>
        <w:ind w:left="7495" w:hanging="360"/>
      </w:pPr>
      <w:rPr>
        <w:rFonts w:ascii="Wingdings" w:hAnsi="Wingdings" w:hint="default"/>
      </w:rPr>
    </w:lvl>
  </w:abstractNum>
  <w:abstractNum w:abstractNumId="64" w15:restartNumberingAfterBreak="0">
    <w:nsid w:val="436B1784"/>
    <w:multiLevelType w:val="hybridMultilevel"/>
    <w:tmpl w:val="A2D67E94"/>
    <w:lvl w:ilvl="0" w:tplc="579EC318">
      <w:start w:val="1"/>
      <w:numFmt w:val="low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65" w15:restartNumberingAfterBreak="0">
    <w:nsid w:val="445A73D5"/>
    <w:multiLevelType w:val="hybridMultilevel"/>
    <w:tmpl w:val="177E7E04"/>
    <w:lvl w:ilvl="0" w:tplc="F476ECEC">
      <w:start w:val="1"/>
      <w:numFmt w:val="bullet"/>
      <w:lvlText w:val=""/>
      <w:lvlJc w:val="left"/>
      <w:pPr>
        <w:ind w:left="2280" w:hanging="360"/>
      </w:pPr>
      <w:rPr>
        <w:rFonts w:ascii="Symbol" w:hAnsi="Symbol" w:hint="default"/>
      </w:rPr>
    </w:lvl>
    <w:lvl w:ilvl="1" w:tplc="04160003" w:tentative="1">
      <w:start w:val="1"/>
      <w:numFmt w:val="bullet"/>
      <w:lvlText w:val="o"/>
      <w:lvlJc w:val="left"/>
      <w:pPr>
        <w:ind w:left="3000" w:hanging="360"/>
      </w:pPr>
      <w:rPr>
        <w:rFonts w:ascii="Courier New" w:hAnsi="Courier New" w:cs="Courier New" w:hint="default"/>
      </w:rPr>
    </w:lvl>
    <w:lvl w:ilvl="2" w:tplc="04160005" w:tentative="1">
      <w:start w:val="1"/>
      <w:numFmt w:val="bullet"/>
      <w:lvlText w:val=""/>
      <w:lvlJc w:val="left"/>
      <w:pPr>
        <w:ind w:left="3720" w:hanging="360"/>
      </w:pPr>
      <w:rPr>
        <w:rFonts w:ascii="Wingdings" w:hAnsi="Wingdings" w:hint="default"/>
      </w:rPr>
    </w:lvl>
    <w:lvl w:ilvl="3" w:tplc="04160001" w:tentative="1">
      <w:start w:val="1"/>
      <w:numFmt w:val="bullet"/>
      <w:lvlText w:val=""/>
      <w:lvlJc w:val="left"/>
      <w:pPr>
        <w:ind w:left="4440" w:hanging="360"/>
      </w:pPr>
      <w:rPr>
        <w:rFonts w:ascii="Symbol" w:hAnsi="Symbol" w:hint="default"/>
      </w:rPr>
    </w:lvl>
    <w:lvl w:ilvl="4" w:tplc="04160003" w:tentative="1">
      <w:start w:val="1"/>
      <w:numFmt w:val="bullet"/>
      <w:lvlText w:val="o"/>
      <w:lvlJc w:val="left"/>
      <w:pPr>
        <w:ind w:left="5160" w:hanging="360"/>
      </w:pPr>
      <w:rPr>
        <w:rFonts w:ascii="Courier New" w:hAnsi="Courier New" w:cs="Courier New" w:hint="default"/>
      </w:rPr>
    </w:lvl>
    <w:lvl w:ilvl="5" w:tplc="04160005" w:tentative="1">
      <w:start w:val="1"/>
      <w:numFmt w:val="bullet"/>
      <w:lvlText w:val=""/>
      <w:lvlJc w:val="left"/>
      <w:pPr>
        <w:ind w:left="5880" w:hanging="360"/>
      </w:pPr>
      <w:rPr>
        <w:rFonts w:ascii="Wingdings" w:hAnsi="Wingdings" w:hint="default"/>
      </w:rPr>
    </w:lvl>
    <w:lvl w:ilvl="6" w:tplc="04160001" w:tentative="1">
      <w:start w:val="1"/>
      <w:numFmt w:val="bullet"/>
      <w:lvlText w:val=""/>
      <w:lvlJc w:val="left"/>
      <w:pPr>
        <w:ind w:left="6600" w:hanging="360"/>
      </w:pPr>
      <w:rPr>
        <w:rFonts w:ascii="Symbol" w:hAnsi="Symbol" w:hint="default"/>
      </w:rPr>
    </w:lvl>
    <w:lvl w:ilvl="7" w:tplc="04160003" w:tentative="1">
      <w:start w:val="1"/>
      <w:numFmt w:val="bullet"/>
      <w:lvlText w:val="o"/>
      <w:lvlJc w:val="left"/>
      <w:pPr>
        <w:ind w:left="7320" w:hanging="360"/>
      </w:pPr>
      <w:rPr>
        <w:rFonts w:ascii="Courier New" w:hAnsi="Courier New" w:cs="Courier New" w:hint="default"/>
      </w:rPr>
    </w:lvl>
    <w:lvl w:ilvl="8" w:tplc="04160005" w:tentative="1">
      <w:start w:val="1"/>
      <w:numFmt w:val="bullet"/>
      <w:lvlText w:val=""/>
      <w:lvlJc w:val="left"/>
      <w:pPr>
        <w:ind w:left="8040" w:hanging="360"/>
      </w:pPr>
      <w:rPr>
        <w:rFonts w:ascii="Wingdings" w:hAnsi="Wingdings" w:hint="default"/>
      </w:rPr>
    </w:lvl>
  </w:abstractNum>
  <w:abstractNum w:abstractNumId="66" w15:restartNumberingAfterBreak="0">
    <w:nsid w:val="45521FC1"/>
    <w:multiLevelType w:val="multilevel"/>
    <w:tmpl w:val="DB20E460"/>
    <w:lvl w:ilvl="0">
      <w:start w:val="12"/>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5A9280D"/>
    <w:multiLevelType w:val="hybridMultilevel"/>
    <w:tmpl w:val="8AE4E290"/>
    <w:lvl w:ilvl="0" w:tplc="F476ECE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8" w15:restartNumberingAfterBreak="0">
    <w:nsid w:val="47485487"/>
    <w:multiLevelType w:val="multilevel"/>
    <w:tmpl w:val="570E2818"/>
    <w:lvl w:ilvl="0">
      <w:start w:val="17"/>
      <w:numFmt w:val="decimal"/>
      <w:lvlText w:val="%1."/>
      <w:lvlJc w:val="left"/>
      <w:pPr>
        <w:tabs>
          <w:tab w:val="num" w:pos="998"/>
        </w:tabs>
        <w:ind w:left="998" w:hanging="998"/>
      </w:pPr>
      <w:rPr>
        <w:rFonts w:hint="default"/>
      </w:rPr>
    </w:lvl>
    <w:lvl w:ilvl="1">
      <w:start w:val="3"/>
      <w:numFmt w:val="decimal"/>
      <w:lvlText w:val="%1.%2."/>
      <w:lvlJc w:val="left"/>
      <w:pPr>
        <w:tabs>
          <w:tab w:val="num" w:pos="1015"/>
        </w:tabs>
        <w:ind w:left="1015" w:hanging="1015"/>
      </w:pPr>
      <w:rPr>
        <w:rFonts w:ascii="Arial" w:hAnsi="Arial" w:cs="Arial" w:hint="default"/>
        <w:b w:val="0"/>
        <w:i w:val="0"/>
        <w:color w:val="auto"/>
        <w:sz w:val="20"/>
        <w:szCs w:val="20"/>
      </w:rPr>
    </w:lvl>
    <w:lvl w:ilvl="2">
      <w:start w:val="3"/>
      <w:numFmt w:val="lowerLetter"/>
      <w:lvlText w:val="%3)"/>
      <w:lvlJc w:val="left"/>
      <w:pPr>
        <w:tabs>
          <w:tab w:val="num" w:pos="1015"/>
        </w:tabs>
        <w:ind w:left="1015" w:hanging="1015"/>
      </w:pPr>
      <w:rPr>
        <w:rFonts w:ascii="Times New Roman" w:eastAsia="MS Mincho" w:hAnsi="Times New Roman" w:cs="Times New Roman" w:hint="default"/>
        <w:b w:val="0"/>
        <w:i w:val="0"/>
        <w:color w:val="auto"/>
        <w:sz w:val="24"/>
        <w:szCs w:val="24"/>
      </w:rPr>
    </w:lvl>
    <w:lvl w:ilvl="3">
      <w:start w:val="1"/>
      <w:numFmt w:val="decimal"/>
      <w:lvlText w:val="%1.%2.%3.%4."/>
      <w:lvlJc w:val="left"/>
      <w:pPr>
        <w:tabs>
          <w:tab w:val="num" w:pos="1015"/>
        </w:tabs>
        <w:ind w:left="1015" w:hanging="1015"/>
      </w:pPr>
      <w:rPr>
        <w:rFonts w:hint="default"/>
        <w:b w:val="0"/>
      </w:rPr>
    </w:lvl>
    <w:lvl w:ilvl="4">
      <w:start w:val="1"/>
      <w:numFmt w:val="decimal"/>
      <w:lvlText w:val="%1.%2.%3.%4.%5."/>
      <w:lvlJc w:val="left"/>
      <w:pPr>
        <w:tabs>
          <w:tab w:val="num" w:pos="1440"/>
        </w:tabs>
        <w:ind w:left="792" w:hanging="792"/>
      </w:pPr>
      <w:rPr>
        <w:rFonts w:hint="default"/>
      </w:rPr>
    </w:lvl>
    <w:lvl w:ilvl="5">
      <w:start w:val="1"/>
      <w:numFmt w:val="decimal"/>
      <w:lvlText w:val="%1.%2.%3.%4.%5.%6."/>
      <w:lvlJc w:val="left"/>
      <w:pPr>
        <w:tabs>
          <w:tab w:val="num" w:pos="2575"/>
        </w:tabs>
        <w:ind w:left="2071"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69" w15:restartNumberingAfterBreak="0">
    <w:nsid w:val="484F2FAC"/>
    <w:multiLevelType w:val="multilevel"/>
    <w:tmpl w:val="38E4D81C"/>
    <w:lvl w:ilvl="0">
      <w:start w:val="6"/>
      <w:numFmt w:val="decimal"/>
      <w:lvlText w:val="%1."/>
      <w:lvlJc w:val="left"/>
      <w:pPr>
        <w:ind w:left="495" w:hanging="495"/>
      </w:pPr>
      <w:rPr>
        <w:rFonts w:hint="default"/>
        <w:color w:val="0070C0"/>
      </w:rPr>
    </w:lvl>
    <w:lvl w:ilvl="1">
      <w:start w:val="3"/>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0070C0"/>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70" w15:restartNumberingAfterBreak="0">
    <w:nsid w:val="4ADF0DE1"/>
    <w:multiLevelType w:val="hybridMultilevel"/>
    <w:tmpl w:val="6A4C5680"/>
    <w:lvl w:ilvl="0" w:tplc="04160005">
      <w:start w:val="1"/>
      <w:numFmt w:val="bullet"/>
      <w:lvlText w:val=""/>
      <w:lvlJc w:val="left"/>
      <w:pPr>
        <w:ind w:left="2280" w:hanging="360"/>
      </w:pPr>
      <w:rPr>
        <w:rFonts w:ascii="Wingdings" w:hAnsi="Wingdings" w:hint="default"/>
      </w:rPr>
    </w:lvl>
    <w:lvl w:ilvl="1" w:tplc="04160003" w:tentative="1">
      <w:start w:val="1"/>
      <w:numFmt w:val="bullet"/>
      <w:lvlText w:val="o"/>
      <w:lvlJc w:val="left"/>
      <w:pPr>
        <w:ind w:left="3000" w:hanging="360"/>
      </w:pPr>
      <w:rPr>
        <w:rFonts w:ascii="Courier New" w:hAnsi="Courier New" w:cs="Courier New" w:hint="default"/>
      </w:rPr>
    </w:lvl>
    <w:lvl w:ilvl="2" w:tplc="04160005" w:tentative="1">
      <w:start w:val="1"/>
      <w:numFmt w:val="bullet"/>
      <w:lvlText w:val=""/>
      <w:lvlJc w:val="left"/>
      <w:pPr>
        <w:ind w:left="3720" w:hanging="360"/>
      </w:pPr>
      <w:rPr>
        <w:rFonts w:ascii="Wingdings" w:hAnsi="Wingdings" w:hint="default"/>
      </w:rPr>
    </w:lvl>
    <w:lvl w:ilvl="3" w:tplc="04160001" w:tentative="1">
      <w:start w:val="1"/>
      <w:numFmt w:val="bullet"/>
      <w:lvlText w:val=""/>
      <w:lvlJc w:val="left"/>
      <w:pPr>
        <w:ind w:left="4440" w:hanging="360"/>
      </w:pPr>
      <w:rPr>
        <w:rFonts w:ascii="Symbol" w:hAnsi="Symbol" w:hint="default"/>
      </w:rPr>
    </w:lvl>
    <w:lvl w:ilvl="4" w:tplc="04160003" w:tentative="1">
      <w:start w:val="1"/>
      <w:numFmt w:val="bullet"/>
      <w:lvlText w:val="o"/>
      <w:lvlJc w:val="left"/>
      <w:pPr>
        <w:ind w:left="5160" w:hanging="360"/>
      </w:pPr>
      <w:rPr>
        <w:rFonts w:ascii="Courier New" w:hAnsi="Courier New" w:cs="Courier New" w:hint="default"/>
      </w:rPr>
    </w:lvl>
    <w:lvl w:ilvl="5" w:tplc="04160005" w:tentative="1">
      <w:start w:val="1"/>
      <w:numFmt w:val="bullet"/>
      <w:lvlText w:val=""/>
      <w:lvlJc w:val="left"/>
      <w:pPr>
        <w:ind w:left="5880" w:hanging="360"/>
      </w:pPr>
      <w:rPr>
        <w:rFonts w:ascii="Wingdings" w:hAnsi="Wingdings" w:hint="default"/>
      </w:rPr>
    </w:lvl>
    <w:lvl w:ilvl="6" w:tplc="04160001" w:tentative="1">
      <w:start w:val="1"/>
      <w:numFmt w:val="bullet"/>
      <w:lvlText w:val=""/>
      <w:lvlJc w:val="left"/>
      <w:pPr>
        <w:ind w:left="6600" w:hanging="360"/>
      </w:pPr>
      <w:rPr>
        <w:rFonts w:ascii="Symbol" w:hAnsi="Symbol" w:hint="default"/>
      </w:rPr>
    </w:lvl>
    <w:lvl w:ilvl="7" w:tplc="04160003" w:tentative="1">
      <w:start w:val="1"/>
      <w:numFmt w:val="bullet"/>
      <w:lvlText w:val="o"/>
      <w:lvlJc w:val="left"/>
      <w:pPr>
        <w:ind w:left="7320" w:hanging="360"/>
      </w:pPr>
      <w:rPr>
        <w:rFonts w:ascii="Courier New" w:hAnsi="Courier New" w:cs="Courier New" w:hint="default"/>
      </w:rPr>
    </w:lvl>
    <w:lvl w:ilvl="8" w:tplc="04160005" w:tentative="1">
      <w:start w:val="1"/>
      <w:numFmt w:val="bullet"/>
      <w:lvlText w:val=""/>
      <w:lvlJc w:val="left"/>
      <w:pPr>
        <w:ind w:left="8040" w:hanging="360"/>
      </w:pPr>
      <w:rPr>
        <w:rFonts w:ascii="Wingdings" w:hAnsi="Wingdings" w:hint="default"/>
      </w:rPr>
    </w:lvl>
  </w:abstractNum>
  <w:abstractNum w:abstractNumId="71" w15:restartNumberingAfterBreak="0">
    <w:nsid w:val="4B5E0E17"/>
    <w:multiLevelType w:val="hybridMultilevel"/>
    <w:tmpl w:val="54582304"/>
    <w:lvl w:ilvl="0" w:tplc="04160005">
      <w:start w:val="1"/>
      <w:numFmt w:val="bullet"/>
      <w:lvlText w:val=""/>
      <w:lvlJc w:val="left"/>
      <w:pPr>
        <w:ind w:left="2498" w:hanging="360"/>
      </w:pPr>
      <w:rPr>
        <w:rFonts w:ascii="Wingdings" w:hAnsi="Wingdings" w:hint="default"/>
      </w:rPr>
    </w:lvl>
    <w:lvl w:ilvl="1" w:tplc="04160003" w:tentative="1">
      <w:start w:val="1"/>
      <w:numFmt w:val="bullet"/>
      <w:lvlText w:val="o"/>
      <w:lvlJc w:val="left"/>
      <w:pPr>
        <w:ind w:left="3218" w:hanging="360"/>
      </w:pPr>
      <w:rPr>
        <w:rFonts w:ascii="Courier New" w:hAnsi="Courier New" w:cs="Courier New" w:hint="default"/>
      </w:rPr>
    </w:lvl>
    <w:lvl w:ilvl="2" w:tplc="04160005" w:tentative="1">
      <w:start w:val="1"/>
      <w:numFmt w:val="bullet"/>
      <w:lvlText w:val=""/>
      <w:lvlJc w:val="left"/>
      <w:pPr>
        <w:ind w:left="3938" w:hanging="360"/>
      </w:pPr>
      <w:rPr>
        <w:rFonts w:ascii="Wingdings" w:hAnsi="Wingdings" w:hint="default"/>
      </w:rPr>
    </w:lvl>
    <w:lvl w:ilvl="3" w:tplc="04160001" w:tentative="1">
      <w:start w:val="1"/>
      <w:numFmt w:val="bullet"/>
      <w:lvlText w:val=""/>
      <w:lvlJc w:val="left"/>
      <w:pPr>
        <w:ind w:left="4658" w:hanging="360"/>
      </w:pPr>
      <w:rPr>
        <w:rFonts w:ascii="Symbol" w:hAnsi="Symbol" w:hint="default"/>
      </w:rPr>
    </w:lvl>
    <w:lvl w:ilvl="4" w:tplc="04160003" w:tentative="1">
      <w:start w:val="1"/>
      <w:numFmt w:val="bullet"/>
      <w:lvlText w:val="o"/>
      <w:lvlJc w:val="left"/>
      <w:pPr>
        <w:ind w:left="5378" w:hanging="360"/>
      </w:pPr>
      <w:rPr>
        <w:rFonts w:ascii="Courier New" w:hAnsi="Courier New" w:cs="Courier New" w:hint="default"/>
      </w:rPr>
    </w:lvl>
    <w:lvl w:ilvl="5" w:tplc="04160005" w:tentative="1">
      <w:start w:val="1"/>
      <w:numFmt w:val="bullet"/>
      <w:lvlText w:val=""/>
      <w:lvlJc w:val="left"/>
      <w:pPr>
        <w:ind w:left="6098" w:hanging="360"/>
      </w:pPr>
      <w:rPr>
        <w:rFonts w:ascii="Wingdings" w:hAnsi="Wingdings" w:hint="default"/>
      </w:rPr>
    </w:lvl>
    <w:lvl w:ilvl="6" w:tplc="04160001" w:tentative="1">
      <w:start w:val="1"/>
      <w:numFmt w:val="bullet"/>
      <w:lvlText w:val=""/>
      <w:lvlJc w:val="left"/>
      <w:pPr>
        <w:ind w:left="6818" w:hanging="360"/>
      </w:pPr>
      <w:rPr>
        <w:rFonts w:ascii="Symbol" w:hAnsi="Symbol" w:hint="default"/>
      </w:rPr>
    </w:lvl>
    <w:lvl w:ilvl="7" w:tplc="04160003" w:tentative="1">
      <w:start w:val="1"/>
      <w:numFmt w:val="bullet"/>
      <w:lvlText w:val="o"/>
      <w:lvlJc w:val="left"/>
      <w:pPr>
        <w:ind w:left="7538" w:hanging="360"/>
      </w:pPr>
      <w:rPr>
        <w:rFonts w:ascii="Courier New" w:hAnsi="Courier New" w:cs="Courier New" w:hint="default"/>
      </w:rPr>
    </w:lvl>
    <w:lvl w:ilvl="8" w:tplc="04160005" w:tentative="1">
      <w:start w:val="1"/>
      <w:numFmt w:val="bullet"/>
      <w:lvlText w:val=""/>
      <w:lvlJc w:val="left"/>
      <w:pPr>
        <w:ind w:left="8258" w:hanging="360"/>
      </w:pPr>
      <w:rPr>
        <w:rFonts w:ascii="Wingdings" w:hAnsi="Wingdings" w:hint="default"/>
      </w:rPr>
    </w:lvl>
  </w:abstractNum>
  <w:abstractNum w:abstractNumId="72" w15:restartNumberingAfterBreak="0">
    <w:nsid w:val="4C7739A3"/>
    <w:multiLevelType w:val="hybridMultilevel"/>
    <w:tmpl w:val="911687B8"/>
    <w:lvl w:ilvl="0" w:tplc="0D549942">
      <w:start w:val="1"/>
      <w:numFmt w:val="lowerLetter"/>
      <w:lvlText w:val="%1)"/>
      <w:lvlJc w:val="left"/>
      <w:pPr>
        <w:ind w:left="1911" w:hanging="360"/>
      </w:pPr>
      <w:rPr>
        <w:rFonts w:ascii="Arial" w:hAnsi="Arial" w:hint="default"/>
        <w:b w:val="0"/>
        <w:i w:val="0"/>
        <w:sz w:val="20"/>
        <w:szCs w:val="20"/>
      </w:rPr>
    </w:lvl>
    <w:lvl w:ilvl="1" w:tplc="04160019" w:tentative="1">
      <w:start w:val="1"/>
      <w:numFmt w:val="lowerLetter"/>
      <w:lvlText w:val="%2."/>
      <w:lvlJc w:val="left"/>
      <w:pPr>
        <w:ind w:left="2631" w:hanging="360"/>
      </w:pPr>
    </w:lvl>
    <w:lvl w:ilvl="2" w:tplc="0416001B" w:tentative="1">
      <w:start w:val="1"/>
      <w:numFmt w:val="lowerRoman"/>
      <w:lvlText w:val="%3."/>
      <w:lvlJc w:val="right"/>
      <w:pPr>
        <w:ind w:left="3351" w:hanging="180"/>
      </w:pPr>
    </w:lvl>
    <w:lvl w:ilvl="3" w:tplc="0416000F" w:tentative="1">
      <w:start w:val="1"/>
      <w:numFmt w:val="decimal"/>
      <w:lvlText w:val="%4."/>
      <w:lvlJc w:val="left"/>
      <w:pPr>
        <w:ind w:left="4071" w:hanging="360"/>
      </w:pPr>
    </w:lvl>
    <w:lvl w:ilvl="4" w:tplc="04160019" w:tentative="1">
      <w:start w:val="1"/>
      <w:numFmt w:val="lowerLetter"/>
      <w:lvlText w:val="%5."/>
      <w:lvlJc w:val="left"/>
      <w:pPr>
        <w:ind w:left="4791" w:hanging="360"/>
      </w:pPr>
    </w:lvl>
    <w:lvl w:ilvl="5" w:tplc="0416001B" w:tentative="1">
      <w:start w:val="1"/>
      <w:numFmt w:val="lowerRoman"/>
      <w:lvlText w:val="%6."/>
      <w:lvlJc w:val="right"/>
      <w:pPr>
        <w:ind w:left="5511" w:hanging="180"/>
      </w:pPr>
    </w:lvl>
    <w:lvl w:ilvl="6" w:tplc="0416000F" w:tentative="1">
      <w:start w:val="1"/>
      <w:numFmt w:val="decimal"/>
      <w:lvlText w:val="%7."/>
      <w:lvlJc w:val="left"/>
      <w:pPr>
        <w:ind w:left="6231" w:hanging="360"/>
      </w:pPr>
    </w:lvl>
    <w:lvl w:ilvl="7" w:tplc="04160019" w:tentative="1">
      <w:start w:val="1"/>
      <w:numFmt w:val="lowerLetter"/>
      <w:lvlText w:val="%8."/>
      <w:lvlJc w:val="left"/>
      <w:pPr>
        <w:ind w:left="6951" w:hanging="360"/>
      </w:pPr>
    </w:lvl>
    <w:lvl w:ilvl="8" w:tplc="0416001B" w:tentative="1">
      <w:start w:val="1"/>
      <w:numFmt w:val="lowerRoman"/>
      <w:lvlText w:val="%9."/>
      <w:lvlJc w:val="right"/>
      <w:pPr>
        <w:ind w:left="7671" w:hanging="180"/>
      </w:pPr>
    </w:lvl>
  </w:abstractNum>
  <w:abstractNum w:abstractNumId="73" w15:restartNumberingAfterBreak="0">
    <w:nsid w:val="51B95B33"/>
    <w:multiLevelType w:val="hybridMultilevel"/>
    <w:tmpl w:val="DAACAAB8"/>
    <w:lvl w:ilvl="0" w:tplc="1278ECEC">
      <w:start w:val="1"/>
      <w:numFmt w:val="lowerLetter"/>
      <w:lvlText w:val="%1)"/>
      <w:lvlJc w:val="left"/>
      <w:pPr>
        <w:ind w:left="1375" w:hanging="360"/>
      </w:pPr>
      <w:rPr>
        <w:rFonts w:hint="default"/>
      </w:rPr>
    </w:lvl>
    <w:lvl w:ilvl="1" w:tplc="04160019" w:tentative="1">
      <w:start w:val="1"/>
      <w:numFmt w:val="lowerLetter"/>
      <w:lvlText w:val="%2."/>
      <w:lvlJc w:val="left"/>
      <w:pPr>
        <w:ind w:left="2095" w:hanging="360"/>
      </w:pPr>
    </w:lvl>
    <w:lvl w:ilvl="2" w:tplc="0416001B" w:tentative="1">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74" w15:restartNumberingAfterBreak="0">
    <w:nsid w:val="51FB5CFA"/>
    <w:multiLevelType w:val="hybridMultilevel"/>
    <w:tmpl w:val="3C18DA24"/>
    <w:lvl w:ilvl="0" w:tplc="4A52B6B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2A00786"/>
    <w:multiLevelType w:val="multilevel"/>
    <w:tmpl w:val="BA58455E"/>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52E30269"/>
    <w:multiLevelType w:val="hybridMultilevel"/>
    <w:tmpl w:val="3920F6A4"/>
    <w:lvl w:ilvl="0" w:tplc="63DED438">
      <w:start w:val="1"/>
      <w:numFmt w:val="bullet"/>
      <w:lvlText w:val="-"/>
      <w:lvlJc w:val="left"/>
      <w:pPr>
        <w:ind w:left="2487" w:hanging="360"/>
      </w:pPr>
      <w:rPr>
        <w:rFonts w:ascii="Courier New" w:hAnsi="Courier New"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77" w15:restartNumberingAfterBreak="0">
    <w:nsid w:val="53D00C94"/>
    <w:multiLevelType w:val="hybridMultilevel"/>
    <w:tmpl w:val="99B2F244"/>
    <w:lvl w:ilvl="0" w:tplc="04160005">
      <w:start w:val="1"/>
      <w:numFmt w:val="bullet"/>
      <w:lvlText w:val=""/>
      <w:lvlJc w:val="left"/>
      <w:pPr>
        <w:ind w:left="1996" w:hanging="360"/>
      </w:pPr>
      <w:rPr>
        <w:rFonts w:ascii="Wingdings" w:hAnsi="Wingdings"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78" w15:restartNumberingAfterBreak="0">
    <w:nsid w:val="54F866B8"/>
    <w:multiLevelType w:val="multilevel"/>
    <w:tmpl w:val="DD5007AA"/>
    <w:lvl w:ilvl="0">
      <w:start w:val="1"/>
      <w:numFmt w:val="lowerLetter"/>
      <w:lvlText w:val="%1)"/>
      <w:lvlJc w:val="left"/>
      <w:pPr>
        <w:tabs>
          <w:tab w:val="num" w:pos="0"/>
        </w:tabs>
        <w:ind w:left="1735" w:hanging="360"/>
      </w:pPr>
    </w:lvl>
    <w:lvl w:ilvl="1">
      <w:start w:val="1"/>
      <w:numFmt w:val="lowerLetter"/>
      <w:lvlText w:val="%2."/>
      <w:lvlJc w:val="left"/>
      <w:pPr>
        <w:tabs>
          <w:tab w:val="num" w:pos="0"/>
        </w:tabs>
        <w:ind w:left="2455" w:hanging="360"/>
      </w:pPr>
    </w:lvl>
    <w:lvl w:ilvl="2">
      <w:start w:val="1"/>
      <w:numFmt w:val="lowerRoman"/>
      <w:lvlText w:val="%3."/>
      <w:lvlJc w:val="right"/>
      <w:pPr>
        <w:tabs>
          <w:tab w:val="num" w:pos="0"/>
        </w:tabs>
        <w:ind w:left="3175" w:hanging="180"/>
      </w:pPr>
    </w:lvl>
    <w:lvl w:ilvl="3">
      <w:start w:val="1"/>
      <w:numFmt w:val="decimal"/>
      <w:lvlText w:val="%4."/>
      <w:lvlJc w:val="left"/>
      <w:pPr>
        <w:tabs>
          <w:tab w:val="num" w:pos="0"/>
        </w:tabs>
        <w:ind w:left="3895" w:hanging="360"/>
      </w:pPr>
    </w:lvl>
    <w:lvl w:ilvl="4">
      <w:start w:val="1"/>
      <w:numFmt w:val="lowerLetter"/>
      <w:lvlText w:val="%5."/>
      <w:lvlJc w:val="left"/>
      <w:pPr>
        <w:tabs>
          <w:tab w:val="num" w:pos="0"/>
        </w:tabs>
        <w:ind w:left="4615" w:hanging="360"/>
      </w:pPr>
    </w:lvl>
    <w:lvl w:ilvl="5">
      <w:start w:val="1"/>
      <w:numFmt w:val="lowerRoman"/>
      <w:lvlText w:val="%6."/>
      <w:lvlJc w:val="right"/>
      <w:pPr>
        <w:tabs>
          <w:tab w:val="num" w:pos="0"/>
        </w:tabs>
        <w:ind w:left="5335" w:hanging="180"/>
      </w:pPr>
    </w:lvl>
    <w:lvl w:ilvl="6">
      <w:start w:val="1"/>
      <w:numFmt w:val="decimal"/>
      <w:lvlText w:val="%7."/>
      <w:lvlJc w:val="left"/>
      <w:pPr>
        <w:tabs>
          <w:tab w:val="num" w:pos="0"/>
        </w:tabs>
        <w:ind w:left="6055" w:hanging="360"/>
      </w:pPr>
    </w:lvl>
    <w:lvl w:ilvl="7">
      <w:start w:val="1"/>
      <w:numFmt w:val="lowerLetter"/>
      <w:lvlText w:val="%8."/>
      <w:lvlJc w:val="left"/>
      <w:pPr>
        <w:tabs>
          <w:tab w:val="num" w:pos="0"/>
        </w:tabs>
        <w:ind w:left="6775" w:hanging="360"/>
      </w:pPr>
    </w:lvl>
    <w:lvl w:ilvl="8">
      <w:start w:val="1"/>
      <w:numFmt w:val="lowerRoman"/>
      <w:lvlText w:val="%9."/>
      <w:lvlJc w:val="right"/>
      <w:pPr>
        <w:tabs>
          <w:tab w:val="num" w:pos="0"/>
        </w:tabs>
        <w:ind w:left="7495" w:hanging="180"/>
      </w:pPr>
    </w:lvl>
  </w:abstractNum>
  <w:abstractNum w:abstractNumId="79" w15:restartNumberingAfterBreak="0">
    <w:nsid w:val="55C5317B"/>
    <w:multiLevelType w:val="multilevel"/>
    <w:tmpl w:val="D51C27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570A5415"/>
    <w:multiLevelType w:val="hybridMultilevel"/>
    <w:tmpl w:val="D806F802"/>
    <w:lvl w:ilvl="0" w:tplc="F5CC281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1"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2" w15:restartNumberingAfterBreak="0">
    <w:nsid w:val="58144AF7"/>
    <w:multiLevelType w:val="multilevel"/>
    <w:tmpl w:val="4B402E94"/>
    <w:lvl w:ilvl="0">
      <w:start w:val="1"/>
      <w:numFmt w:val="lowerLetter"/>
      <w:lvlText w:val="%1)"/>
      <w:lvlJc w:val="left"/>
      <w:pPr>
        <w:tabs>
          <w:tab w:val="num" w:pos="0"/>
        </w:tabs>
        <w:ind w:left="1718" w:hanging="360"/>
      </w:pPr>
    </w:lvl>
    <w:lvl w:ilvl="1">
      <w:start w:val="1"/>
      <w:numFmt w:val="lowerLetter"/>
      <w:lvlText w:val="%2."/>
      <w:lvlJc w:val="left"/>
      <w:pPr>
        <w:tabs>
          <w:tab w:val="num" w:pos="0"/>
        </w:tabs>
        <w:ind w:left="2438" w:hanging="360"/>
      </w:pPr>
    </w:lvl>
    <w:lvl w:ilvl="2">
      <w:start w:val="1"/>
      <w:numFmt w:val="lowerRoman"/>
      <w:lvlText w:val="%3."/>
      <w:lvlJc w:val="right"/>
      <w:pPr>
        <w:tabs>
          <w:tab w:val="num" w:pos="0"/>
        </w:tabs>
        <w:ind w:left="3158" w:hanging="180"/>
      </w:pPr>
    </w:lvl>
    <w:lvl w:ilvl="3">
      <w:start w:val="1"/>
      <w:numFmt w:val="decimal"/>
      <w:lvlText w:val="%4."/>
      <w:lvlJc w:val="left"/>
      <w:pPr>
        <w:tabs>
          <w:tab w:val="num" w:pos="0"/>
        </w:tabs>
        <w:ind w:left="3878" w:hanging="360"/>
      </w:pPr>
    </w:lvl>
    <w:lvl w:ilvl="4">
      <w:start w:val="1"/>
      <w:numFmt w:val="lowerLetter"/>
      <w:lvlText w:val="%5."/>
      <w:lvlJc w:val="left"/>
      <w:pPr>
        <w:tabs>
          <w:tab w:val="num" w:pos="0"/>
        </w:tabs>
        <w:ind w:left="4598" w:hanging="360"/>
      </w:pPr>
    </w:lvl>
    <w:lvl w:ilvl="5">
      <w:start w:val="1"/>
      <w:numFmt w:val="lowerRoman"/>
      <w:lvlText w:val="%6."/>
      <w:lvlJc w:val="right"/>
      <w:pPr>
        <w:tabs>
          <w:tab w:val="num" w:pos="0"/>
        </w:tabs>
        <w:ind w:left="5318" w:hanging="180"/>
      </w:pPr>
    </w:lvl>
    <w:lvl w:ilvl="6">
      <w:start w:val="1"/>
      <w:numFmt w:val="decimal"/>
      <w:lvlText w:val="%7."/>
      <w:lvlJc w:val="left"/>
      <w:pPr>
        <w:tabs>
          <w:tab w:val="num" w:pos="0"/>
        </w:tabs>
        <w:ind w:left="6038" w:hanging="360"/>
      </w:pPr>
    </w:lvl>
    <w:lvl w:ilvl="7">
      <w:start w:val="1"/>
      <w:numFmt w:val="lowerLetter"/>
      <w:lvlText w:val="%8."/>
      <w:lvlJc w:val="left"/>
      <w:pPr>
        <w:tabs>
          <w:tab w:val="num" w:pos="0"/>
        </w:tabs>
        <w:ind w:left="6758" w:hanging="360"/>
      </w:pPr>
    </w:lvl>
    <w:lvl w:ilvl="8">
      <w:start w:val="1"/>
      <w:numFmt w:val="lowerRoman"/>
      <w:lvlText w:val="%9."/>
      <w:lvlJc w:val="right"/>
      <w:pPr>
        <w:tabs>
          <w:tab w:val="num" w:pos="0"/>
        </w:tabs>
        <w:ind w:left="7478" w:hanging="180"/>
      </w:pPr>
    </w:lvl>
  </w:abstractNum>
  <w:abstractNum w:abstractNumId="83" w15:restartNumberingAfterBreak="0">
    <w:nsid w:val="5A0F32CC"/>
    <w:multiLevelType w:val="hybridMultilevel"/>
    <w:tmpl w:val="F4B68788"/>
    <w:lvl w:ilvl="0" w:tplc="ECAADF8C">
      <w:start w:val="1"/>
      <w:numFmt w:val="lowerLetter"/>
      <w:lvlText w:val="%1)"/>
      <w:lvlJc w:val="left"/>
      <w:pPr>
        <w:ind w:left="720" w:hanging="360"/>
      </w:pPr>
      <w:rPr>
        <w:rFonts w:ascii="Arial" w:hAnsi="Arial" w:hint="default"/>
        <w:b w:val="0"/>
        <w:i w:val="0"/>
        <w:sz w:val="20"/>
        <w:szCs w:val="20"/>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5AAB18A7"/>
    <w:multiLevelType w:val="multilevel"/>
    <w:tmpl w:val="0E4CEA64"/>
    <w:lvl w:ilvl="0">
      <w:start w:val="1"/>
      <w:numFmt w:val="lowerLetter"/>
      <w:lvlText w:val="%1)"/>
      <w:lvlJc w:val="left"/>
      <w:pPr>
        <w:tabs>
          <w:tab w:val="num" w:pos="0"/>
        </w:tabs>
        <w:ind w:left="1375" w:hanging="360"/>
      </w:pPr>
    </w:lvl>
    <w:lvl w:ilvl="1">
      <w:start w:val="1"/>
      <w:numFmt w:val="lowerLetter"/>
      <w:lvlText w:val="%2."/>
      <w:lvlJc w:val="left"/>
      <w:pPr>
        <w:tabs>
          <w:tab w:val="num" w:pos="0"/>
        </w:tabs>
        <w:ind w:left="2095" w:hanging="360"/>
      </w:pPr>
    </w:lvl>
    <w:lvl w:ilvl="2">
      <w:start w:val="1"/>
      <w:numFmt w:val="lowerRoman"/>
      <w:lvlText w:val="%3."/>
      <w:lvlJc w:val="right"/>
      <w:pPr>
        <w:tabs>
          <w:tab w:val="num" w:pos="0"/>
        </w:tabs>
        <w:ind w:left="2815" w:hanging="180"/>
      </w:pPr>
    </w:lvl>
    <w:lvl w:ilvl="3">
      <w:start w:val="1"/>
      <w:numFmt w:val="decimal"/>
      <w:lvlText w:val="%4."/>
      <w:lvlJc w:val="left"/>
      <w:pPr>
        <w:tabs>
          <w:tab w:val="num" w:pos="0"/>
        </w:tabs>
        <w:ind w:left="3535" w:hanging="360"/>
      </w:pPr>
    </w:lvl>
    <w:lvl w:ilvl="4">
      <w:start w:val="1"/>
      <w:numFmt w:val="lowerLetter"/>
      <w:lvlText w:val="%5."/>
      <w:lvlJc w:val="left"/>
      <w:pPr>
        <w:tabs>
          <w:tab w:val="num" w:pos="0"/>
        </w:tabs>
        <w:ind w:left="4255" w:hanging="360"/>
      </w:pPr>
    </w:lvl>
    <w:lvl w:ilvl="5">
      <w:start w:val="1"/>
      <w:numFmt w:val="lowerRoman"/>
      <w:lvlText w:val="%6."/>
      <w:lvlJc w:val="right"/>
      <w:pPr>
        <w:tabs>
          <w:tab w:val="num" w:pos="0"/>
        </w:tabs>
        <w:ind w:left="4975" w:hanging="180"/>
      </w:pPr>
    </w:lvl>
    <w:lvl w:ilvl="6">
      <w:start w:val="1"/>
      <w:numFmt w:val="decimal"/>
      <w:lvlText w:val="%7."/>
      <w:lvlJc w:val="left"/>
      <w:pPr>
        <w:tabs>
          <w:tab w:val="num" w:pos="0"/>
        </w:tabs>
        <w:ind w:left="5695" w:hanging="360"/>
      </w:pPr>
    </w:lvl>
    <w:lvl w:ilvl="7">
      <w:start w:val="1"/>
      <w:numFmt w:val="lowerLetter"/>
      <w:lvlText w:val="%8."/>
      <w:lvlJc w:val="left"/>
      <w:pPr>
        <w:tabs>
          <w:tab w:val="num" w:pos="0"/>
        </w:tabs>
        <w:ind w:left="6415" w:hanging="360"/>
      </w:pPr>
    </w:lvl>
    <w:lvl w:ilvl="8">
      <w:start w:val="1"/>
      <w:numFmt w:val="lowerRoman"/>
      <w:lvlText w:val="%9."/>
      <w:lvlJc w:val="right"/>
      <w:pPr>
        <w:tabs>
          <w:tab w:val="num" w:pos="0"/>
        </w:tabs>
        <w:ind w:left="7135" w:hanging="180"/>
      </w:pPr>
    </w:lvl>
  </w:abstractNum>
  <w:abstractNum w:abstractNumId="85" w15:restartNumberingAfterBreak="0">
    <w:nsid w:val="5CC708A6"/>
    <w:multiLevelType w:val="hybridMultilevel"/>
    <w:tmpl w:val="74A2E7AE"/>
    <w:lvl w:ilvl="0" w:tplc="0A1ADD90">
      <w:start w:val="1"/>
      <w:numFmt w:val="decimal"/>
      <w:lvlText w:val="%1)"/>
      <w:lvlJc w:val="left"/>
      <w:pPr>
        <w:ind w:left="720" w:hanging="36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5D2A56DC"/>
    <w:multiLevelType w:val="hybridMultilevel"/>
    <w:tmpl w:val="0B7286E2"/>
    <w:lvl w:ilvl="0" w:tplc="04160005">
      <w:start w:val="1"/>
      <w:numFmt w:val="bullet"/>
      <w:lvlText w:val=""/>
      <w:lvlJc w:val="left"/>
      <w:pPr>
        <w:ind w:left="2498" w:hanging="360"/>
      </w:pPr>
      <w:rPr>
        <w:rFonts w:ascii="Wingdings" w:hAnsi="Wingdings" w:hint="default"/>
      </w:rPr>
    </w:lvl>
    <w:lvl w:ilvl="1" w:tplc="04160003" w:tentative="1">
      <w:start w:val="1"/>
      <w:numFmt w:val="bullet"/>
      <w:lvlText w:val="o"/>
      <w:lvlJc w:val="left"/>
      <w:pPr>
        <w:ind w:left="3218" w:hanging="360"/>
      </w:pPr>
      <w:rPr>
        <w:rFonts w:ascii="Courier New" w:hAnsi="Courier New" w:cs="Courier New" w:hint="default"/>
      </w:rPr>
    </w:lvl>
    <w:lvl w:ilvl="2" w:tplc="04160005" w:tentative="1">
      <w:start w:val="1"/>
      <w:numFmt w:val="bullet"/>
      <w:lvlText w:val=""/>
      <w:lvlJc w:val="left"/>
      <w:pPr>
        <w:ind w:left="3938" w:hanging="360"/>
      </w:pPr>
      <w:rPr>
        <w:rFonts w:ascii="Wingdings" w:hAnsi="Wingdings" w:hint="default"/>
      </w:rPr>
    </w:lvl>
    <w:lvl w:ilvl="3" w:tplc="04160001" w:tentative="1">
      <w:start w:val="1"/>
      <w:numFmt w:val="bullet"/>
      <w:lvlText w:val=""/>
      <w:lvlJc w:val="left"/>
      <w:pPr>
        <w:ind w:left="4658" w:hanging="360"/>
      </w:pPr>
      <w:rPr>
        <w:rFonts w:ascii="Symbol" w:hAnsi="Symbol" w:hint="default"/>
      </w:rPr>
    </w:lvl>
    <w:lvl w:ilvl="4" w:tplc="04160003" w:tentative="1">
      <w:start w:val="1"/>
      <w:numFmt w:val="bullet"/>
      <w:lvlText w:val="o"/>
      <w:lvlJc w:val="left"/>
      <w:pPr>
        <w:ind w:left="5378" w:hanging="360"/>
      </w:pPr>
      <w:rPr>
        <w:rFonts w:ascii="Courier New" w:hAnsi="Courier New" w:cs="Courier New" w:hint="default"/>
      </w:rPr>
    </w:lvl>
    <w:lvl w:ilvl="5" w:tplc="04160005" w:tentative="1">
      <w:start w:val="1"/>
      <w:numFmt w:val="bullet"/>
      <w:lvlText w:val=""/>
      <w:lvlJc w:val="left"/>
      <w:pPr>
        <w:ind w:left="6098" w:hanging="360"/>
      </w:pPr>
      <w:rPr>
        <w:rFonts w:ascii="Wingdings" w:hAnsi="Wingdings" w:hint="default"/>
      </w:rPr>
    </w:lvl>
    <w:lvl w:ilvl="6" w:tplc="04160001" w:tentative="1">
      <w:start w:val="1"/>
      <w:numFmt w:val="bullet"/>
      <w:lvlText w:val=""/>
      <w:lvlJc w:val="left"/>
      <w:pPr>
        <w:ind w:left="6818" w:hanging="360"/>
      </w:pPr>
      <w:rPr>
        <w:rFonts w:ascii="Symbol" w:hAnsi="Symbol" w:hint="default"/>
      </w:rPr>
    </w:lvl>
    <w:lvl w:ilvl="7" w:tplc="04160003" w:tentative="1">
      <w:start w:val="1"/>
      <w:numFmt w:val="bullet"/>
      <w:lvlText w:val="o"/>
      <w:lvlJc w:val="left"/>
      <w:pPr>
        <w:ind w:left="7538" w:hanging="360"/>
      </w:pPr>
      <w:rPr>
        <w:rFonts w:ascii="Courier New" w:hAnsi="Courier New" w:cs="Courier New" w:hint="default"/>
      </w:rPr>
    </w:lvl>
    <w:lvl w:ilvl="8" w:tplc="04160005" w:tentative="1">
      <w:start w:val="1"/>
      <w:numFmt w:val="bullet"/>
      <w:lvlText w:val=""/>
      <w:lvlJc w:val="left"/>
      <w:pPr>
        <w:ind w:left="8258" w:hanging="360"/>
      </w:pPr>
      <w:rPr>
        <w:rFonts w:ascii="Wingdings" w:hAnsi="Wingdings" w:hint="default"/>
      </w:rPr>
    </w:lvl>
  </w:abstractNum>
  <w:abstractNum w:abstractNumId="87" w15:restartNumberingAfterBreak="0">
    <w:nsid w:val="5DE612E1"/>
    <w:multiLevelType w:val="hybridMultilevel"/>
    <w:tmpl w:val="C66A49AA"/>
    <w:lvl w:ilvl="0" w:tplc="C116EF02">
      <w:start w:val="1"/>
      <w:numFmt w:val="lowerLetter"/>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88" w15:restartNumberingAfterBreak="0">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5F9D5BF1"/>
    <w:multiLevelType w:val="hybridMultilevel"/>
    <w:tmpl w:val="1254610A"/>
    <w:lvl w:ilvl="0" w:tplc="8D1CCC60">
      <w:start w:val="1"/>
      <w:numFmt w:val="decimal"/>
      <w:lvlText w:val="b.%1)"/>
      <w:lvlJc w:val="left"/>
      <w:pPr>
        <w:ind w:left="1959" w:hanging="360"/>
      </w:pPr>
      <w:rPr>
        <w:rFonts w:hint="default"/>
      </w:rPr>
    </w:lvl>
    <w:lvl w:ilvl="1" w:tplc="04160019" w:tentative="1">
      <w:start w:val="1"/>
      <w:numFmt w:val="lowerLetter"/>
      <w:lvlText w:val="%2."/>
      <w:lvlJc w:val="left"/>
      <w:pPr>
        <w:ind w:left="2679" w:hanging="360"/>
      </w:pPr>
    </w:lvl>
    <w:lvl w:ilvl="2" w:tplc="0416001B" w:tentative="1">
      <w:start w:val="1"/>
      <w:numFmt w:val="lowerRoman"/>
      <w:lvlText w:val="%3."/>
      <w:lvlJc w:val="right"/>
      <w:pPr>
        <w:ind w:left="3399" w:hanging="180"/>
      </w:pPr>
    </w:lvl>
    <w:lvl w:ilvl="3" w:tplc="0416000F" w:tentative="1">
      <w:start w:val="1"/>
      <w:numFmt w:val="decimal"/>
      <w:lvlText w:val="%4."/>
      <w:lvlJc w:val="left"/>
      <w:pPr>
        <w:ind w:left="4119" w:hanging="360"/>
      </w:pPr>
    </w:lvl>
    <w:lvl w:ilvl="4" w:tplc="04160019" w:tentative="1">
      <w:start w:val="1"/>
      <w:numFmt w:val="lowerLetter"/>
      <w:lvlText w:val="%5."/>
      <w:lvlJc w:val="left"/>
      <w:pPr>
        <w:ind w:left="4839" w:hanging="360"/>
      </w:pPr>
    </w:lvl>
    <w:lvl w:ilvl="5" w:tplc="0416001B" w:tentative="1">
      <w:start w:val="1"/>
      <w:numFmt w:val="lowerRoman"/>
      <w:lvlText w:val="%6."/>
      <w:lvlJc w:val="right"/>
      <w:pPr>
        <w:ind w:left="5559" w:hanging="180"/>
      </w:pPr>
    </w:lvl>
    <w:lvl w:ilvl="6" w:tplc="0416000F" w:tentative="1">
      <w:start w:val="1"/>
      <w:numFmt w:val="decimal"/>
      <w:lvlText w:val="%7."/>
      <w:lvlJc w:val="left"/>
      <w:pPr>
        <w:ind w:left="6279" w:hanging="360"/>
      </w:pPr>
    </w:lvl>
    <w:lvl w:ilvl="7" w:tplc="04160019" w:tentative="1">
      <w:start w:val="1"/>
      <w:numFmt w:val="lowerLetter"/>
      <w:lvlText w:val="%8."/>
      <w:lvlJc w:val="left"/>
      <w:pPr>
        <w:ind w:left="6999" w:hanging="360"/>
      </w:pPr>
    </w:lvl>
    <w:lvl w:ilvl="8" w:tplc="0416001B" w:tentative="1">
      <w:start w:val="1"/>
      <w:numFmt w:val="lowerRoman"/>
      <w:lvlText w:val="%9."/>
      <w:lvlJc w:val="right"/>
      <w:pPr>
        <w:ind w:left="7719" w:hanging="180"/>
      </w:pPr>
    </w:lvl>
  </w:abstractNum>
  <w:abstractNum w:abstractNumId="90" w15:restartNumberingAfterBreak="0">
    <w:nsid w:val="60E0454E"/>
    <w:multiLevelType w:val="multilevel"/>
    <w:tmpl w:val="1100A8EE"/>
    <w:lvl w:ilvl="0">
      <w:start w:val="1"/>
      <w:numFmt w:val="lowerLetter"/>
      <w:lvlText w:val="%1)"/>
      <w:lvlJc w:val="left"/>
      <w:pPr>
        <w:tabs>
          <w:tab w:val="num" w:pos="0"/>
        </w:tabs>
        <w:ind w:left="1375" w:hanging="360"/>
      </w:pPr>
    </w:lvl>
    <w:lvl w:ilvl="1">
      <w:start w:val="1"/>
      <w:numFmt w:val="lowerLetter"/>
      <w:lvlText w:val="%2."/>
      <w:lvlJc w:val="left"/>
      <w:pPr>
        <w:tabs>
          <w:tab w:val="num" w:pos="0"/>
        </w:tabs>
        <w:ind w:left="2095" w:hanging="360"/>
      </w:pPr>
    </w:lvl>
    <w:lvl w:ilvl="2">
      <w:start w:val="1"/>
      <w:numFmt w:val="lowerRoman"/>
      <w:lvlText w:val="%3."/>
      <w:lvlJc w:val="right"/>
      <w:pPr>
        <w:tabs>
          <w:tab w:val="num" w:pos="0"/>
        </w:tabs>
        <w:ind w:left="2815" w:hanging="180"/>
      </w:pPr>
    </w:lvl>
    <w:lvl w:ilvl="3">
      <w:start w:val="1"/>
      <w:numFmt w:val="decimal"/>
      <w:lvlText w:val="%4."/>
      <w:lvlJc w:val="left"/>
      <w:pPr>
        <w:tabs>
          <w:tab w:val="num" w:pos="0"/>
        </w:tabs>
        <w:ind w:left="3535" w:hanging="360"/>
      </w:pPr>
    </w:lvl>
    <w:lvl w:ilvl="4">
      <w:start w:val="1"/>
      <w:numFmt w:val="lowerLetter"/>
      <w:lvlText w:val="%5."/>
      <w:lvlJc w:val="left"/>
      <w:pPr>
        <w:tabs>
          <w:tab w:val="num" w:pos="0"/>
        </w:tabs>
        <w:ind w:left="4255" w:hanging="360"/>
      </w:pPr>
    </w:lvl>
    <w:lvl w:ilvl="5">
      <w:start w:val="1"/>
      <w:numFmt w:val="lowerRoman"/>
      <w:lvlText w:val="%6."/>
      <w:lvlJc w:val="right"/>
      <w:pPr>
        <w:tabs>
          <w:tab w:val="num" w:pos="0"/>
        </w:tabs>
        <w:ind w:left="4975" w:hanging="180"/>
      </w:pPr>
    </w:lvl>
    <w:lvl w:ilvl="6">
      <w:start w:val="1"/>
      <w:numFmt w:val="decimal"/>
      <w:lvlText w:val="%7."/>
      <w:lvlJc w:val="left"/>
      <w:pPr>
        <w:tabs>
          <w:tab w:val="num" w:pos="0"/>
        </w:tabs>
        <w:ind w:left="5695" w:hanging="360"/>
      </w:pPr>
    </w:lvl>
    <w:lvl w:ilvl="7">
      <w:start w:val="1"/>
      <w:numFmt w:val="lowerLetter"/>
      <w:lvlText w:val="%8."/>
      <w:lvlJc w:val="left"/>
      <w:pPr>
        <w:tabs>
          <w:tab w:val="num" w:pos="0"/>
        </w:tabs>
        <w:ind w:left="6415" w:hanging="360"/>
      </w:pPr>
    </w:lvl>
    <w:lvl w:ilvl="8">
      <w:start w:val="1"/>
      <w:numFmt w:val="lowerRoman"/>
      <w:lvlText w:val="%9."/>
      <w:lvlJc w:val="right"/>
      <w:pPr>
        <w:tabs>
          <w:tab w:val="num" w:pos="0"/>
        </w:tabs>
        <w:ind w:left="7135" w:hanging="180"/>
      </w:pPr>
    </w:lvl>
  </w:abstractNum>
  <w:abstractNum w:abstractNumId="91" w15:restartNumberingAfterBreak="0">
    <w:nsid w:val="60E7583F"/>
    <w:multiLevelType w:val="multilevel"/>
    <w:tmpl w:val="72EAE5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2"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3" w15:restartNumberingAfterBreak="0">
    <w:nsid w:val="61A96C2A"/>
    <w:multiLevelType w:val="hybridMultilevel"/>
    <w:tmpl w:val="8C806DDA"/>
    <w:lvl w:ilvl="0" w:tplc="F476ECE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4" w15:restartNumberingAfterBreak="0">
    <w:nsid w:val="636617CD"/>
    <w:multiLevelType w:val="multilevel"/>
    <w:tmpl w:val="B520185C"/>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Wingdings" w:hAnsi="Wingding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5" w15:restartNumberingAfterBreak="0">
    <w:nsid w:val="638F34F4"/>
    <w:multiLevelType w:val="multilevel"/>
    <w:tmpl w:val="7F963BA2"/>
    <w:lvl w:ilvl="0">
      <w:start w:val="1"/>
      <w:numFmt w:val="bullet"/>
      <w:lvlText w:val=""/>
      <w:lvlJc w:val="left"/>
      <w:pPr>
        <w:tabs>
          <w:tab w:val="num" w:pos="0"/>
        </w:tabs>
        <w:ind w:left="2095" w:hanging="360"/>
      </w:pPr>
      <w:rPr>
        <w:rFonts w:ascii="Wingdings" w:hAnsi="Wingdings" w:hint="default"/>
      </w:rPr>
    </w:lvl>
    <w:lvl w:ilvl="1">
      <w:start w:val="1"/>
      <w:numFmt w:val="bullet"/>
      <w:lvlText w:val="o"/>
      <w:lvlJc w:val="left"/>
      <w:pPr>
        <w:tabs>
          <w:tab w:val="num" w:pos="0"/>
        </w:tabs>
        <w:ind w:left="2815" w:hanging="360"/>
      </w:pPr>
      <w:rPr>
        <w:rFonts w:ascii="Courier New" w:hAnsi="Courier New" w:cs="Courier New" w:hint="default"/>
      </w:rPr>
    </w:lvl>
    <w:lvl w:ilvl="2">
      <w:start w:val="1"/>
      <w:numFmt w:val="bullet"/>
      <w:lvlText w:val=""/>
      <w:lvlJc w:val="left"/>
      <w:pPr>
        <w:tabs>
          <w:tab w:val="num" w:pos="0"/>
        </w:tabs>
        <w:ind w:left="3535" w:hanging="360"/>
      </w:pPr>
      <w:rPr>
        <w:rFonts w:ascii="Wingdings" w:hAnsi="Wingdings" w:cs="Wingdings" w:hint="default"/>
      </w:rPr>
    </w:lvl>
    <w:lvl w:ilvl="3">
      <w:start w:val="1"/>
      <w:numFmt w:val="bullet"/>
      <w:lvlText w:val=""/>
      <w:lvlJc w:val="left"/>
      <w:pPr>
        <w:tabs>
          <w:tab w:val="num" w:pos="0"/>
        </w:tabs>
        <w:ind w:left="4255" w:hanging="360"/>
      </w:pPr>
      <w:rPr>
        <w:rFonts w:ascii="Symbol" w:hAnsi="Symbol" w:cs="Symbol" w:hint="default"/>
      </w:rPr>
    </w:lvl>
    <w:lvl w:ilvl="4">
      <w:start w:val="1"/>
      <w:numFmt w:val="bullet"/>
      <w:lvlText w:val="o"/>
      <w:lvlJc w:val="left"/>
      <w:pPr>
        <w:tabs>
          <w:tab w:val="num" w:pos="0"/>
        </w:tabs>
        <w:ind w:left="4975" w:hanging="360"/>
      </w:pPr>
      <w:rPr>
        <w:rFonts w:ascii="Courier New" w:hAnsi="Courier New" w:cs="Courier New" w:hint="default"/>
      </w:rPr>
    </w:lvl>
    <w:lvl w:ilvl="5">
      <w:start w:val="1"/>
      <w:numFmt w:val="bullet"/>
      <w:lvlText w:val=""/>
      <w:lvlJc w:val="left"/>
      <w:pPr>
        <w:tabs>
          <w:tab w:val="num" w:pos="0"/>
        </w:tabs>
        <w:ind w:left="5695" w:hanging="360"/>
      </w:pPr>
      <w:rPr>
        <w:rFonts w:ascii="Wingdings" w:hAnsi="Wingdings" w:cs="Wingdings" w:hint="default"/>
      </w:rPr>
    </w:lvl>
    <w:lvl w:ilvl="6">
      <w:start w:val="1"/>
      <w:numFmt w:val="bullet"/>
      <w:lvlText w:val=""/>
      <w:lvlJc w:val="left"/>
      <w:pPr>
        <w:tabs>
          <w:tab w:val="num" w:pos="0"/>
        </w:tabs>
        <w:ind w:left="6415" w:hanging="360"/>
      </w:pPr>
      <w:rPr>
        <w:rFonts w:ascii="Symbol" w:hAnsi="Symbol" w:cs="Symbol" w:hint="default"/>
      </w:rPr>
    </w:lvl>
    <w:lvl w:ilvl="7">
      <w:start w:val="1"/>
      <w:numFmt w:val="bullet"/>
      <w:lvlText w:val="o"/>
      <w:lvlJc w:val="left"/>
      <w:pPr>
        <w:tabs>
          <w:tab w:val="num" w:pos="0"/>
        </w:tabs>
        <w:ind w:left="7135" w:hanging="360"/>
      </w:pPr>
      <w:rPr>
        <w:rFonts w:ascii="Courier New" w:hAnsi="Courier New" w:cs="Courier New" w:hint="default"/>
      </w:rPr>
    </w:lvl>
    <w:lvl w:ilvl="8">
      <w:start w:val="1"/>
      <w:numFmt w:val="bullet"/>
      <w:lvlText w:val=""/>
      <w:lvlJc w:val="left"/>
      <w:pPr>
        <w:tabs>
          <w:tab w:val="num" w:pos="0"/>
        </w:tabs>
        <w:ind w:left="7855" w:hanging="360"/>
      </w:pPr>
      <w:rPr>
        <w:rFonts w:ascii="Wingdings" w:hAnsi="Wingdings" w:cs="Wingdings" w:hint="default"/>
      </w:rPr>
    </w:lvl>
  </w:abstractNum>
  <w:abstractNum w:abstractNumId="96" w15:restartNumberingAfterBreak="0">
    <w:nsid w:val="643221FE"/>
    <w:multiLevelType w:val="hybridMultilevel"/>
    <w:tmpl w:val="8E34E7F4"/>
    <w:lvl w:ilvl="0" w:tplc="F476ECE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7" w15:restartNumberingAfterBreak="0">
    <w:nsid w:val="64AA1100"/>
    <w:multiLevelType w:val="multilevel"/>
    <w:tmpl w:val="0CD6AFCE"/>
    <w:lvl w:ilvl="0">
      <w:start w:val="1"/>
      <w:numFmt w:val="lowerLetter"/>
      <w:lvlText w:val="%1)"/>
      <w:lvlJc w:val="left"/>
      <w:pPr>
        <w:tabs>
          <w:tab w:val="num" w:pos="0"/>
        </w:tabs>
        <w:ind w:left="1718" w:hanging="360"/>
      </w:pPr>
      <w:rPr>
        <w:rFonts w:ascii="Arial" w:hAnsi="Arial" w:hint="default"/>
        <w:b w:val="0"/>
        <w:i w:val="0"/>
        <w:sz w:val="20"/>
        <w:szCs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decimal"/>
      <w:lvlText w:val="%1.%2.%3.%4.%5.%6."/>
      <w:lvlJc w:val="left"/>
      <w:pPr>
        <w:tabs>
          <w:tab w:val="num" w:pos="1080"/>
        </w:tabs>
        <w:ind w:left="1015" w:hanging="1015"/>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8" w15:restartNumberingAfterBreak="0">
    <w:nsid w:val="64FD18F6"/>
    <w:multiLevelType w:val="hybridMultilevel"/>
    <w:tmpl w:val="723A78A0"/>
    <w:lvl w:ilvl="0" w:tplc="63DED438">
      <w:start w:val="1"/>
      <w:numFmt w:val="bullet"/>
      <w:lvlText w:val="-"/>
      <w:lvlJc w:val="left"/>
      <w:pPr>
        <w:ind w:left="2203" w:hanging="360"/>
      </w:pPr>
      <w:rPr>
        <w:rFonts w:ascii="Courier New" w:hAnsi="Courier New"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99" w15:restartNumberingAfterBreak="0">
    <w:nsid w:val="66477B0B"/>
    <w:multiLevelType w:val="hybridMultilevel"/>
    <w:tmpl w:val="58E49FCC"/>
    <w:lvl w:ilvl="0" w:tplc="63DED438">
      <w:start w:val="1"/>
      <w:numFmt w:val="bullet"/>
      <w:lvlText w:val="-"/>
      <w:lvlJc w:val="left"/>
      <w:pPr>
        <w:ind w:left="2563" w:hanging="360"/>
      </w:pPr>
      <w:rPr>
        <w:rFonts w:ascii="Courier New" w:hAnsi="Courier New"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100" w15:restartNumberingAfterBreak="0">
    <w:nsid w:val="67AA33D7"/>
    <w:multiLevelType w:val="hybridMultilevel"/>
    <w:tmpl w:val="3120FA4E"/>
    <w:lvl w:ilvl="0" w:tplc="45DEA504">
      <w:start w:val="1"/>
      <w:numFmt w:val="lowerLetter"/>
      <w:lvlText w:val="%1)"/>
      <w:lvlJc w:val="left"/>
      <w:pPr>
        <w:ind w:left="1713" w:hanging="360"/>
      </w:pPr>
      <w:rPr>
        <w:rFonts w:ascii="Arial" w:hAnsi="Arial" w:hint="default"/>
        <w:b w:val="0"/>
        <w:i w:val="0"/>
        <w:color w:val="auto"/>
        <w:sz w:val="20"/>
        <w:szCs w:val="20"/>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01" w15:restartNumberingAfterBreak="0">
    <w:nsid w:val="68013D63"/>
    <w:multiLevelType w:val="hybridMultilevel"/>
    <w:tmpl w:val="73223806"/>
    <w:lvl w:ilvl="0" w:tplc="F476ECEC">
      <w:start w:val="1"/>
      <w:numFmt w:val="bullet"/>
      <w:lvlText w:val=""/>
      <w:lvlJc w:val="left"/>
      <w:pPr>
        <w:ind w:left="1735" w:hanging="360"/>
      </w:pPr>
      <w:rPr>
        <w:rFonts w:ascii="Symbol" w:hAnsi="Symbol" w:hint="default"/>
      </w:rPr>
    </w:lvl>
    <w:lvl w:ilvl="1" w:tplc="04160003" w:tentative="1">
      <w:start w:val="1"/>
      <w:numFmt w:val="bullet"/>
      <w:lvlText w:val="o"/>
      <w:lvlJc w:val="left"/>
      <w:pPr>
        <w:ind w:left="2455" w:hanging="360"/>
      </w:pPr>
      <w:rPr>
        <w:rFonts w:ascii="Courier New" w:hAnsi="Courier New" w:cs="Courier New" w:hint="default"/>
      </w:rPr>
    </w:lvl>
    <w:lvl w:ilvl="2" w:tplc="04160005" w:tentative="1">
      <w:start w:val="1"/>
      <w:numFmt w:val="bullet"/>
      <w:lvlText w:val=""/>
      <w:lvlJc w:val="left"/>
      <w:pPr>
        <w:ind w:left="3175" w:hanging="360"/>
      </w:pPr>
      <w:rPr>
        <w:rFonts w:ascii="Wingdings" w:hAnsi="Wingdings" w:hint="default"/>
      </w:rPr>
    </w:lvl>
    <w:lvl w:ilvl="3" w:tplc="04160001" w:tentative="1">
      <w:start w:val="1"/>
      <w:numFmt w:val="bullet"/>
      <w:lvlText w:val=""/>
      <w:lvlJc w:val="left"/>
      <w:pPr>
        <w:ind w:left="3895" w:hanging="360"/>
      </w:pPr>
      <w:rPr>
        <w:rFonts w:ascii="Symbol" w:hAnsi="Symbol" w:hint="default"/>
      </w:rPr>
    </w:lvl>
    <w:lvl w:ilvl="4" w:tplc="04160003" w:tentative="1">
      <w:start w:val="1"/>
      <w:numFmt w:val="bullet"/>
      <w:lvlText w:val="o"/>
      <w:lvlJc w:val="left"/>
      <w:pPr>
        <w:ind w:left="4615" w:hanging="360"/>
      </w:pPr>
      <w:rPr>
        <w:rFonts w:ascii="Courier New" w:hAnsi="Courier New" w:cs="Courier New" w:hint="default"/>
      </w:rPr>
    </w:lvl>
    <w:lvl w:ilvl="5" w:tplc="04160005" w:tentative="1">
      <w:start w:val="1"/>
      <w:numFmt w:val="bullet"/>
      <w:lvlText w:val=""/>
      <w:lvlJc w:val="left"/>
      <w:pPr>
        <w:ind w:left="5335" w:hanging="360"/>
      </w:pPr>
      <w:rPr>
        <w:rFonts w:ascii="Wingdings" w:hAnsi="Wingdings" w:hint="default"/>
      </w:rPr>
    </w:lvl>
    <w:lvl w:ilvl="6" w:tplc="04160001" w:tentative="1">
      <w:start w:val="1"/>
      <w:numFmt w:val="bullet"/>
      <w:lvlText w:val=""/>
      <w:lvlJc w:val="left"/>
      <w:pPr>
        <w:ind w:left="6055" w:hanging="360"/>
      </w:pPr>
      <w:rPr>
        <w:rFonts w:ascii="Symbol" w:hAnsi="Symbol" w:hint="default"/>
      </w:rPr>
    </w:lvl>
    <w:lvl w:ilvl="7" w:tplc="04160003" w:tentative="1">
      <w:start w:val="1"/>
      <w:numFmt w:val="bullet"/>
      <w:lvlText w:val="o"/>
      <w:lvlJc w:val="left"/>
      <w:pPr>
        <w:ind w:left="6775" w:hanging="360"/>
      </w:pPr>
      <w:rPr>
        <w:rFonts w:ascii="Courier New" w:hAnsi="Courier New" w:cs="Courier New" w:hint="default"/>
      </w:rPr>
    </w:lvl>
    <w:lvl w:ilvl="8" w:tplc="04160005" w:tentative="1">
      <w:start w:val="1"/>
      <w:numFmt w:val="bullet"/>
      <w:lvlText w:val=""/>
      <w:lvlJc w:val="left"/>
      <w:pPr>
        <w:ind w:left="7495" w:hanging="360"/>
      </w:pPr>
      <w:rPr>
        <w:rFonts w:ascii="Wingdings" w:hAnsi="Wingdings" w:hint="default"/>
      </w:rPr>
    </w:lvl>
  </w:abstractNum>
  <w:abstractNum w:abstractNumId="102"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03" w15:restartNumberingAfterBreak="0">
    <w:nsid w:val="6B0864C4"/>
    <w:multiLevelType w:val="multilevel"/>
    <w:tmpl w:val="0C0A1FD6"/>
    <w:lvl w:ilvl="0">
      <w:start w:val="1"/>
      <w:numFmt w:val="lowerLetter"/>
      <w:lvlText w:val="%1)"/>
      <w:lvlJc w:val="left"/>
      <w:pPr>
        <w:tabs>
          <w:tab w:val="num" w:pos="0"/>
        </w:tabs>
        <w:ind w:left="1735" w:hanging="360"/>
      </w:pPr>
    </w:lvl>
    <w:lvl w:ilvl="1">
      <w:start w:val="1"/>
      <w:numFmt w:val="lowerLetter"/>
      <w:lvlText w:val="%2."/>
      <w:lvlJc w:val="left"/>
      <w:pPr>
        <w:tabs>
          <w:tab w:val="num" w:pos="0"/>
        </w:tabs>
        <w:ind w:left="2455" w:hanging="360"/>
      </w:pPr>
    </w:lvl>
    <w:lvl w:ilvl="2">
      <w:start w:val="1"/>
      <w:numFmt w:val="lowerRoman"/>
      <w:lvlText w:val="%3."/>
      <w:lvlJc w:val="right"/>
      <w:pPr>
        <w:tabs>
          <w:tab w:val="num" w:pos="0"/>
        </w:tabs>
        <w:ind w:left="3175" w:hanging="180"/>
      </w:pPr>
    </w:lvl>
    <w:lvl w:ilvl="3">
      <w:start w:val="1"/>
      <w:numFmt w:val="decimal"/>
      <w:lvlText w:val="%4."/>
      <w:lvlJc w:val="left"/>
      <w:pPr>
        <w:tabs>
          <w:tab w:val="num" w:pos="0"/>
        </w:tabs>
        <w:ind w:left="3895" w:hanging="360"/>
      </w:pPr>
    </w:lvl>
    <w:lvl w:ilvl="4">
      <w:start w:val="1"/>
      <w:numFmt w:val="lowerLetter"/>
      <w:lvlText w:val="%5."/>
      <w:lvlJc w:val="left"/>
      <w:pPr>
        <w:tabs>
          <w:tab w:val="num" w:pos="0"/>
        </w:tabs>
        <w:ind w:left="4615" w:hanging="360"/>
      </w:pPr>
    </w:lvl>
    <w:lvl w:ilvl="5">
      <w:start w:val="1"/>
      <w:numFmt w:val="lowerRoman"/>
      <w:lvlText w:val="%6."/>
      <w:lvlJc w:val="right"/>
      <w:pPr>
        <w:tabs>
          <w:tab w:val="num" w:pos="0"/>
        </w:tabs>
        <w:ind w:left="5335" w:hanging="180"/>
      </w:pPr>
    </w:lvl>
    <w:lvl w:ilvl="6">
      <w:start w:val="1"/>
      <w:numFmt w:val="decimal"/>
      <w:lvlText w:val="%7."/>
      <w:lvlJc w:val="left"/>
      <w:pPr>
        <w:tabs>
          <w:tab w:val="num" w:pos="0"/>
        </w:tabs>
        <w:ind w:left="6055" w:hanging="360"/>
      </w:pPr>
    </w:lvl>
    <w:lvl w:ilvl="7">
      <w:start w:val="1"/>
      <w:numFmt w:val="lowerLetter"/>
      <w:lvlText w:val="%8."/>
      <w:lvlJc w:val="left"/>
      <w:pPr>
        <w:tabs>
          <w:tab w:val="num" w:pos="0"/>
        </w:tabs>
        <w:ind w:left="6775" w:hanging="360"/>
      </w:pPr>
    </w:lvl>
    <w:lvl w:ilvl="8">
      <w:start w:val="1"/>
      <w:numFmt w:val="lowerRoman"/>
      <w:lvlText w:val="%9."/>
      <w:lvlJc w:val="right"/>
      <w:pPr>
        <w:tabs>
          <w:tab w:val="num" w:pos="0"/>
        </w:tabs>
        <w:ind w:left="7495" w:hanging="180"/>
      </w:pPr>
    </w:lvl>
  </w:abstractNum>
  <w:abstractNum w:abstractNumId="104" w15:restartNumberingAfterBreak="0">
    <w:nsid w:val="6B992CEC"/>
    <w:multiLevelType w:val="multilevel"/>
    <w:tmpl w:val="1DCC631C"/>
    <w:lvl w:ilvl="0">
      <w:start w:val="1"/>
      <w:numFmt w:val="lowerLetter"/>
      <w:lvlText w:val="%1)"/>
      <w:lvlJc w:val="left"/>
      <w:pPr>
        <w:tabs>
          <w:tab w:val="num" w:pos="0"/>
        </w:tabs>
        <w:ind w:left="1735" w:hanging="360"/>
      </w:pPr>
    </w:lvl>
    <w:lvl w:ilvl="1">
      <w:start w:val="1"/>
      <w:numFmt w:val="lowerLetter"/>
      <w:lvlText w:val="%2."/>
      <w:lvlJc w:val="left"/>
      <w:pPr>
        <w:tabs>
          <w:tab w:val="num" w:pos="0"/>
        </w:tabs>
        <w:ind w:left="2455" w:hanging="360"/>
      </w:pPr>
    </w:lvl>
    <w:lvl w:ilvl="2">
      <w:start w:val="1"/>
      <w:numFmt w:val="lowerRoman"/>
      <w:lvlText w:val="%3."/>
      <w:lvlJc w:val="right"/>
      <w:pPr>
        <w:tabs>
          <w:tab w:val="num" w:pos="0"/>
        </w:tabs>
        <w:ind w:left="3175" w:hanging="180"/>
      </w:pPr>
    </w:lvl>
    <w:lvl w:ilvl="3">
      <w:start w:val="1"/>
      <w:numFmt w:val="decimal"/>
      <w:lvlText w:val="%4."/>
      <w:lvlJc w:val="left"/>
      <w:pPr>
        <w:tabs>
          <w:tab w:val="num" w:pos="0"/>
        </w:tabs>
        <w:ind w:left="3895" w:hanging="360"/>
      </w:pPr>
    </w:lvl>
    <w:lvl w:ilvl="4">
      <w:start w:val="1"/>
      <w:numFmt w:val="lowerLetter"/>
      <w:lvlText w:val="%5."/>
      <w:lvlJc w:val="left"/>
      <w:pPr>
        <w:tabs>
          <w:tab w:val="num" w:pos="0"/>
        </w:tabs>
        <w:ind w:left="4615" w:hanging="360"/>
      </w:pPr>
    </w:lvl>
    <w:lvl w:ilvl="5">
      <w:start w:val="1"/>
      <w:numFmt w:val="lowerRoman"/>
      <w:lvlText w:val="%6."/>
      <w:lvlJc w:val="right"/>
      <w:pPr>
        <w:tabs>
          <w:tab w:val="num" w:pos="0"/>
        </w:tabs>
        <w:ind w:left="5335" w:hanging="180"/>
      </w:pPr>
    </w:lvl>
    <w:lvl w:ilvl="6">
      <w:start w:val="1"/>
      <w:numFmt w:val="decimal"/>
      <w:lvlText w:val="%7."/>
      <w:lvlJc w:val="left"/>
      <w:pPr>
        <w:tabs>
          <w:tab w:val="num" w:pos="0"/>
        </w:tabs>
        <w:ind w:left="6055" w:hanging="360"/>
      </w:pPr>
    </w:lvl>
    <w:lvl w:ilvl="7">
      <w:start w:val="1"/>
      <w:numFmt w:val="lowerLetter"/>
      <w:lvlText w:val="%8."/>
      <w:lvlJc w:val="left"/>
      <w:pPr>
        <w:tabs>
          <w:tab w:val="num" w:pos="0"/>
        </w:tabs>
        <w:ind w:left="6775" w:hanging="360"/>
      </w:pPr>
    </w:lvl>
    <w:lvl w:ilvl="8">
      <w:start w:val="1"/>
      <w:numFmt w:val="lowerRoman"/>
      <w:lvlText w:val="%9."/>
      <w:lvlJc w:val="right"/>
      <w:pPr>
        <w:tabs>
          <w:tab w:val="num" w:pos="0"/>
        </w:tabs>
        <w:ind w:left="7495" w:hanging="180"/>
      </w:pPr>
    </w:lvl>
  </w:abstractNum>
  <w:abstractNum w:abstractNumId="105" w15:restartNumberingAfterBreak="0">
    <w:nsid w:val="6E435EFE"/>
    <w:multiLevelType w:val="hybridMultilevel"/>
    <w:tmpl w:val="E2D23C90"/>
    <w:lvl w:ilvl="0" w:tplc="F476ECE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6" w15:restartNumberingAfterBreak="0">
    <w:nsid w:val="6EB72362"/>
    <w:multiLevelType w:val="hybridMultilevel"/>
    <w:tmpl w:val="E7B249EA"/>
    <w:lvl w:ilvl="0" w:tplc="0420A0CC">
      <w:start w:val="1"/>
      <w:numFmt w:val="bullet"/>
      <w:lvlText w:val=""/>
      <w:lvlJc w:val="left"/>
      <w:pPr>
        <w:ind w:left="1494" w:hanging="360"/>
      </w:pPr>
      <w:rPr>
        <w:rFonts w:ascii="Symbol" w:hAnsi="Symbol" w:hint="default"/>
        <w:color w:val="FF0000"/>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07" w15:restartNumberingAfterBreak="0">
    <w:nsid w:val="70623AAE"/>
    <w:multiLevelType w:val="hybridMultilevel"/>
    <w:tmpl w:val="CEA8A534"/>
    <w:lvl w:ilvl="0" w:tplc="DCAAEECC">
      <w:start w:val="1"/>
      <w:numFmt w:val="decimal"/>
      <w:lvlText w:val="e.%1)"/>
      <w:lvlJc w:val="left"/>
      <w:pPr>
        <w:ind w:left="3235" w:hanging="360"/>
      </w:pPr>
      <w:rPr>
        <w:rFonts w:hint="default"/>
      </w:rPr>
    </w:lvl>
    <w:lvl w:ilvl="1" w:tplc="DCAAEECC">
      <w:start w:val="1"/>
      <w:numFmt w:val="decimal"/>
      <w:lvlText w:val="e.%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8" w15:restartNumberingAfterBreak="0">
    <w:nsid w:val="70AF3C66"/>
    <w:multiLevelType w:val="multilevel"/>
    <w:tmpl w:val="9B2698CE"/>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0070C0"/>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109" w15:restartNumberingAfterBreak="0">
    <w:nsid w:val="71CE2E98"/>
    <w:multiLevelType w:val="hybridMultilevel"/>
    <w:tmpl w:val="7BFE2908"/>
    <w:lvl w:ilvl="0" w:tplc="F476ECEC">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110" w15:restartNumberingAfterBreak="0">
    <w:nsid w:val="71EE7815"/>
    <w:multiLevelType w:val="hybridMultilevel"/>
    <w:tmpl w:val="4CEA45CE"/>
    <w:lvl w:ilvl="0" w:tplc="497ED1BE">
      <w:start w:val="1"/>
      <w:numFmt w:val="lowerLetter"/>
      <w:lvlText w:val="%1)"/>
      <w:lvlJc w:val="left"/>
      <w:pPr>
        <w:ind w:left="786" w:hanging="360"/>
      </w:pPr>
      <w:rPr>
        <w:rFonts w:hint="default"/>
        <w:b w:val="0"/>
        <w:i w:val="0"/>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11"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2" w15:restartNumberingAfterBreak="0">
    <w:nsid w:val="72BE3135"/>
    <w:multiLevelType w:val="multilevel"/>
    <w:tmpl w:val="FB1E36B4"/>
    <w:lvl w:ilvl="0">
      <w:start w:val="1"/>
      <w:numFmt w:val="lowerLetter"/>
      <w:lvlText w:val="%1)"/>
      <w:lvlJc w:val="left"/>
      <w:pPr>
        <w:tabs>
          <w:tab w:val="num" w:pos="0"/>
        </w:tabs>
        <w:ind w:left="1778" w:hanging="360"/>
      </w:p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113" w15:restartNumberingAfterBreak="0">
    <w:nsid w:val="72DC3D2A"/>
    <w:multiLevelType w:val="multilevel"/>
    <w:tmpl w:val="3E3AB396"/>
    <w:lvl w:ilvl="0">
      <w:start w:val="1"/>
      <w:numFmt w:val="decimal"/>
      <w:lvlText w:val="%1."/>
      <w:lvlJc w:val="left"/>
      <w:pPr>
        <w:tabs>
          <w:tab w:val="num" w:pos="998"/>
        </w:tabs>
        <w:ind w:left="998" w:hanging="998"/>
      </w:pPr>
    </w:lvl>
    <w:lvl w:ilvl="1">
      <w:start w:val="1"/>
      <w:numFmt w:val="decimal"/>
      <w:lvlText w:val="%1.%2."/>
      <w:lvlJc w:val="left"/>
      <w:pPr>
        <w:tabs>
          <w:tab w:val="num" w:pos="1015"/>
        </w:tabs>
        <w:ind w:left="1015" w:hanging="1015"/>
      </w:pPr>
      <w:rPr>
        <w:rFonts w:ascii="Arial" w:hAnsi="Arial" w:cs="Arial" w:hint="default"/>
        <w:b w:val="0"/>
        <w:i w:val="0"/>
        <w:color w:val="auto"/>
        <w:sz w:val="20"/>
        <w:szCs w:val="20"/>
      </w:rPr>
    </w:lvl>
    <w:lvl w:ilvl="2">
      <w:start w:val="1"/>
      <w:numFmt w:val="lowerLetter"/>
      <w:lvlText w:val="%3)"/>
      <w:lvlJc w:val="left"/>
      <w:pPr>
        <w:tabs>
          <w:tab w:val="num" w:pos="1015"/>
        </w:tabs>
        <w:ind w:left="1015" w:hanging="1015"/>
      </w:pPr>
      <w:rPr>
        <w:rFonts w:ascii="Arial" w:eastAsia="MS Mincho" w:hAnsi="Arial" w:cs="Arial" w:hint="default"/>
        <w:b w:val="0"/>
        <w:i w:val="0"/>
        <w:color w:val="auto"/>
        <w:sz w:val="20"/>
        <w:szCs w:val="20"/>
      </w:rPr>
    </w:lvl>
    <w:lvl w:ilvl="3">
      <w:start w:val="1"/>
      <w:numFmt w:val="decimal"/>
      <w:lvlText w:val="%1.%2.%3.%4."/>
      <w:lvlJc w:val="left"/>
      <w:pPr>
        <w:tabs>
          <w:tab w:val="num" w:pos="1015"/>
        </w:tabs>
        <w:ind w:left="1015" w:hanging="1015"/>
      </w:pPr>
      <w:rPr>
        <w:b w:val="0"/>
      </w:rPr>
    </w:lvl>
    <w:lvl w:ilvl="4">
      <w:start w:val="1"/>
      <w:numFmt w:val="decimal"/>
      <w:lvlText w:val="%1.%2.%3.%4.%5."/>
      <w:lvlJc w:val="left"/>
      <w:pPr>
        <w:tabs>
          <w:tab w:val="num" w:pos="1440"/>
        </w:tabs>
        <w:ind w:left="792" w:hanging="792"/>
      </w:pPr>
    </w:lvl>
    <w:lvl w:ilvl="5">
      <w:start w:val="1"/>
      <w:numFmt w:val="decimal"/>
      <w:lvlText w:val="%1.%2.%3.%4.%5.%6."/>
      <w:lvlJc w:val="left"/>
      <w:pPr>
        <w:tabs>
          <w:tab w:val="num" w:pos="2575"/>
        </w:tabs>
        <w:ind w:left="2071" w:hanging="936"/>
      </w:pPr>
    </w:lvl>
    <w:lvl w:ilvl="6">
      <w:start w:val="1"/>
      <w:numFmt w:val="decimal"/>
      <w:lvlText w:val="%1.%2.%3.%4.%5.%6.%7."/>
      <w:lvlJc w:val="left"/>
      <w:pPr>
        <w:tabs>
          <w:tab w:val="num" w:pos="2880"/>
        </w:tabs>
        <w:ind w:left="2160" w:hanging="1080"/>
      </w:pPr>
    </w:lvl>
    <w:lvl w:ilvl="7">
      <w:start w:val="1"/>
      <w:numFmt w:val="decimal"/>
      <w:lvlText w:val="%1.%2.%3.%4.%5.%6.%7.%8."/>
      <w:lvlJc w:val="left"/>
      <w:pPr>
        <w:tabs>
          <w:tab w:val="num" w:pos="3600"/>
        </w:tabs>
        <w:ind w:left="2664" w:hanging="1224"/>
      </w:pPr>
    </w:lvl>
    <w:lvl w:ilvl="8">
      <w:start w:val="1"/>
      <w:numFmt w:val="decimal"/>
      <w:lvlText w:val="%1.%2.%3.%4.%5.%6.%7.%8.%9."/>
      <w:lvlJc w:val="left"/>
      <w:pPr>
        <w:tabs>
          <w:tab w:val="num" w:pos="3960"/>
        </w:tabs>
        <w:ind w:left="3240" w:hanging="1440"/>
      </w:pPr>
    </w:lvl>
  </w:abstractNum>
  <w:abstractNum w:abstractNumId="114" w15:restartNumberingAfterBreak="0">
    <w:nsid w:val="74FA5A27"/>
    <w:multiLevelType w:val="multilevel"/>
    <w:tmpl w:val="8FECFA5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5" w15:restartNumberingAfterBreak="0">
    <w:nsid w:val="75D95B23"/>
    <w:multiLevelType w:val="hybridMultilevel"/>
    <w:tmpl w:val="B0BE0224"/>
    <w:lvl w:ilvl="0" w:tplc="83EC8E4E">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6" w15:restartNumberingAfterBreak="0">
    <w:nsid w:val="76240866"/>
    <w:multiLevelType w:val="multilevel"/>
    <w:tmpl w:val="B2700AD0"/>
    <w:lvl w:ilvl="0">
      <w:start w:val="1"/>
      <w:numFmt w:val="lowerLetter"/>
      <w:lvlText w:val="%1)"/>
      <w:lvlJc w:val="left"/>
      <w:pPr>
        <w:tabs>
          <w:tab w:val="num" w:pos="0"/>
        </w:tabs>
        <w:ind w:left="720" w:hanging="360"/>
      </w:pPr>
    </w:lvl>
    <w:lvl w:ilvl="1">
      <w:start w:val="1"/>
      <w:numFmt w:val="decimal"/>
      <w:suff w:val="space"/>
      <w:lvlText w:val="%1.%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15:restartNumberingAfterBreak="0">
    <w:nsid w:val="7688085F"/>
    <w:multiLevelType w:val="multilevel"/>
    <w:tmpl w:val="A9244F00"/>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color w:val="auto"/>
        <w:sz w:val="24"/>
        <w:szCs w:val="24"/>
      </w:rPr>
    </w:lvl>
    <w:lvl w:ilvl="2">
      <w:start w:val="1"/>
      <w:numFmt w:val="lowerLetter"/>
      <w:lvlText w:val="%3)"/>
      <w:lvlJc w:val="left"/>
      <w:pPr>
        <w:tabs>
          <w:tab w:val="num" w:pos="1015"/>
        </w:tabs>
        <w:ind w:left="1015" w:hanging="1015"/>
      </w:pPr>
      <w:rPr>
        <w:rFonts w:ascii="Arial" w:eastAsia="MS Mincho" w:hAnsi="Arial" w:cs="Arial" w:hint="default"/>
        <w:b w:val="0"/>
        <w:i w:val="0"/>
        <w:color w:val="auto"/>
        <w:sz w:val="20"/>
        <w:szCs w:val="20"/>
      </w:rPr>
    </w:lvl>
    <w:lvl w:ilvl="3">
      <w:start w:val="1"/>
      <w:numFmt w:val="decimal"/>
      <w:lvlText w:val="%1.%2.%3.%4."/>
      <w:lvlJc w:val="left"/>
      <w:pPr>
        <w:tabs>
          <w:tab w:val="num" w:pos="1015"/>
        </w:tabs>
        <w:ind w:left="1015" w:hanging="1015"/>
      </w:pPr>
      <w:rPr>
        <w:rFonts w:hint="default"/>
        <w:b w:val="0"/>
      </w:rPr>
    </w:lvl>
    <w:lvl w:ilvl="4">
      <w:start w:val="1"/>
      <w:numFmt w:val="decimal"/>
      <w:lvlText w:val="%1.%2.%3.%4.%5."/>
      <w:lvlJc w:val="left"/>
      <w:pPr>
        <w:tabs>
          <w:tab w:val="num" w:pos="1440"/>
        </w:tabs>
        <w:ind w:left="792" w:hanging="792"/>
      </w:pPr>
      <w:rPr>
        <w:rFonts w:hint="default"/>
      </w:rPr>
    </w:lvl>
    <w:lvl w:ilvl="5">
      <w:start w:val="1"/>
      <w:numFmt w:val="decimal"/>
      <w:lvlText w:val="%1.%2.%3.%4.%5.%6."/>
      <w:lvlJc w:val="left"/>
      <w:pPr>
        <w:tabs>
          <w:tab w:val="num" w:pos="2575"/>
        </w:tabs>
        <w:ind w:left="2071"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118" w15:restartNumberingAfterBreak="0">
    <w:nsid w:val="792711F7"/>
    <w:multiLevelType w:val="multilevel"/>
    <w:tmpl w:val="A2C630EA"/>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Wingdings" w:hAnsi="Wingding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15:restartNumberingAfterBreak="0">
    <w:nsid w:val="7B1652CC"/>
    <w:multiLevelType w:val="multilevel"/>
    <w:tmpl w:val="3A52C1BA"/>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Wingdings" w:hAnsi="Wingding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15:restartNumberingAfterBreak="0">
    <w:nsid w:val="7C7A2C93"/>
    <w:multiLevelType w:val="hybridMultilevel"/>
    <w:tmpl w:val="5FA6EAE4"/>
    <w:lvl w:ilvl="0" w:tplc="FCA849C0">
      <w:start w:val="1"/>
      <w:numFmt w:val="bullet"/>
      <w:lvlText w:val="-"/>
      <w:lvlJc w:val="left"/>
      <w:pPr>
        <w:ind w:left="2412" w:hanging="360"/>
      </w:pPr>
      <w:rPr>
        <w:rFonts w:ascii="Courier New" w:hAnsi="Courier New" w:hint="default"/>
      </w:rPr>
    </w:lvl>
    <w:lvl w:ilvl="1" w:tplc="04160003" w:tentative="1">
      <w:start w:val="1"/>
      <w:numFmt w:val="bullet"/>
      <w:lvlText w:val="o"/>
      <w:lvlJc w:val="left"/>
      <w:pPr>
        <w:ind w:left="3132" w:hanging="360"/>
      </w:pPr>
      <w:rPr>
        <w:rFonts w:ascii="Courier New" w:hAnsi="Courier New" w:cs="Courier New" w:hint="default"/>
      </w:rPr>
    </w:lvl>
    <w:lvl w:ilvl="2" w:tplc="04160005" w:tentative="1">
      <w:start w:val="1"/>
      <w:numFmt w:val="bullet"/>
      <w:lvlText w:val=""/>
      <w:lvlJc w:val="left"/>
      <w:pPr>
        <w:ind w:left="3852" w:hanging="360"/>
      </w:pPr>
      <w:rPr>
        <w:rFonts w:ascii="Wingdings" w:hAnsi="Wingdings" w:hint="default"/>
      </w:rPr>
    </w:lvl>
    <w:lvl w:ilvl="3" w:tplc="04160001" w:tentative="1">
      <w:start w:val="1"/>
      <w:numFmt w:val="bullet"/>
      <w:lvlText w:val=""/>
      <w:lvlJc w:val="left"/>
      <w:pPr>
        <w:ind w:left="4572" w:hanging="360"/>
      </w:pPr>
      <w:rPr>
        <w:rFonts w:ascii="Symbol" w:hAnsi="Symbol" w:hint="default"/>
      </w:rPr>
    </w:lvl>
    <w:lvl w:ilvl="4" w:tplc="04160003" w:tentative="1">
      <w:start w:val="1"/>
      <w:numFmt w:val="bullet"/>
      <w:lvlText w:val="o"/>
      <w:lvlJc w:val="left"/>
      <w:pPr>
        <w:ind w:left="5292" w:hanging="360"/>
      </w:pPr>
      <w:rPr>
        <w:rFonts w:ascii="Courier New" w:hAnsi="Courier New" w:cs="Courier New" w:hint="default"/>
      </w:rPr>
    </w:lvl>
    <w:lvl w:ilvl="5" w:tplc="04160005" w:tentative="1">
      <w:start w:val="1"/>
      <w:numFmt w:val="bullet"/>
      <w:lvlText w:val=""/>
      <w:lvlJc w:val="left"/>
      <w:pPr>
        <w:ind w:left="6012" w:hanging="360"/>
      </w:pPr>
      <w:rPr>
        <w:rFonts w:ascii="Wingdings" w:hAnsi="Wingdings" w:hint="default"/>
      </w:rPr>
    </w:lvl>
    <w:lvl w:ilvl="6" w:tplc="04160001" w:tentative="1">
      <w:start w:val="1"/>
      <w:numFmt w:val="bullet"/>
      <w:lvlText w:val=""/>
      <w:lvlJc w:val="left"/>
      <w:pPr>
        <w:ind w:left="6732" w:hanging="360"/>
      </w:pPr>
      <w:rPr>
        <w:rFonts w:ascii="Symbol" w:hAnsi="Symbol" w:hint="default"/>
      </w:rPr>
    </w:lvl>
    <w:lvl w:ilvl="7" w:tplc="04160003" w:tentative="1">
      <w:start w:val="1"/>
      <w:numFmt w:val="bullet"/>
      <w:lvlText w:val="o"/>
      <w:lvlJc w:val="left"/>
      <w:pPr>
        <w:ind w:left="7452" w:hanging="360"/>
      </w:pPr>
      <w:rPr>
        <w:rFonts w:ascii="Courier New" w:hAnsi="Courier New" w:cs="Courier New" w:hint="default"/>
      </w:rPr>
    </w:lvl>
    <w:lvl w:ilvl="8" w:tplc="04160005" w:tentative="1">
      <w:start w:val="1"/>
      <w:numFmt w:val="bullet"/>
      <w:lvlText w:val=""/>
      <w:lvlJc w:val="left"/>
      <w:pPr>
        <w:ind w:left="8172" w:hanging="360"/>
      </w:pPr>
      <w:rPr>
        <w:rFonts w:ascii="Wingdings" w:hAnsi="Wingdings" w:hint="default"/>
      </w:rPr>
    </w:lvl>
  </w:abstractNum>
  <w:abstractNum w:abstractNumId="121" w15:restartNumberingAfterBreak="0">
    <w:nsid w:val="7DBD1E0C"/>
    <w:multiLevelType w:val="hybridMultilevel"/>
    <w:tmpl w:val="E7008968"/>
    <w:lvl w:ilvl="0" w:tplc="F476ECE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2" w15:restartNumberingAfterBreak="0">
    <w:nsid w:val="7E9908C2"/>
    <w:multiLevelType w:val="hybridMultilevel"/>
    <w:tmpl w:val="33EAE97E"/>
    <w:lvl w:ilvl="0" w:tplc="322E776A">
      <w:start w:val="1"/>
      <w:numFmt w:val="lowerLetter"/>
      <w:lvlText w:val="%1)"/>
      <w:lvlJc w:val="left"/>
      <w:pPr>
        <w:ind w:left="720" w:hanging="360"/>
      </w:pPr>
      <w:rPr>
        <w:rFonts w:ascii="Times New Roman" w:eastAsia="CIDFont+F2" w:hAnsi="Times New Roman" w:cs="Times New Roman"/>
      </w:rPr>
    </w:lvl>
    <w:lvl w:ilvl="1" w:tplc="14989006">
      <w:start w:val="1"/>
      <w:numFmt w:val="lowerLetter"/>
      <w:lvlText w:val="%2)"/>
      <w:lvlJc w:val="left"/>
      <w:pPr>
        <w:ind w:left="1440" w:hanging="360"/>
      </w:pPr>
      <w:rPr>
        <w:rFonts w:ascii="Arial" w:eastAsia="CIDFont+F2" w:hAnsi="Arial" w:cs="Arial" w:hint="default"/>
        <w:sz w:val="20"/>
        <w:szCs w:val="20"/>
      </w:rPr>
    </w:lvl>
    <w:lvl w:ilvl="2" w:tplc="D09A500A">
      <w:start w:val="1"/>
      <w:numFmt w:val="lowerRoman"/>
      <w:lvlText w:val="%3)"/>
      <w:lvlJc w:val="right"/>
      <w:pPr>
        <w:ind w:left="2160" w:hanging="180"/>
      </w:pPr>
      <w:rPr>
        <w:rFonts w:ascii="Times New Roman" w:eastAsia="CIDFont+F2" w:hAnsi="Times New Roman" w:cs="Times New Roman"/>
      </w:r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76841612">
    <w:abstractNumId w:val="35"/>
  </w:num>
  <w:num w:numId="2" w16cid:durableId="1912229661">
    <w:abstractNumId w:val="111"/>
  </w:num>
  <w:num w:numId="3" w16cid:durableId="243728511">
    <w:abstractNumId w:val="74"/>
  </w:num>
  <w:num w:numId="4" w16cid:durableId="415830225">
    <w:abstractNumId w:val="115"/>
  </w:num>
  <w:num w:numId="5" w16cid:durableId="1666200945">
    <w:abstractNumId w:val="81"/>
  </w:num>
  <w:num w:numId="6" w16cid:durableId="1000307466">
    <w:abstractNumId w:val="9"/>
  </w:num>
  <w:num w:numId="7" w16cid:durableId="163321187">
    <w:abstractNumId w:val="102"/>
  </w:num>
  <w:num w:numId="8" w16cid:durableId="2026400878">
    <w:abstractNumId w:val="29"/>
  </w:num>
  <w:num w:numId="9" w16cid:durableId="584657225">
    <w:abstractNumId w:val="50"/>
  </w:num>
  <w:num w:numId="10" w16cid:durableId="1635794846">
    <w:abstractNumId w:val="72"/>
  </w:num>
  <w:num w:numId="11" w16cid:durableId="2125151223">
    <w:abstractNumId w:val="83"/>
  </w:num>
  <w:num w:numId="12" w16cid:durableId="474566268">
    <w:abstractNumId w:val="7"/>
  </w:num>
  <w:num w:numId="13" w16cid:durableId="1620598951">
    <w:abstractNumId w:val="110"/>
  </w:num>
  <w:num w:numId="14" w16cid:durableId="1515876743">
    <w:abstractNumId w:val="45"/>
  </w:num>
  <w:num w:numId="15" w16cid:durableId="955216842">
    <w:abstractNumId w:val="80"/>
  </w:num>
  <w:num w:numId="16" w16cid:durableId="222838937">
    <w:abstractNumId w:val="33"/>
  </w:num>
  <w:num w:numId="17" w16cid:durableId="866721863">
    <w:abstractNumId w:val="92"/>
  </w:num>
  <w:num w:numId="18" w16cid:durableId="2069918637">
    <w:abstractNumId w:val="57"/>
  </w:num>
  <w:num w:numId="19" w16cid:durableId="1584339707">
    <w:abstractNumId w:val="120"/>
  </w:num>
  <w:num w:numId="20" w16cid:durableId="2064789194">
    <w:abstractNumId w:val="57"/>
    <w:lvlOverride w:ilvl="0">
      <w:startOverride w:val="1"/>
    </w:lvlOverride>
  </w:num>
  <w:num w:numId="21" w16cid:durableId="886919927">
    <w:abstractNumId w:val="57"/>
    <w:lvlOverride w:ilvl="0">
      <w:startOverride w:val="1"/>
    </w:lvlOverride>
  </w:num>
  <w:num w:numId="22" w16cid:durableId="1024554901">
    <w:abstractNumId w:val="46"/>
  </w:num>
  <w:num w:numId="23" w16cid:durableId="1442408216">
    <w:abstractNumId w:val="108"/>
  </w:num>
  <w:num w:numId="24" w16cid:durableId="280192814">
    <w:abstractNumId w:val="69"/>
  </w:num>
  <w:num w:numId="25" w16cid:durableId="1518545801">
    <w:abstractNumId w:val="23"/>
  </w:num>
  <w:num w:numId="26" w16cid:durableId="246814463">
    <w:abstractNumId w:val="3"/>
  </w:num>
  <w:num w:numId="27" w16cid:durableId="260143202">
    <w:abstractNumId w:val="88"/>
  </w:num>
  <w:num w:numId="28" w16cid:durableId="2131509901">
    <w:abstractNumId w:val="100"/>
  </w:num>
  <w:num w:numId="29" w16cid:durableId="19431373">
    <w:abstractNumId w:val="57"/>
    <w:lvlOverride w:ilvl="0">
      <w:startOverride w:val="1"/>
    </w:lvlOverride>
  </w:num>
  <w:num w:numId="30" w16cid:durableId="1624851046">
    <w:abstractNumId w:val="0"/>
  </w:num>
  <w:num w:numId="31" w16cid:durableId="179978474">
    <w:abstractNumId w:val="106"/>
  </w:num>
  <w:num w:numId="32" w16cid:durableId="988243547">
    <w:abstractNumId w:val="85"/>
  </w:num>
  <w:num w:numId="33" w16cid:durableId="702946563">
    <w:abstractNumId w:val="43"/>
  </w:num>
  <w:num w:numId="34" w16cid:durableId="797843132">
    <w:abstractNumId w:val="113"/>
  </w:num>
  <w:num w:numId="35" w16cid:durableId="1465467892">
    <w:abstractNumId w:val="109"/>
  </w:num>
  <w:num w:numId="36" w16cid:durableId="622467885">
    <w:abstractNumId w:val="38"/>
  </w:num>
  <w:num w:numId="37" w16cid:durableId="1432507477">
    <w:abstractNumId w:val="53"/>
  </w:num>
  <w:num w:numId="38" w16cid:durableId="360056277">
    <w:abstractNumId w:val="91"/>
  </w:num>
  <w:num w:numId="39" w16cid:durableId="1182478718">
    <w:abstractNumId w:val="55"/>
  </w:num>
  <w:num w:numId="40" w16cid:durableId="2016492085">
    <w:abstractNumId w:val="79"/>
  </w:num>
  <w:num w:numId="41" w16cid:durableId="281620294">
    <w:abstractNumId w:val="114"/>
  </w:num>
  <w:num w:numId="42" w16cid:durableId="2015842668">
    <w:abstractNumId w:val="116"/>
  </w:num>
  <w:num w:numId="43" w16cid:durableId="1835140734">
    <w:abstractNumId w:val="37"/>
  </w:num>
  <w:num w:numId="44" w16cid:durableId="2028827625">
    <w:abstractNumId w:val="75"/>
  </w:num>
  <w:num w:numId="45" w16cid:durableId="287203674">
    <w:abstractNumId w:val="104"/>
  </w:num>
  <w:num w:numId="46" w16cid:durableId="659580116">
    <w:abstractNumId w:val="58"/>
  </w:num>
  <w:num w:numId="47" w16cid:durableId="1856263471">
    <w:abstractNumId w:val="103"/>
  </w:num>
  <w:num w:numId="48" w16cid:durableId="1978337725">
    <w:abstractNumId w:val="82"/>
  </w:num>
  <w:num w:numId="49" w16cid:durableId="1318454207">
    <w:abstractNumId w:val="22"/>
  </w:num>
  <w:num w:numId="50" w16cid:durableId="37898091">
    <w:abstractNumId w:val="44"/>
  </w:num>
  <w:num w:numId="51" w16cid:durableId="365061939">
    <w:abstractNumId w:val="61"/>
  </w:num>
  <w:num w:numId="52" w16cid:durableId="1662006846">
    <w:abstractNumId w:val="36"/>
  </w:num>
  <w:num w:numId="53" w16cid:durableId="1345278018">
    <w:abstractNumId w:val="60"/>
  </w:num>
  <w:num w:numId="54" w16cid:durableId="2091004895">
    <w:abstractNumId w:val="105"/>
  </w:num>
  <w:num w:numId="55" w16cid:durableId="1349791763">
    <w:abstractNumId w:val="73"/>
  </w:num>
  <w:num w:numId="56" w16cid:durableId="1200974834">
    <w:abstractNumId w:val="101"/>
  </w:num>
  <w:num w:numId="57" w16cid:durableId="2114322783">
    <w:abstractNumId w:val="21"/>
  </w:num>
  <w:num w:numId="58" w16cid:durableId="634456577">
    <w:abstractNumId w:val="17"/>
  </w:num>
  <w:num w:numId="59" w16cid:durableId="579289949">
    <w:abstractNumId w:val="48"/>
  </w:num>
  <w:num w:numId="60" w16cid:durableId="622269828">
    <w:abstractNumId w:val="15"/>
  </w:num>
  <w:num w:numId="61" w16cid:durableId="1489589741">
    <w:abstractNumId w:val="19"/>
  </w:num>
  <w:num w:numId="62" w16cid:durableId="1770202712">
    <w:abstractNumId w:val="28"/>
  </w:num>
  <w:num w:numId="63" w16cid:durableId="398672455">
    <w:abstractNumId w:val="25"/>
  </w:num>
  <w:num w:numId="64" w16cid:durableId="97721618">
    <w:abstractNumId w:val="41"/>
  </w:num>
  <w:num w:numId="65" w16cid:durableId="610867443">
    <w:abstractNumId w:val="86"/>
  </w:num>
  <w:num w:numId="66" w16cid:durableId="841091776">
    <w:abstractNumId w:val="18"/>
  </w:num>
  <w:num w:numId="67" w16cid:durableId="401562002">
    <w:abstractNumId w:val="93"/>
  </w:num>
  <w:num w:numId="68" w16cid:durableId="996107651">
    <w:abstractNumId w:val="6"/>
  </w:num>
  <w:num w:numId="69" w16cid:durableId="1559365659">
    <w:abstractNumId w:val="24"/>
  </w:num>
  <w:num w:numId="70" w16cid:durableId="1025984811">
    <w:abstractNumId w:val="11"/>
  </w:num>
  <w:num w:numId="71" w16cid:durableId="255291231">
    <w:abstractNumId w:val="95"/>
  </w:num>
  <w:num w:numId="72" w16cid:durableId="1495797402">
    <w:abstractNumId w:val="14"/>
  </w:num>
  <w:num w:numId="73" w16cid:durableId="1312518422">
    <w:abstractNumId w:val="70"/>
  </w:num>
  <w:num w:numId="74" w16cid:durableId="387143821">
    <w:abstractNumId w:val="34"/>
  </w:num>
  <w:num w:numId="75" w16cid:durableId="155071681">
    <w:abstractNumId w:val="47"/>
  </w:num>
  <w:num w:numId="76" w16cid:durableId="1904950803">
    <w:abstractNumId w:val="94"/>
  </w:num>
  <w:num w:numId="77" w16cid:durableId="1345865131">
    <w:abstractNumId w:val="63"/>
  </w:num>
  <w:num w:numId="78" w16cid:durableId="385186551">
    <w:abstractNumId w:val="67"/>
  </w:num>
  <w:num w:numId="79" w16cid:durableId="1264024497">
    <w:abstractNumId w:val="122"/>
  </w:num>
  <w:num w:numId="80" w16cid:durableId="516507839">
    <w:abstractNumId w:val="87"/>
  </w:num>
  <w:num w:numId="81" w16cid:durableId="217009136">
    <w:abstractNumId w:val="65"/>
  </w:num>
  <w:num w:numId="82" w16cid:durableId="2138257572">
    <w:abstractNumId w:val="12"/>
  </w:num>
  <w:num w:numId="83" w16cid:durableId="272707425">
    <w:abstractNumId w:val="54"/>
  </w:num>
  <w:num w:numId="84" w16cid:durableId="89085623">
    <w:abstractNumId w:val="26"/>
  </w:num>
  <w:num w:numId="85" w16cid:durableId="1942716203">
    <w:abstractNumId w:val="77"/>
  </w:num>
  <w:num w:numId="86" w16cid:durableId="2140415717">
    <w:abstractNumId w:val="27"/>
  </w:num>
  <w:num w:numId="87" w16cid:durableId="454256564">
    <w:abstractNumId w:val="31"/>
  </w:num>
  <w:num w:numId="88" w16cid:durableId="1248030999">
    <w:abstractNumId w:val="118"/>
  </w:num>
  <w:num w:numId="89" w16cid:durableId="754134155">
    <w:abstractNumId w:val="119"/>
  </w:num>
  <w:num w:numId="90" w16cid:durableId="1974170283">
    <w:abstractNumId w:val="59"/>
  </w:num>
  <w:num w:numId="91" w16cid:durableId="1231379701">
    <w:abstractNumId w:val="71"/>
  </w:num>
  <w:num w:numId="92" w16cid:durableId="1849101307">
    <w:abstractNumId w:val="49"/>
  </w:num>
  <w:num w:numId="93" w16cid:durableId="747920313">
    <w:abstractNumId w:val="64"/>
    <w:lvlOverride w:ilvl="0">
      <w:startOverride w:val="1"/>
    </w:lvlOverride>
  </w:num>
  <w:num w:numId="94" w16cid:durableId="1928227471">
    <w:abstractNumId w:val="13"/>
  </w:num>
  <w:num w:numId="95" w16cid:durableId="656036059">
    <w:abstractNumId w:val="96"/>
  </w:num>
  <w:num w:numId="96" w16cid:durableId="1690987408">
    <w:abstractNumId w:val="98"/>
  </w:num>
  <w:num w:numId="97" w16cid:durableId="568157002">
    <w:abstractNumId w:val="10"/>
  </w:num>
  <w:num w:numId="98" w16cid:durableId="684091692">
    <w:abstractNumId w:val="121"/>
  </w:num>
  <w:num w:numId="99" w16cid:durableId="1472599543">
    <w:abstractNumId w:val="30"/>
  </w:num>
  <w:num w:numId="100" w16cid:durableId="581109720">
    <w:abstractNumId w:val="112"/>
  </w:num>
  <w:num w:numId="101" w16cid:durableId="166215480">
    <w:abstractNumId w:val="78"/>
  </w:num>
  <w:num w:numId="102" w16cid:durableId="1042902348">
    <w:abstractNumId w:val="84"/>
  </w:num>
  <w:num w:numId="103" w16cid:durableId="1553618163">
    <w:abstractNumId w:val="90"/>
  </w:num>
  <w:num w:numId="104" w16cid:durableId="1401906395">
    <w:abstractNumId w:val="39"/>
  </w:num>
  <w:num w:numId="105" w16cid:durableId="1222250162">
    <w:abstractNumId w:val="62"/>
  </w:num>
  <w:num w:numId="106" w16cid:durableId="2017925877">
    <w:abstractNumId w:val="117"/>
  </w:num>
  <w:num w:numId="107" w16cid:durableId="841890381">
    <w:abstractNumId w:val="52"/>
  </w:num>
  <w:num w:numId="108" w16cid:durableId="755249645">
    <w:abstractNumId w:val="40"/>
  </w:num>
  <w:num w:numId="109" w16cid:durableId="629287911">
    <w:abstractNumId w:val="97"/>
  </w:num>
  <w:num w:numId="110" w16cid:durableId="293802419">
    <w:abstractNumId w:val="76"/>
  </w:num>
  <w:num w:numId="111" w16cid:durableId="1197816130">
    <w:abstractNumId w:val="56"/>
  </w:num>
  <w:num w:numId="112" w16cid:durableId="386490699">
    <w:abstractNumId w:val="42"/>
  </w:num>
  <w:num w:numId="113" w16cid:durableId="288707276">
    <w:abstractNumId w:val="99"/>
  </w:num>
  <w:num w:numId="114" w16cid:durableId="1135368076">
    <w:abstractNumId w:val="51"/>
  </w:num>
  <w:num w:numId="115" w16cid:durableId="17510839">
    <w:abstractNumId w:val="68"/>
  </w:num>
  <w:num w:numId="116" w16cid:durableId="640572032">
    <w:abstractNumId w:val="16"/>
  </w:num>
  <w:num w:numId="117" w16cid:durableId="572668253">
    <w:abstractNumId w:val="35"/>
    <w:lvlOverride w:ilvl="0">
      <w:startOverride w:val="1"/>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863441404">
    <w:abstractNumId w:val="32"/>
  </w:num>
  <w:num w:numId="119" w16cid:durableId="1584140391">
    <w:abstractNumId w:val="8"/>
  </w:num>
  <w:num w:numId="120" w16cid:durableId="1915435455">
    <w:abstractNumId w:val="20"/>
  </w:num>
  <w:num w:numId="121" w16cid:durableId="2030909068">
    <w:abstractNumId w:val="89"/>
  </w:num>
  <w:num w:numId="122" w16cid:durableId="1304041729">
    <w:abstractNumId w:val="107"/>
  </w:num>
  <w:num w:numId="123" w16cid:durableId="1806392540">
    <w:abstractNumId w:val="66"/>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pt-BR" w:vendorID="64" w:dllVersion="4096"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114F"/>
    <w:rsid w:val="00003567"/>
    <w:rsid w:val="000059AB"/>
    <w:rsid w:val="00007CCD"/>
    <w:rsid w:val="00007FB3"/>
    <w:rsid w:val="000105CA"/>
    <w:rsid w:val="0001193D"/>
    <w:rsid w:val="00011B58"/>
    <w:rsid w:val="00011CF1"/>
    <w:rsid w:val="000141FC"/>
    <w:rsid w:val="00014E2D"/>
    <w:rsid w:val="000157B9"/>
    <w:rsid w:val="000159E4"/>
    <w:rsid w:val="00015B6F"/>
    <w:rsid w:val="0001624F"/>
    <w:rsid w:val="00016648"/>
    <w:rsid w:val="000168A4"/>
    <w:rsid w:val="00017CD1"/>
    <w:rsid w:val="000205D1"/>
    <w:rsid w:val="00020834"/>
    <w:rsid w:val="0002157E"/>
    <w:rsid w:val="0002190F"/>
    <w:rsid w:val="00021FB6"/>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891"/>
    <w:rsid w:val="00034216"/>
    <w:rsid w:val="00036CB7"/>
    <w:rsid w:val="00036FF5"/>
    <w:rsid w:val="00037DDF"/>
    <w:rsid w:val="0004001A"/>
    <w:rsid w:val="000403CA"/>
    <w:rsid w:val="00040472"/>
    <w:rsid w:val="000406C7"/>
    <w:rsid w:val="00040758"/>
    <w:rsid w:val="00041D0C"/>
    <w:rsid w:val="000438AC"/>
    <w:rsid w:val="00043913"/>
    <w:rsid w:val="00043D7D"/>
    <w:rsid w:val="00043E93"/>
    <w:rsid w:val="00044664"/>
    <w:rsid w:val="00044CE1"/>
    <w:rsid w:val="000502D1"/>
    <w:rsid w:val="000503B8"/>
    <w:rsid w:val="00053321"/>
    <w:rsid w:val="000538B8"/>
    <w:rsid w:val="00055677"/>
    <w:rsid w:val="0005640B"/>
    <w:rsid w:val="00057401"/>
    <w:rsid w:val="0005766E"/>
    <w:rsid w:val="00060B69"/>
    <w:rsid w:val="00060CEB"/>
    <w:rsid w:val="0006294E"/>
    <w:rsid w:val="000635ED"/>
    <w:rsid w:val="00064A7F"/>
    <w:rsid w:val="00065BB9"/>
    <w:rsid w:val="0006657E"/>
    <w:rsid w:val="00066B99"/>
    <w:rsid w:val="00066CCD"/>
    <w:rsid w:val="00070D0A"/>
    <w:rsid w:val="0007212F"/>
    <w:rsid w:val="00072AAD"/>
    <w:rsid w:val="00074934"/>
    <w:rsid w:val="00076A4A"/>
    <w:rsid w:val="00081121"/>
    <w:rsid w:val="00081604"/>
    <w:rsid w:val="0008226D"/>
    <w:rsid w:val="000823E6"/>
    <w:rsid w:val="00082B11"/>
    <w:rsid w:val="00082E03"/>
    <w:rsid w:val="0008374A"/>
    <w:rsid w:val="00084037"/>
    <w:rsid w:val="000845A2"/>
    <w:rsid w:val="00084822"/>
    <w:rsid w:val="000875B3"/>
    <w:rsid w:val="000879B5"/>
    <w:rsid w:val="00090AD3"/>
    <w:rsid w:val="000923BD"/>
    <w:rsid w:val="000928FC"/>
    <w:rsid w:val="000930E5"/>
    <w:rsid w:val="00094C71"/>
    <w:rsid w:val="00095CFA"/>
    <w:rsid w:val="000A0D86"/>
    <w:rsid w:val="000A2353"/>
    <w:rsid w:val="000A2870"/>
    <w:rsid w:val="000A3CDE"/>
    <w:rsid w:val="000A56A6"/>
    <w:rsid w:val="000A56BB"/>
    <w:rsid w:val="000A5EC7"/>
    <w:rsid w:val="000A633A"/>
    <w:rsid w:val="000A6789"/>
    <w:rsid w:val="000A6959"/>
    <w:rsid w:val="000A762D"/>
    <w:rsid w:val="000A7723"/>
    <w:rsid w:val="000A7AB4"/>
    <w:rsid w:val="000A7EAD"/>
    <w:rsid w:val="000A7F48"/>
    <w:rsid w:val="000B0263"/>
    <w:rsid w:val="000B0E94"/>
    <w:rsid w:val="000B197C"/>
    <w:rsid w:val="000B22F0"/>
    <w:rsid w:val="000B23D2"/>
    <w:rsid w:val="000B307E"/>
    <w:rsid w:val="000B4764"/>
    <w:rsid w:val="000B4E45"/>
    <w:rsid w:val="000B5F30"/>
    <w:rsid w:val="000B7017"/>
    <w:rsid w:val="000B762E"/>
    <w:rsid w:val="000B7E2B"/>
    <w:rsid w:val="000C2A89"/>
    <w:rsid w:val="000C646F"/>
    <w:rsid w:val="000C6F8F"/>
    <w:rsid w:val="000D0544"/>
    <w:rsid w:val="000D222D"/>
    <w:rsid w:val="000D33C9"/>
    <w:rsid w:val="000D3EA6"/>
    <w:rsid w:val="000D458D"/>
    <w:rsid w:val="000D4E10"/>
    <w:rsid w:val="000D71CF"/>
    <w:rsid w:val="000D7C24"/>
    <w:rsid w:val="000D7D46"/>
    <w:rsid w:val="000E0238"/>
    <w:rsid w:val="000E0646"/>
    <w:rsid w:val="000E1AF6"/>
    <w:rsid w:val="000E619A"/>
    <w:rsid w:val="000E64DA"/>
    <w:rsid w:val="000E67DE"/>
    <w:rsid w:val="000E68BD"/>
    <w:rsid w:val="000E7649"/>
    <w:rsid w:val="000F05F0"/>
    <w:rsid w:val="000F2ED3"/>
    <w:rsid w:val="000F3361"/>
    <w:rsid w:val="000F656C"/>
    <w:rsid w:val="000F6595"/>
    <w:rsid w:val="000F7072"/>
    <w:rsid w:val="000F70AC"/>
    <w:rsid w:val="000F712F"/>
    <w:rsid w:val="000F7268"/>
    <w:rsid w:val="000F7562"/>
    <w:rsid w:val="00101AB5"/>
    <w:rsid w:val="00102789"/>
    <w:rsid w:val="001031CE"/>
    <w:rsid w:val="00104997"/>
    <w:rsid w:val="00104DBE"/>
    <w:rsid w:val="001057AE"/>
    <w:rsid w:val="0010799A"/>
    <w:rsid w:val="00110F48"/>
    <w:rsid w:val="00111B75"/>
    <w:rsid w:val="001125CA"/>
    <w:rsid w:val="001138A3"/>
    <w:rsid w:val="001146FD"/>
    <w:rsid w:val="00114BAD"/>
    <w:rsid w:val="0011580F"/>
    <w:rsid w:val="00116C09"/>
    <w:rsid w:val="00116DEC"/>
    <w:rsid w:val="001175A6"/>
    <w:rsid w:val="00120D10"/>
    <w:rsid w:val="00122B9C"/>
    <w:rsid w:val="00122CAF"/>
    <w:rsid w:val="00123C9F"/>
    <w:rsid w:val="0012563E"/>
    <w:rsid w:val="00127C1D"/>
    <w:rsid w:val="00130490"/>
    <w:rsid w:val="00131CE1"/>
    <w:rsid w:val="001336EF"/>
    <w:rsid w:val="001347EC"/>
    <w:rsid w:val="001351FE"/>
    <w:rsid w:val="001359D0"/>
    <w:rsid w:val="00135CD7"/>
    <w:rsid w:val="00137263"/>
    <w:rsid w:val="00140E3F"/>
    <w:rsid w:val="00141C2D"/>
    <w:rsid w:val="0014222D"/>
    <w:rsid w:val="00142F57"/>
    <w:rsid w:val="0014395C"/>
    <w:rsid w:val="00144B66"/>
    <w:rsid w:val="00146419"/>
    <w:rsid w:val="00147162"/>
    <w:rsid w:val="00147821"/>
    <w:rsid w:val="00151295"/>
    <w:rsid w:val="00151EA9"/>
    <w:rsid w:val="001526C7"/>
    <w:rsid w:val="00152DB1"/>
    <w:rsid w:val="00154571"/>
    <w:rsid w:val="001547B7"/>
    <w:rsid w:val="001554C7"/>
    <w:rsid w:val="00156826"/>
    <w:rsid w:val="00157183"/>
    <w:rsid w:val="0016084A"/>
    <w:rsid w:val="00161C4A"/>
    <w:rsid w:val="00161E06"/>
    <w:rsid w:val="00162830"/>
    <w:rsid w:val="001634F9"/>
    <w:rsid w:val="00166457"/>
    <w:rsid w:val="001672E3"/>
    <w:rsid w:val="00170377"/>
    <w:rsid w:val="00170F2A"/>
    <w:rsid w:val="00171293"/>
    <w:rsid w:val="00171333"/>
    <w:rsid w:val="00173987"/>
    <w:rsid w:val="001745DC"/>
    <w:rsid w:val="00175E98"/>
    <w:rsid w:val="001806E3"/>
    <w:rsid w:val="001814EC"/>
    <w:rsid w:val="00181AEF"/>
    <w:rsid w:val="0018231E"/>
    <w:rsid w:val="00182CCE"/>
    <w:rsid w:val="00182F99"/>
    <w:rsid w:val="00184214"/>
    <w:rsid w:val="00184943"/>
    <w:rsid w:val="0018698C"/>
    <w:rsid w:val="001876E6"/>
    <w:rsid w:val="001879F6"/>
    <w:rsid w:val="00187BC8"/>
    <w:rsid w:val="00190F84"/>
    <w:rsid w:val="00192608"/>
    <w:rsid w:val="00193167"/>
    <w:rsid w:val="00196CB4"/>
    <w:rsid w:val="00197044"/>
    <w:rsid w:val="0019779B"/>
    <w:rsid w:val="001A0788"/>
    <w:rsid w:val="001A090E"/>
    <w:rsid w:val="001A0F4D"/>
    <w:rsid w:val="001A126B"/>
    <w:rsid w:val="001A16CE"/>
    <w:rsid w:val="001A2136"/>
    <w:rsid w:val="001A3F38"/>
    <w:rsid w:val="001A5EF3"/>
    <w:rsid w:val="001A6281"/>
    <w:rsid w:val="001B17A7"/>
    <w:rsid w:val="001B19A2"/>
    <w:rsid w:val="001B1ED0"/>
    <w:rsid w:val="001B28AC"/>
    <w:rsid w:val="001B30C0"/>
    <w:rsid w:val="001B4DE7"/>
    <w:rsid w:val="001B5690"/>
    <w:rsid w:val="001C0273"/>
    <w:rsid w:val="001C05F5"/>
    <w:rsid w:val="001C0E61"/>
    <w:rsid w:val="001C1004"/>
    <w:rsid w:val="001C2B29"/>
    <w:rsid w:val="001C2CCE"/>
    <w:rsid w:val="001C2E3A"/>
    <w:rsid w:val="001C2F84"/>
    <w:rsid w:val="001C437D"/>
    <w:rsid w:val="001C4659"/>
    <w:rsid w:val="001C4864"/>
    <w:rsid w:val="001C4A56"/>
    <w:rsid w:val="001C597E"/>
    <w:rsid w:val="001C5A6D"/>
    <w:rsid w:val="001C7263"/>
    <w:rsid w:val="001D1153"/>
    <w:rsid w:val="001D1507"/>
    <w:rsid w:val="001D2DF8"/>
    <w:rsid w:val="001D379E"/>
    <w:rsid w:val="001D3E4E"/>
    <w:rsid w:val="001D42EE"/>
    <w:rsid w:val="001D44C8"/>
    <w:rsid w:val="001D476A"/>
    <w:rsid w:val="001D4906"/>
    <w:rsid w:val="001D4FF2"/>
    <w:rsid w:val="001D504B"/>
    <w:rsid w:val="001D5BEF"/>
    <w:rsid w:val="001D5D16"/>
    <w:rsid w:val="001D7000"/>
    <w:rsid w:val="001E1402"/>
    <w:rsid w:val="001E2277"/>
    <w:rsid w:val="001E2AC1"/>
    <w:rsid w:val="001E306D"/>
    <w:rsid w:val="001E3217"/>
    <w:rsid w:val="001E451D"/>
    <w:rsid w:val="001E4F80"/>
    <w:rsid w:val="001E7C28"/>
    <w:rsid w:val="001E7E1D"/>
    <w:rsid w:val="001E7ED5"/>
    <w:rsid w:val="001F21FC"/>
    <w:rsid w:val="001F2743"/>
    <w:rsid w:val="001F4A2F"/>
    <w:rsid w:val="001F5C0F"/>
    <w:rsid w:val="001F6435"/>
    <w:rsid w:val="001F67DA"/>
    <w:rsid w:val="00200994"/>
    <w:rsid w:val="00200C7F"/>
    <w:rsid w:val="0020101F"/>
    <w:rsid w:val="002015D7"/>
    <w:rsid w:val="002045EA"/>
    <w:rsid w:val="002063C7"/>
    <w:rsid w:val="0020668D"/>
    <w:rsid w:val="002076A0"/>
    <w:rsid w:val="0021039B"/>
    <w:rsid w:val="00211837"/>
    <w:rsid w:val="00211A6F"/>
    <w:rsid w:val="00212334"/>
    <w:rsid w:val="00212606"/>
    <w:rsid w:val="00213A5F"/>
    <w:rsid w:val="00213AAB"/>
    <w:rsid w:val="0021758F"/>
    <w:rsid w:val="002205EC"/>
    <w:rsid w:val="00220A14"/>
    <w:rsid w:val="00220C30"/>
    <w:rsid w:val="00222211"/>
    <w:rsid w:val="0022348D"/>
    <w:rsid w:val="00224452"/>
    <w:rsid w:val="00225A72"/>
    <w:rsid w:val="00226D89"/>
    <w:rsid w:val="00227F33"/>
    <w:rsid w:val="00230679"/>
    <w:rsid w:val="00233FF3"/>
    <w:rsid w:val="00236126"/>
    <w:rsid w:val="00236F9F"/>
    <w:rsid w:val="00237FB5"/>
    <w:rsid w:val="002406C1"/>
    <w:rsid w:val="00240DB0"/>
    <w:rsid w:val="00242784"/>
    <w:rsid w:val="00243DB8"/>
    <w:rsid w:val="00244438"/>
    <w:rsid w:val="00245669"/>
    <w:rsid w:val="002459E5"/>
    <w:rsid w:val="0024700D"/>
    <w:rsid w:val="00251316"/>
    <w:rsid w:val="002522DA"/>
    <w:rsid w:val="00252803"/>
    <w:rsid w:val="00253F12"/>
    <w:rsid w:val="00255FBD"/>
    <w:rsid w:val="00256E74"/>
    <w:rsid w:val="00257E03"/>
    <w:rsid w:val="0026026A"/>
    <w:rsid w:val="00260828"/>
    <w:rsid w:val="00263411"/>
    <w:rsid w:val="00263E34"/>
    <w:rsid w:val="0026421B"/>
    <w:rsid w:val="00264C91"/>
    <w:rsid w:val="0026641E"/>
    <w:rsid w:val="00266D50"/>
    <w:rsid w:val="00266FBF"/>
    <w:rsid w:val="00271ABD"/>
    <w:rsid w:val="00272171"/>
    <w:rsid w:val="00272392"/>
    <w:rsid w:val="00273951"/>
    <w:rsid w:val="00274B90"/>
    <w:rsid w:val="002762C6"/>
    <w:rsid w:val="00277AAD"/>
    <w:rsid w:val="00280124"/>
    <w:rsid w:val="00284EFE"/>
    <w:rsid w:val="0028591C"/>
    <w:rsid w:val="00285D35"/>
    <w:rsid w:val="002860FD"/>
    <w:rsid w:val="00286B41"/>
    <w:rsid w:val="002873F4"/>
    <w:rsid w:val="002905BB"/>
    <w:rsid w:val="00291F30"/>
    <w:rsid w:val="00295A64"/>
    <w:rsid w:val="002A048B"/>
    <w:rsid w:val="002A2784"/>
    <w:rsid w:val="002A28F8"/>
    <w:rsid w:val="002A29D4"/>
    <w:rsid w:val="002A2F86"/>
    <w:rsid w:val="002A40C4"/>
    <w:rsid w:val="002A40D8"/>
    <w:rsid w:val="002A61FD"/>
    <w:rsid w:val="002A725B"/>
    <w:rsid w:val="002B092B"/>
    <w:rsid w:val="002B1159"/>
    <w:rsid w:val="002B440C"/>
    <w:rsid w:val="002B4D0C"/>
    <w:rsid w:val="002B4E09"/>
    <w:rsid w:val="002B7F64"/>
    <w:rsid w:val="002C1E14"/>
    <w:rsid w:val="002C39F4"/>
    <w:rsid w:val="002C4BE5"/>
    <w:rsid w:val="002C6775"/>
    <w:rsid w:val="002C69D7"/>
    <w:rsid w:val="002C7272"/>
    <w:rsid w:val="002D07DA"/>
    <w:rsid w:val="002D0844"/>
    <w:rsid w:val="002D3AC8"/>
    <w:rsid w:val="002D3C5C"/>
    <w:rsid w:val="002D6DEC"/>
    <w:rsid w:val="002D7781"/>
    <w:rsid w:val="002E00DC"/>
    <w:rsid w:val="002E09B3"/>
    <w:rsid w:val="002E1712"/>
    <w:rsid w:val="002E2FB8"/>
    <w:rsid w:val="002E3C71"/>
    <w:rsid w:val="002E4D82"/>
    <w:rsid w:val="002E6449"/>
    <w:rsid w:val="002E721C"/>
    <w:rsid w:val="002F0576"/>
    <w:rsid w:val="002F21F4"/>
    <w:rsid w:val="002F2633"/>
    <w:rsid w:val="002F48F4"/>
    <w:rsid w:val="002F4BEB"/>
    <w:rsid w:val="002F4C1B"/>
    <w:rsid w:val="002F4D98"/>
    <w:rsid w:val="002F5E82"/>
    <w:rsid w:val="002F709B"/>
    <w:rsid w:val="002F714A"/>
    <w:rsid w:val="003010B3"/>
    <w:rsid w:val="003043CC"/>
    <w:rsid w:val="00304CFE"/>
    <w:rsid w:val="0030588D"/>
    <w:rsid w:val="00305C48"/>
    <w:rsid w:val="00305F4C"/>
    <w:rsid w:val="003060ED"/>
    <w:rsid w:val="00311ACD"/>
    <w:rsid w:val="003121D7"/>
    <w:rsid w:val="003122E7"/>
    <w:rsid w:val="00312EA1"/>
    <w:rsid w:val="003134EA"/>
    <w:rsid w:val="00316B2A"/>
    <w:rsid w:val="00317CCE"/>
    <w:rsid w:val="00320201"/>
    <w:rsid w:val="00320B86"/>
    <w:rsid w:val="0032131E"/>
    <w:rsid w:val="003222D5"/>
    <w:rsid w:val="003233E4"/>
    <w:rsid w:val="00323EAB"/>
    <w:rsid w:val="003247AE"/>
    <w:rsid w:val="0032579F"/>
    <w:rsid w:val="003266F8"/>
    <w:rsid w:val="00327634"/>
    <w:rsid w:val="0032796C"/>
    <w:rsid w:val="00330064"/>
    <w:rsid w:val="00330066"/>
    <w:rsid w:val="003317E1"/>
    <w:rsid w:val="00331D3D"/>
    <w:rsid w:val="003323E4"/>
    <w:rsid w:val="00332418"/>
    <w:rsid w:val="00333433"/>
    <w:rsid w:val="003348FB"/>
    <w:rsid w:val="00335595"/>
    <w:rsid w:val="003365DB"/>
    <w:rsid w:val="00336C8A"/>
    <w:rsid w:val="00337A36"/>
    <w:rsid w:val="00337B38"/>
    <w:rsid w:val="003445A9"/>
    <w:rsid w:val="00346F13"/>
    <w:rsid w:val="00347A6A"/>
    <w:rsid w:val="00347EB1"/>
    <w:rsid w:val="003503D6"/>
    <w:rsid w:val="00350472"/>
    <w:rsid w:val="00352831"/>
    <w:rsid w:val="00353AB8"/>
    <w:rsid w:val="00354255"/>
    <w:rsid w:val="00354B7E"/>
    <w:rsid w:val="00355853"/>
    <w:rsid w:val="00356CBC"/>
    <w:rsid w:val="00356CF9"/>
    <w:rsid w:val="00357E46"/>
    <w:rsid w:val="003602FA"/>
    <w:rsid w:val="0036184B"/>
    <w:rsid w:val="0036262E"/>
    <w:rsid w:val="00362C68"/>
    <w:rsid w:val="00364772"/>
    <w:rsid w:val="00364C8E"/>
    <w:rsid w:val="0036583A"/>
    <w:rsid w:val="003659BE"/>
    <w:rsid w:val="0037045A"/>
    <w:rsid w:val="00371654"/>
    <w:rsid w:val="00371A03"/>
    <w:rsid w:val="00373738"/>
    <w:rsid w:val="00374FA4"/>
    <w:rsid w:val="00375E2B"/>
    <w:rsid w:val="003760B9"/>
    <w:rsid w:val="003769DA"/>
    <w:rsid w:val="0037726B"/>
    <w:rsid w:val="00377901"/>
    <w:rsid w:val="00380022"/>
    <w:rsid w:val="0038016E"/>
    <w:rsid w:val="00380A49"/>
    <w:rsid w:val="00382664"/>
    <w:rsid w:val="00383FB7"/>
    <w:rsid w:val="003845F2"/>
    <w:rsid w:val="003864AB"/>
    <w:rsid w:val="003864D6"/>
    <w:rsid w:val="003868F7"/>
    <w:rsid w:val="0038705A"/>
    <w:rsid w:val="00387DCB"/>
    <w:rsid w:val="00390B40"/>
    <w:rsid w:val="00391811"/>
    <w:rsid w:val="0039408B"/>
    <w:rsid w:val="00394879"/>
    <w:rsid w:val="00396C5E"/>
    <w:rsid w:val="00397B7A"/>
    <w:rsid w:val="003A0108"/>
    <w:rsid w:val="003A032A"/>
    <w:rsid w:val="003A07E9"/>
    <w:rsid w:val="003A07FC"/>
    <w:rsid w:val="003A2D9B"/>
    <w:rsid w:val="003A2DD6"/>
    <w:rsid w:val="003A3DAC"/>
    <w:rsid w:val="003A7CFB"/>
    <w:rsid w:val="003B23A4"/>
    <w:rsid w:val="003B2BC4"/>
    <w:rsid w:val="003B3506"/>
    <w:rsid w:val="003B4053"/>
    <w:rsid w:val="003B493D"/>
    <w:rsid w:val="003B4D8A"/>
    <w:rsid w:val="003B6C0F"/>
    <w:rsid w:val="003B718F"/>
    <w:rsid w:val="003B781B"/>
    <w:rsid w:val="003C0A32"/>
    <w:rsid w:val="003C0C3A"/>
    <w:rsid w:val="003C0E8D"/>
    <w:rsid w:val="003C174F"/>
    <w:rsid w:val="003C18F6"/>
    <w:rsid w:val="003C191F"/>
    <w:rsid w:val="003C1BA9"/>
    <w:rsid w:val="003C2ED5"/>
    <w:rsid w:val="003C4F26"/>
    <w:rsid w:val="003C5B3B"/>
    <w:rsid w:val="003C5DDF"/>
    <w:rsid w:val="003C6112"/>
    <w:rsid w:val="003C702F"/>
    <w:rsid w:val="003C7B4C"/>
    <w:rsid w:val="003C7BB6"/>
    <w:rsid w:val="003D0A4B"/>
    <w:rsid w:val="003D0AA0"/>
    <w:rsid w:val="003D1B60"/>
    <w:rsid w:val="003D2DF0"/>
    <w:rsid w:val="003D3759"/>
    <w:rsid w:val="003D5526"/>
    <w:rsid w:val="003D5E73"/>
    <w:rsid w:val="003D5F9F"/>
    <w:rsid w:val="003D640B"/>
    <w:rsid w:val="003D760B"/>
    <w:rsid w:val="003E0803"/>
    <w:rsid w:val="003E1567"/>
    <w:rsid w:val="003E36E6"/>
    <w:rsid w:val="003E3A4C"/>
    <w:rsid w:val="003E532D"/>
    <w:rsid w:val="003E5725"/>
    <w:rsid w:val="003E5806"/>
    <w:rsid w:val="003E6393"/>
    <w:rsid w:val="003F123D"/>
    <w:rsid w:val="003F294F"/>
    <w:rsid w:val="003F51CF"/>
    <w:rsid w:val="003F5371"/>
    <w:rsid w:val="00400606"/>
    <w:rsid w:val="004006C5"/>
    <w:rsid w:val="00400B78"/>
    <w:rsid w:val="00401180"/>
    <w:rsid w:val="004013B7"/>
    <w:rsid w:val="00402852"/>
    <w:rsid w:val="00402987"/>
    <w:rsid w:val="00403AE8"/>
    <w:rsid w:val="00404236"/>
    <w:rsid w:val="00405329"/>
    <w:rsid w:val="00405791"/>
    <w:rsid w:val="0040590C"/>
    <w:rsid w:val="00405952"/>
    <w:rsid w:val="00407003"/>
    <w:rsid w:val="00407342"/>
    <w:rsid w:val="004148C4"/>
    <w:rsid w:val="00415726"/>
    <w:rsid w:val="00416C6B"/>
    <w:rsid w:val="0042111F"/>
    <w:rsid w:val="00424D67"/>
    <w:rsid w:val="00425D4E"/>
    <w:rsid w:val="00426B61"/>
    <w:rsid w:val="00434A79"/>
    <w:rsid w:val="00434C98"/>
    <w:rsid w:val="00437358"/>
    <w:rsid w:val="004405AC"/>
    <w:rsid w:val="00440A91"/>
    <w:rsid w:val="00442788"/>
    <w:rsid w:val="00442A1E"/>
    <w:rsid w:val="004469E0"/>
    <w:rsid w:val="004503BB"/>
    <w:rsid w:val="004504E5"/>
    <w:rsid w:val="004507A4"/>
    <w:rsid w:val="00450EE7"/>
    <w:rsid w:val="00454C04"/>
    <w:rsid w:val="00455616"/>
    <w:rsid w:val="00455EF0"/>
    <w:rsid w:val="00457AC1"/>
    <w:rsid w:val="00457E2D"/>
    <w:rsid w:val="00460590"/>
    <w:rsid w:val="004609A9"/>
    <w:rsid w:val="0046116E"/>
    <w:rsid w:val="00461C05"/>
    <w:rsid w:val="004631ED"/>
    <w:rsid w:val="004638C4"/>
    <w:rsid w:val="00464044"/>
    <w:rsid w:val="00464AC1"/>
    <w:rsid w:val="00464FF1"/>
    <w:rsid w:val="00467156"/>
    <w:rsid w:val="00467F65"/>
    <w:rsid w:val="0047455F"/>
    <w:rsid w:val="00474792"/>
    <w:rsid w:val="00475A79"/>
    <w:rsid w:val="00475A8E"/>
    <w:rsid w:val="00475DB3"/>
    <w:rsid w:val="00476340"/>
    <w:rsid w:val="004770BD"/>
    <w:rsid w:val="004772EA"/>
    <w:rsid w:val="00477DDC"/>
    <w:rsid w:val="00480C5F"/>
    <w:rsid w:val="004834FF"/>
    <w:rsid w:val="004838DE"/>
    <w:rsid w:val="00483B4A"/>
    <w:rsid w:val="00485079"/>
    <w:rsid w:val="00486150"/>
    <w:rsid w:val="00486A70"/>
    <w:rsid w:val="00487F31"/>
    <w:rsid w:val="00490DFE"/>
    <w:rsid w:val="00493063"/>
    <w:rsid w:val="004943F5"/>
    <w:rsid w:val="00494507"/>
    <w:rsid w:val="00496F71"/>
    <w:rsid w:val="00497531"/>
    <w:rsid w:val="00497B16"/>
    <w:rsid w:val="004A023E"/>
    <w:rsid w:val="004A2072"/>
    <w:rsid w:val="004A23B7"/>
    <w:rsid w:val="004A2965"/>
    <w:rsid w:val="004A29EC"/>
    <w:rsid w:val="004A40C7"/>
    <w:rsid w:val="004A570C"/>
    <w:rsid w:val="004A5EC9"/>
    <w:rsid w:val="004B11BA"/>
    <w:rsid w:val="004B120C"/>
    <w:rsid w:val="004B285B"/>
    <w:rsid w:val="004B321C"/>
    <w:rsid w:val="004B401B"/>
    <w:rsid w:val="004B5B05"/>
    <w:rsid w:val="004B65AF"/>
    <w:rsid w:val="004B6F49"/>
    <w:rsid w:val="004B7037"/>
    <w:rsid w:val="004B7837"/>
    <w:rsid w:val="004C4440"/>
    <w:rsid w:val="004C4831"/>
    <w:rsid w:val="004C4DBF"/>
    <w:rsid w:val="004C60AB"/>
    <w:rsid w:val="004D0521"/>
    <w:rsid w:val="004D0AA5"/>
    <w:rsid w:val="004D11E2"/>
    <w:rsid w:val="004D16A0"/>
    <w:rsid w:val="004D2710"/>
    <w:rsid w:val="004D2FDB"/>
    <w:rsid w:val="004D3015"/>
    <w:rsid w:val="004D33E2"/>
    <w:rsid w:val="004D3D12"/>
    <w:rsid w:val="004D3E98"/>
    <w:rsid w:val="004D51BC"/>
    <w:rsid w:val="004D539E"/>
    <w:rsid w:val="004D5E9F"/>
    <w:rsid w:val="004D5EF9"/>
    <w:rsid w:val="004D6630"/>
    <w:rsid w:val="004E2774"/>
    <w:rsid w:val="004E2897"/>
    <w:rsid w:val="004E334D"/>
    <w:rsid w:val="004E4D90"/>
    <w:rsid w:val="004E4DC7"/>
    <w:rsid w:val="004E526D"/>
    <w:rsid w:val="004E69EF"/>
    <w:rsid w:val="004E6AF8"/>
    <w:rsid w:val="004E705F"/>
    <w:rsid w:val="004F1273"/>
    <w:rsid w:val="004F183E"/>
    <w:rsid w:val="004F219F"/>
    <w:rsid w:val="004F353A"/>
    <w:rsid w:val="004F5914"/>
    <w:rsid w:val="004F68B2"/>
    <w:rsid w:val="00500A1E"/>
    <w:rsid w:val="00500F48"/>
    <w:rsid w:val="00503B50"/>
    <w:rsid w:val="00503D70"/>
    <w:rsid w:val="00503E6A"/>
    <w:rsid w:val="00504373"/>
    <w:rsid w:val="00504CCF"/>
    <w:rsid w:val="0050717D"/>
    <w:rsid w:val="005073FF"/>
    <w:rsid w:val="00507C49"/>
    <w:rsid w:val="005106BE"/>
    <w:rsid w:val="0051224E"/>
    <w:rsid w:val="005131F4"/>
    <w:rsid w:val="005153C6"/>
    <w:rsid w:val="00515AE0"/>
    <w:rsid w:val="005161D8"/>
    <w:rsid w:val="00517D4D"/>
    <w:rsid w:val="005206E4"/>
    <w:rsid w:val="00520828"/>
    <w:rsid w:val="0052338B"/>
    <w:rsid w:val="00523B70"/>
    <w:rsid w:val="00524C0E"/>
    <w:rsid w:val="00525387"/>
    <w:rsid w:val="0052597D"/>
    <w:rsid w:val="00525FD5"/>
    <w:rsid w:val="00527BBB"/>
    <w:rsid w:val="00530073"/>
    <w:rsid w:val="00530234"/>
    <w:rsid w:val="00531109"/>
    <w:rsid w:val="005312B2"/>
    <w:rsid w:val="00533CB8"/>
    <w:rsid w:val="00533FC0"/>
    <w:rsid w:val="00534B2D"/>
    <w:rsid w:val="00536B2C"/>
    <w:rsid w:val="00536B8D"/>
    <w:rsid w:val="00536B93"/>
    <w:rsid w:val="00536CF6"/>
    <w:rsid w:val="00536E9D"/>
    <w:rsid w:val="00541AD3"/>
    <w:rsid w:val="00541F0C"/>
    <w:rsid w:val="00542C99"/>
    <w:rsid w:val="005432C5"/>
    <w:rsid w:val="005434DD"/>
    <w:rsid w:val="00544840"/>
    <w:rsid w:val="00544CF8"/>
    <w:rsid w:val="00544E25"/>
    <w:rsid w:val="0054637F"/>
    <w:rsid w:val="005469A3"/>
    <w:rsid w:val="005471F1"/>
    <w:rsid w:val="005507A4"/>
    <w:rsid w:val="00551A0F"/>
    <w:rsid w:val="00554315"/>
    <w:rsid w:val="00555213"/>
    <w:rsid w:val="00556DAC"/>
    <w:rsid w:val="00557C61"/>
    <w:rsid w:val="005603B7"/>
    <w:rsid w:val="005621EF"/>
    <w:rsid w:val="00563B99"/>
    <w:rsid w:val="00564A80"/>
    <w:rsid w:val="00564C5F"/>
    <w:rsid w:val="005656EB"/>
    <w:rsid w:val="00565FB2"/>
    <w:rsid w:val="00566459"/>
    <w:rsid w:val="00566938"/>
    <w:rsid w:val="00566B8F"/>
    <w:rsid w:val="005705FB"/>
    <w:rsid w:val="00572C9C"/>
    <w:rsid w:val="00573342"/>
    <w:rsid w:val="00573AB0"/>
    <w:rsid w:val="005740B2"/>
    <w:rsid w:val="00574244"/>
    <w:rsid w:val="00574C3D"/>
    <w:rsid w:val="00574E51"/>
    <w:rsid w:val="00575A2D"/>
    <w:rsid w:val="00576EBC"/>
    <w:rsid w:val="00577988"/>
    <w:rsid w:val="005803B2"/>
    <w:rsid w:val="00582090"/>
    <w:rsid w:val="00583861"/>
    <w:rsid w:val="00584329"/>
    <w:rsid w:val="00584A78"/>
    <w:rsid w:val="00585AD0"/>
    <w:rsid w:val="00586C2B"/>
    <w:rsid w:val="00587369"/>
    <w:rsid w:val="005876E9"/>
    <w:rsid w:val="005878BA"/>
    <w:rsid w:val="00590B44"/>
    <w:rsid w:val="0059102C"/>
    <w:rsid w:val="005915BE"/>
    <w:rsid w:val="00592B2F"/>
    <w:rsid w:val="00593E4E"/>
    <w:rsid w:val="00593FF5"/>
    <w:rsid w:val="005960B3"/>
    <w:rsid w:val="00596531"/>
    <w:rsid w:val="00597691"/>
    <w:rsid w:val="0059787F"/>
    <w:rsid w:val="005A006B"/>
    <w:rsid w:val="005A1179"/>
    <w:rsid w:val="005A42AD"/>
    <w:rsid w:val="005A46E1"/>
    <w:rsid w:val="005A4CA8"/>
    <w:rsid w:val="005A4E53"/>
    <w:rsid w:val="005A6AC2"/>
    <w:rsid w:val="005A6E64"/>
    <w:rsid w:val="005A7295"/>
    <w:rsid w:val="005A7632"/>
    <w:rsid w:val="005B087E"/>
    <w:rsid w:val="005B1333"/>
    <w:rsid w:val="005B173E"/>
    <w:rsid w:val="005B1EE6"/>
    <w:rsid w:val="005B2B2E"/>
    <w:rsid w:val="005B4FC2"/>
    <w:rsid w:val="005B54DA"/>
    <w:rsid w:val="005B5672"/>
    <w:rsid w:val="005B60B7"/>
    <w:rsid w:val="005B6FE1"/>
    <w:rsid w:val="005B7317"/>
    <w:rsid w:val="005B74B5"/>
    <w:rsid w:val="005C0E7D"/>
    <w:rsid w:val="005C10C4"/>
    <w:rsid w:val="005C13EF"/>
    <w:rsid w:val="005C1E2E"/>
    <w:rsid w:val="005C48CB"/>
    <w:rsid w:val="005D0327"/>
    <w:rsid w:val="005D0638"/>
    <w:rsid w:val="005D0CDA"/>
    <w:rsid w:val="005D3CDB"/>
    <w:rsid w:val="005D3FFD"/>
    <w:rsid w:val="005D4926"/>
    <w:rsid w:val="005D4A3C"/>
    <w:rsid w:val="005D69DF"/>
    <w:rsid w:val="005D6CBA"/>
    <w:rsid w:val="005E14F3"/>
    <w:rsid w:val="005E2A0A"/>
    <w:rsid w:val="005E3B63"/>
    <w:rsid w:val="005E5204"/>
    <w:rsid w:val="005E55C8"/>
    <w:rsid w:val="005E61F6"/>
    <w:rsid w:val="005E704B"/>
    <w:rsid w:val="005F018D"/>
    <w:rsid w:val="005F01A0"/>
    <w:rsid w:val="005F068E"/>
    <w:rsid w:val="005F27D7"/>
    <w:rsid w:val="005F2AD3"/>
    <w:rsid w:val="005F3996"/>
    <w:rsid w:val="005F5300"/>
    <w:rsid w:val="005F5516"/>
    <w:rsid w:val="005F78E0"/>
    <w:rsid w:val="005F7A4B"/>
    <w:rsid w:val="006002C0"/>
    <w:rsid w:val="00602844"/>
    <w:rsid w:val="0060375C"/>
    <w:rsid w:val="00604797"/>
    <w:rsid w:val="00604EBD"/>
    <w:rsid w:val="006056CC"/>
    <w:rsid w:val="0060725F"/>
    <w:rsid w:val="00607E29"/>
    <w:rsid w:val="006109AD"/>
    <w:rsid w:val="00610BCE"/>
    <w:rsid w:val="00611D5E"/>
    <w:rsid w:val="00612BE6"/>
    <w:rsid w:val="00614A18"/>
    <w:rsid w:val="00614CDB"/>
    <w:rsid w:val="00616450"/>
    <w:rsid w:val="006164C4"/>
    <w:rsid w:val="00616D95"/>
    <w:rsid w:val="0061723F"/>
    <w:rsid w:val="006176FB"/>
    <w:rsid w:val="006221FC"/>
    <w:rsid w:val="00622D94"/>
    <w:rsid w:val="00623317"/>
    <w:rsid w:val="00623713"/>
    <w:rsid w:val="00623F66"/>
    <w:rsid w:val="006249DC"/>
    <w:rsid w:val="0062695E"/>
    <w:rsid w:val="006278CF"/>
    <w:rsid w:val="00630852"/>
    <w:rsid w:val="006316C6"/>
    <w:rsid w:val="006322CF"/>
    <w:rsid w:val="006336CC"/>
    <w:rsid w:val="0063377F"/>
    <w:rsid w:val="006341C8"/>
    <w:rsid w:val="006362A9"/>
    <w:rsid w:val="0063660D"/>
    <w:rsid w:val="00637296"/>
    <w:rsid w:val="00637B0F"/>
    <w:rsid w:val="00640CD0"/>
    <w:rsid w:val="00643365"/>
    <w:rsid w:val="00643698"/>
    <w:rsid w:val="00643EC2"/>
    <w:rsid w:val="00643EE4"/>
    <w:rsid w:val="00644528"/>
    <w:rsid w:val="006449BA"/>
    <w:rsid w:val="00644B84"/>
    <w:rsid w:val="00646C5C"/>
    <w:rsid w:val="00646E06"/>
    <w:rsid w:val="0065087E"/>
    <w:rsid w:val="00651041"/>
    <w:rsid w:val="00651621"/>
    <w:rsid w:val="006523AC"/>
    <w:rsid w:val="0065292A"/>
    <w:rsid w:val="00653C8B"/>
    <w:rsid w:val="0065505F"/>
    <w:rsid w:val="00656EE9"/>
    <w:rsid w:val="00660654"/>
    <w:rsid w:val="0066082A"/>
    <w:rsid w:val="00661053"/>
    <w:rsid w:val="00661620"/>
    <w:rsid w:val="006641CF"/>
    <w:rsid w:val="006651E1"/>
    <w:rsid w:val="00665731"/>
    <w:rsid w:val="00670319"/>
    <w:rsid w:val="00670582"/>
    <w:rsid w:val="00671A34"/>
    <w:rsid w:val="00671E0B"/>
    <w:rsid w:val="00672A1F"/>
    <w:rsid w:val="00673FA4"/>
    <w:rsid w:val="006765CA"/>
    <w:rsid w:val="006768AE"/>
    <w:rsid w:val="006768C5"/>
    <w:rsid w:val="006809B5"/>
    <w:rsid w:val="0068194A"/>
    <w:rsid w:val="00681CAA"/>
    <w:rsid w:val="00681DF6"/>
    <w:rsid w:val="00682EB0"/>
    <w:rsid w:val="00683F56"/>
    <w:rsid w:val="00683FD2"/>
    <w:rsid w:val="00685A8F"/>
    <w:rsid w:val="00686A12"/>
    <w:rsid w:val="00686A8C"/>
    <w:rsid w:val="00690453"/>
    <w:rsid w:val="0069094E"/>
    <w:rsid w:val="00691168"/>
    <w:rsid w:val="00691D24"/>
    <w:rsid w:val="00692011"/>
    <w:rsid w:val="0069398F"/>
    <w:rsid w:val="00694160"/>
    <w:rsid w:val="00695075"/>
    <w:rsid w:val="006954AE"/>
    <w:rsid w:val="006A14B9"/>
    <w:rsid w:val="006A29D9"/>
    <w:rsid w:val="006A48B0"/>
    <w:rsid w:val="006A4F7C"/>
    <w:rsid w:val="006A6B1E"/>
    <w:rsid w:val="006B0224"/>
    <w:rsid w:val="006B1ECD"/>
    <w:rsid w:val="006B232A"/>
    <w:rsid w:val="006B2544"/>
    <w:rsid w:val="006B266E"/>
    <w:rsid w:val="006B36F5"/>
    <w:rsid w:val="006B4475"/>
    <w:rsid w:val="006B4952"/>
    <w:rsid w:val="006B562B"/>
    <w:rsid w:val="006B5B93"/>
    <w:rsid w:val="006B6F04"/>
    <w:rsid w:val="006C010E"/>
    <w:rsid w:val="006C207F"/>
    <w:rsid w:val="006C28C6"/>
    <w:rsid w:val="006C2CD3"/>
    <w:rsid w:val="006C656E"/>
    <w:rsid w:val="006D2AF7"/>
    <w:rsid w:val="006D3314"/>
    <w:rsid w:val="006D497B"/>
    <w:rsid w:val="006D60B4"/>
    <w:rsid w:val="006D65B3"/>
    <w:rsid w:val="006E00B4"/>
    <w:rsid w:val="006E0A58"/>
    <w:rsid w:val="006E1563"/>
    <w:rsid w:val="006E253F"/>
    <w:rsid w:val="006E3277"/>
    <w:rsid w:val="006E65F9"/>
    <w:rsid w:val="006F0AF7"/>
    <w:rsid w:val="006F3715"/>
    <w:rsid w:val="006F3B88"/>
    <w:rsid w:val="006F4478"/>
    <w:rsid w:val="006F449B"/>
    <w:rsid w:val="006F4EA9"/>
    <w:rsid w:val="006F6309"/>
    <w:rsid w:val="006F7713"/>
    <w:rsid w:val="00700B3A"/>
    <w:rsid w:val="0070198E"/>
    <w:rsid w:val="007028EB"/>
    <w:rsid w:val="00704471"/>
    <w:rsid w:val="00705225"/>
    <w:rsid w:val="00710D5C"/>
    <w:rsid w:val="00711653"/>
    <w:rsid w:val="007132B9"/>
    <w:rsid w:val="007135D3"/>
    <w:rsid w:val="00713A43"/>
    <w:rsid w:val="0071402A"/>
    <w:rsid w:val="00715107"/>
    <w:rsid w:val="007162CA"/>
    <w:rsid w:val="00716E64"/>
    <w:rsid w:val="00717CAC"/>
    <w:rsid w:val="00721C6A"/>
    <w:rsid w:val="007229F2"/>
    <w:rsid w:val="00722AF1"/>
    <w:rsid w:val="00724032"/>
    <w:rsid w:val="00724895"/>
    <w:rsid w:val="00724AF4"/>
    <w:rsid w:val="00724CB0"/>
    <w:rsid w:val="00725EBF"/>
    <w:rsid w:val="007279FF"/>
    <w:rsid w:val="00727A77"/>
    <w:rsid w:val="00730A97"/>
    <w:rsid w:val="007323A5"/>
    <w:rsid w:val="007340E5"/>
    <w:rsid w:val="0073551A"/>
    <w:rsid w:val="007372A5"/>
    <w:rsid w:val="007372E3"/>
    <w:rsid w:val="00742137"/>
    <w:rsid w:val="007441C4"/>
    <w:rsid w:val="00744635"/>
    <w:rsid w:val="007473EE"/>
    <w:rsid w:val="00747708"/>
    <w:rsid w:val="00747C19"/>
    <w:rsid w:val="00747F1B"/>
    <w:rsid w:val="00751934"/>
    <w:rsid w:val="00751C35"/>
    <w:rsid w:val="0075240E"/>
    <w:rsid w:val="00753DD1"/>
    <w:rsid w:val="00755446"/>
    <w:rsid w:val="00755BBF"/>
    <w:rsid w:val="00755F47"/>
    <w:rsid w:val="00760848"/>
    <w:rsid w:val="00760E57"/>
    <w:rsid w:val="007626BE"/>
    <w:rsid w:val="00763304"/>
    <w:rsid w:val="00763815"/>
    <w:rsid w:val="00764746"/>
    <w:rsid w:val="00767C4C"/>
    <w:rsid w:val="007714EE"/>
    <w:rsid w:val="00771AAC"/>
    <w:rsid w:val="0077245F"/>
    <w:rsid w:val="007731F2"/>
    <w:rsid w:val="00776394"/>
    <w:rsid w:val="007763F6"/>
    <w:rsid w:val="00776F3A"/>
    <w:rsid w:val="00780029"/>
    <w:rsid w:val="00780AA6"/>
    <w:rsid w:val="00780B12"/>
    <w:rsid w:val="00781160"/>
    <w:rsid w:val="0078193D"/>
    <w:rsid w:val="00781D20"/>
    <w:rsid w:val="007820AA"/>
    <w:rsid w:val="00782D88"/>
    <w:rsid w:val="00785179"/>
    <w:rsid w:val="00785D1B"/>
    <w:rsid w:val="00786DAF"/>
    <w:rsid w:val="007876AB"/>
    <w:rsid w:val="00791DFA"/>
    <w:rsid w:val="007933B8"/>
    <w:rsid w:val="00794273"/>
    <w:rsid w:val="00794A12"/>
    <w:rsid w:val="00794BD2"/>
    <w:rsid w:val="00795266"/>
    <w:rsid w:val="00795DCB"/>
    <w:rsid w:val="0079674C"/>
    <w:rsid w:val="00796FBC"/>
    <w:rsid w:val="00797B58"/>
    <w:rsid w:val="007A0002"/>
    <w:rsid w:val="007A0F2A"/>
    <w:rsid w:val="007A17D5"/>
    <w:rsid w:val="007A192F"/>
    <w:rsid w:val="007A1C9D"/>
    <w:rsid w:val="007A2B78"/>
    <w:rsid w:val="007A3B65"/>
    <w:rsid w:val="007A49F5"/>
    <w:rsid w:val="007A4FDF"/>
    <w:rsid w:val="007A51E6"/>
    <w:rsid w:val="007A5DAD"/>
    <w:rsid w:val="007B066F"/>
    <w:rsid w:val="007B14C7"/>
    <w:rsid w:val="007B1841"/>
    <w:rsid w:val="007B38F2"/>
    <w:rsid w:val="007B4584"/>
    <w:rsid w:val="007B5201"/>
    <w:rsid w:val="007B5B54"/>
    <w:rsid w:val="007B6543"/>
    <w:rsid w:val="007B680F"/>
    <w:rsid w:val="007B7409"/>
    <w:rsid w:val="007C2A22"/>
    <w:rsid w:val="007C2A39"/>
    <w:rsid w:val="007C2BA3"/>
    <w:rsid w:val="007C31B1"/>
    <w:rsid w:val="007C33F0"/>
    <w:rsid w:val="007C5987"/>
    <w:rsid w:val="007C6906"/>
    <w:rsid w:val="007D1F8C"/>
    <w:rsid w:val="007D303D"/>
    <w:rsid w:val="007D38CC"/>
    <w:rsid w:val="007D408E"/>
    <w:rsid w:val="007D4917"/>
    <w:rsid w:val="007D5882"/>
    <w:rsid w:val="007D5D6F"/>
    <w:rsid w:val="007D630B"/>
    <w:rsid w:val="007D64AC"/>
    <w:rsid w:val="007D6E12"/>
    <w:rsid w:val="007D6F87"/>
    <w:rsid w:val="007E1759"/>
    <w:rsid w:val="007E48F8"/>
    <w:rsid w:val="007E5B6B"/>
    <w:rsid w:val="007E6DAD"/>
    <w:rsid w:val="007E77CB"/>
    <w:rsid w:val="007F1FF6"/>
    <w:rsid w:val="007F3C80"/>
    <w:rsid w:val="007F4337"/>
    <w:rsid w:val="007F4382"/>
    <w:rsid w:val="007F4626"/>
    <w:rsid w:val="007F5644"/>
    <w:rsid w:val="007F56AB"/>
    <w:rsid w:val="007F5EFB"/>
    <w:rsid w:val="007F6B2C"/>
    <w:rsid w:val="00803773"/>
    <w:rsid w:val="00803FAB"/>
    <w:rsid w:val="00804242"/>
    <w:rsid w:val="00804B88"/>
    <w:rsid w:val="008053A5"/>
    <w:rsid w:val="00805677"/>
    <w:rsid w:val="00805738"/>
    <w:rsid w:val="0080575C"/>
    <w:rsid w:val="00806191"/>
    <w:rsid w:val="00806904"/>
    <w:rsid w:val="00811389"/>
    <w:rsid w:val="00811E3A"/>
    <w:rsid w:val="00812D23"/>
    <w:rsid w:val="00813223"/>
    <w:rsid w:val="008154A9"/>
    <w:rsid w:val="00817069"/>
    <w:rsid w:val="0081781A"/>
    <w:rsid w:val="0082176A"/>
    <w:rsid w:val="00822FC4"/>
    <w:rsid w:val="00823138"/>
    <w:rsid w:val="008234D1"/>
    <w:rsid w:val="00825024"/>
    <w:rsid w:val="008256ED"/>
    <w:rsid w:val="008263D0"/>
    <w:rsid w:val="0082765A"/>
    <w:rsid w:val="008277C8"/>
    <w:rsid w:val="00827B3C"/>
    <w:rsid w:val="00827C7E"/>
    <w:rsid w:val="00827E72"/>
    <w:rsid w:val="00830119"/>
    <w:rsid w:val="00831409"/>
    <w:rsid w:val="00831FB8"/>
    <w:rsid w:val="00833B53"/>
    <w:rsid w:val="008347CB"/>
    <w:rsid w:val="00836D7C"/>
    <w:rsid w:val="00837EDB"/>
    <w:rsid w:val="00840750"/>
    <w:rsid w:val="00840BD3"/>
    <w:rsid w:val="00840E8E"/>
    <w:rsid w:val="008416BF"/>
    <w:rsid w:val="0084192C"/>
    <w:rsid w:val="00842759"/>
    <w:rsid w:val="00842B85"/>
    <w:rsid w:val="00842CD6"/>
    <w:rsid w:val="008430BD"/>
    <w:rsid w:val="0084510C"/>
    <w:rsid w:val="00845B9C"/>
    <w:rsid w:val="00847066"/>
    <w:rsid w:val="00847538"/>
    <w:rsid w:val="0084780E"/>
    <w:rsid w:val="00847D50"/>
    <w:rsid w:val="00847F13"/>
    <w:rsid w:val="008524BF"/>
    <w:rsid w:val="00854272"/>
    <w:rsid w:val="0085597C"/>
    <w:rsid w:val="00855A9D"/>
    <w:rsid w:val="0085703A"/>
    <w:rsid w:val="0085709A"/>
    <w:rsid w:val="00857411"/>
    <w:rsid w:val="00857BAD"/>
    <w:rsid w:val="0086036E"/>
    <w:rsid w:val="00861723"/>
    <w:rsid w:val="00861CC0"/>
    <w:rsid w:val="00862499"/>
    <w:rsid w:val="008629C1"/>
    <w:rsid w:val="00862E24"/>
    <w:rsid w:val="0086313B"/>
    <w:rsid w:val="00863A6A"/>
    <w:rsid w:val="00863E53"/>
    <w:rsid w:val="0086432B"/>
    <w:rsid w:val="00865910"/>
    <w:rsid w:val="00865F45"/>
    <w:rsid w:val="008669D5"/>
    <w:rsid w:val="0087129B"/>
    <w:rsid w:val="00872D5E"/>
    <w:rsid w:val="00874856"/>
    <w:rsid w:val="0087553C"/>
    <w:rsid w:val="008755C1"/>
    <w:rsid w:val="0087597C"/>
    <w:rsid w:val="0087720C"/>
    <w:rsid w:val="008802D6"/>
    <w:rsid w:val="00880428"/>
    <w:rsid w:val="0088120A"/>
    <w:rsid w:val="00881A3C"/>
    <w:rsid w:val="00881AEE"/>
    <w:rsid w:val="008821C3"/>
    <w:rsid w:val="00883498"/>
    <w:rsid w:val="008838F3"/>
    <w:rsid w:val="0088451C"/>
    <w:rsid w:val="0088496C"/>
    <w:rsid w:val="00890D92"/>
    <w:rsid w:val="0089172A"/>
    <w:rsid w:val="00891D24"/>
    <w:rsid w:val="008965BB"/>
    <w:rsid w:val="00896ABC"/>
    <w:rsid w:val="008A00F0"/>
    <w:rsid w:val="008A0223"/>
    <w:rsid w:val="008A0315"/>
    <w:rsid w:val="008A11B2"/>
    <w:rsid w:val="008A155B"/>
    <w:rsid w:val="008A1D9F"/>
    <w:rsid w:val="008A2F1A"/>
    <w:rsid w:val="008A44A5"/>
    <w:rsid w:val="008A5F53"/>
    <w:rsid w:val="008A7653"/>
    <w:rsid w:val="008B1CE2"/>
    <w:rsid w:val="008B2034"/>
    <w:rsid w:val="008B3A4E"/>
    <w:rsid w:val="008B419F"/>
    <w:rsid w:val="008B535D"/>
    <w:rsid w:val="008B5672"/>
    <w:rsid w:val="008B5F29"/>
    <w:rsid w:val="008B687C"/>
    <w:rsid w:val="008B6F14"/>
    <w:rsid w:val="008B7B67"/>
    <w:rsid w:val="008C043A"/>
    <w:rsid w:val="008C07AD"/>
    <w:rsid w:val="008C13FA"/>
    <w:rsid w:val="008C394C"/>
    <w:rsid w:val="008C490F"/>
    <w:rsid w:val="008C7255"/>
    <w:rsid w:val="008D0916"/>
    <w:rsid w:val="008D0C17"/>
    <w:rsid w:val="008D368B"/>
    <w:rsid w:val="008D4020"/>
    <w:rsid w:val="008D41DF"/>
    <w:rsid w:val="008D4C21"/>
    <w:rsid w:val="008D4EE9"/>
    <w:rsid w:val="008D5FAE"/>
    <w:rsid w:val="008D6D4B"/>
    <w:rsid w:val="008D6F71"/>
    <w:rsid w:val="008D74C9"/>
    <w:rsid w:val="008D7DEB"/>
    <w:rsid w:val="008E33EC"/>
    <w:rsid w:val="008E405A"/>
    <w:rsid w:val="008E5E02"/>
    <w:rsid w:val="008E64B0"/>
    <w:rsid w:val="008E695B"/>
    <w:rsid w:val="008E6B16"/>
    <w:rsid w:val="008E6DFE"/>
    <w:rsid w:val="008E703E"/>
    <w:rsid w:val="008F0255"/>
    <w:rsid w:val="008F0387"/>
    <w:rsid w:val="008F1245"/>
    <w:rsid w:val="008F17A6"/>
    <w:rsid w:val="008F2E6B"/>
    <w:rsid w:val="008F327D"/>
    <w:rsid w:val="008F3B18"/>
    <w:rsid w:val="008F5638"/>
    <w:rsid w:val="008F5DD4"/>
    <w:rsid w:val="008F7208"/>
    <w:rsid w:val="008F79F4"/>
    <w:rsid w:val="00900CB8"/>
    <w:rsid w:val="00902031"/>
    <w:rsid w:val="00902BCF"/>
    <w:rsid w:val="0090331B"/>
    <w:rsid w:val="00903DA8"/>
    <w:rsid w:val="0090481F"/>
    <w:rsid w:val="00904A88"/>
    <w:rsid w:val="00907E59"/>
    <w:rsid w:val="00910FA0"/>
    <w:rsid w:val="0091116E"/>
    <w:rsid w:val="00911ED9"/>
    <w:rsid w:val="0091540B"/>
    <w:rsid w:val="00915978"/>
    <w:rsid w:val="00915E75"/>
    <w:rsid w:val="009168B5"/>
    <w:rsid w:val="009172B3"/>
    <w:rsid w:val="00917869"/>
    <w:rsid w:val="00917896"/>
    <w:rsid w:val="009179A8"/>
    <w:rsid w:val="00920E94"/>
    <w:rsid w:val="0092333A"/>
    <w:rsid w:val="00924295"/>
    <w:rsid w:val="00924EDE"/>
    <w:rsid w:val="0092518E"/>
    <w:rsid w:val="00927680"/>
    <w:rsid w:val="00927B06"/>
    <w:rsid w:val="00927D8F"/>
    <w:rsid w:val="009317F5"/>
    <w:rsid w:val="0093189B"/>
    <w:rsid w:val="00932B20"/>
    <w:rsid w:val="00933A1B"/>
    <w:rsid w:val="00935A40"/>
    <w:rsid w:val="009361D3"/>
    <w:rsid w:val="009367D3"/>
    <w:rsid w:val="009371C8"/>
    <w:rsid w:val="00937657"/>
    <w:rsid w:val="009376AC"/>
    <w:rsid w:val="009406DD"/>
    <w:rsid w:val="009418B0"/>
    <w:rsid w:val="00941A6F"/>
    <w:rsid w:val="00946C08"/>
    <w:rsid w:val="00947B8A"/>
    <w:rsid w:val="00950505"/>
    <w:rsid w:val="00953896"/>
    <w:rsid w:val="009561F4"/>
    <w:rsid w:val="009574FB"/>
    <w:rsid w:val="00960912"/>
    <w:rsid w:val="00960E24"/>
    <w:rsid w:val="0096186C"/>
    <w:rsid w:val="00962825"/>
    <w:rsid w:val="00963540"/>
    <w:rsid w:val="00963C8B"/>
    <w:rsid w:val="00964120"/>
    <w:rsid w:val="00966467"/>
    <w:rsid w:val="00967982"/>
    <w:rsid w:val="00971AA1"/>
    <w:rsid w:val="009744F3"/>
    <w:rsid w:val="00975D0F"/>
    <w:rsid w:val="00975D45"/>
    <w:rsid w:val="00975D50"/>
    <w:rsid w:val="0097614A"/>
    <w:rsid w:val="0098025A"/>
    <w:rsid w:val="00982CE3"/>
    <w:rsid w:val="00983C1F"/>
    <w:rsid w:val="00987BAD"/>
    <w:rsid w:val="00990E92"/>
    <w:rsid w:val="00990FD6"/>
    <w:rsid w:val="00991C5F"/>
    <w:rsid w:val="00992EC1"/>
    <w:rsid w:val="0099393F"/>
    <w:rsid w:val="00994041"/>
    <w:rsid w:val="0099495C"/>
    <w:rsid w:val="00994F33"/>
    <w:rsid w:val="00995B4A"/>
    <w:rsid w:val="00996C20"/>
    <w:rsid w:val="00996C90"/>
    <w:rsid w:val="00997C6D"/>
    <w:rsid w:val="00997E13"/>
    <w:rsid w:val="009A0306"/>
    <w:rsid w:val="009A15E5"/>
    <w:rsid w:val="009A1B25"/>
    <w:rsid w:val="009A1EFC"/>
    <w:rsid w:val="009A252B"/>
    <w:rsid w:val="009A29FC"/>
    <w:rsid w:val="009A349F"/>
    <w:rsid w:val="009A365A"/>
    <w:rsid w:val="009A3CC2"/>
    <w:rsid w:val="009A3EF0"/>
    <w:rsid w:val="009A493E"/>
    <w:rsid w:val="009A4B4F"/>
    <w:rsid w:val="009A4BCA"/>
    <w:rsid w:val="009A4CB4"/>
    <w:rsid w:val="009A61FA"/>
    <w:rsid w:val="009A700B"/>
    <w:rsid w:val="009B033D"/>
    <w:rsid w:val="009B057A"/>
    <w:rsid w:val="009B0C4F"/>
    <w:rsid w:val="009B0DEF"/>
    <w:rsid w:val="009B1209"/>
    <w:rsid w:val="009B14CC"/>
    <w:rsid w:val="009B4082"/>
    <w:rsid w:val="009B5B56"/>
    <w:rsid w:val="009B5C63"/>
    <w:rsid w:val="009B5CE7"/>
    <w:rsid w:val="009B659E"/>
    <w:rsid w:val="009B7413"/>
    <w:rsid w:val="009C1484"/>
    <w:rsid w:val="009C291E"/>
    <w:rsid w:val="009C3348"/>
    <w:rsid w:val="009C386B"/>
    <w:rsid w:val="009C39AC"/>
    <w:rsid w:val="009C3B53"/>
    <w:rsid w:val="009C4C05"/>
    <w:rsid w:val="009D06C8"/>
    <w:rsid w:val="009D45E3"/>
    <w:rsid w:val="009D47C3"/>
    <w:rsid w:val="009D4BA4"/>
    <w:rsid w:val="009D4DC3"/>
    <w:rsid w:val="009D539B"/>
    <w:rsid w:val="009D7000"/>
    <w:rsid w:val="009E00DE"/>
    <w:rsid w:val="009E1540"/>
    <w:rsid w:val="009E192A"/>
    <w:rsid w:val="009E3B2E"/>
    <w:rsid w:val="009E40FD"/>
    <w:rsid w:val="009E41A7"/>
    <w:rsid w:val="009E4980"/>
    <w:rsid w:val="009E4CA4"/>
    <w:rsid w:val="009E56A3"/>
    <w:rsid w:val="009E756D"/>
    <w:rsid w:val="009E7E38"/>
    <w:rsid w:val="009F015D"/>
    <w:rsid w:val="009F1DC5"/>
    <w:rsid w:val="009F32BC"/>
    <w:rsid w:val="009F33C8"/>
    <w:rsid w:val="009F3C06"/>
    <w:rsid w:val="009F3C59"/>
    <w:rsid w:val="009F45BB"/>
    <w:rsid w:val="009F56E6"/>
    <w:rsid w:val="009F64F7"/>
    <w:rsid w:val="009F7CCB"/>
    <w:rsid w:val="009F7F21"/>
    <w:rsid w:val="00A0036B"/>
    <w:rsid w:val="00A01A12"/>
    <w:rsid w:val="00A029A6"/>
    <w:rsid w:val="00A056BC"/>
    <w:rsid w:val="00A05A89"/>
    <w:rsid w:val="00A06AD9"/>
    <w:rsid w:val="00A07139"/>
    <w:rsid w:val="00A07369"/>
    <w:rsid w:val="00A07DC4"/>
    <w:rsid w:val="00A113DB"/>
    <w:rsid w:val="00A13FC0"/>
    <w:rsid w:val="00A14010"/>
    <w:rsid w:val="00A14B7B"/>
    <w:rsid w:val="00A16F77"/>
    <w:rsid w:val="00A2032C"/>
    <w:rsid w:val="00A234C2"/>
    <w:rsid w:val="00A237F0"/>
    <w:rsid w:val="00A248B6"/>
    <w:rsid w:val="00A25BAB"/>
    <w:rsid w:val="00A26831"/>
    <w:rsid w:val="00A2734B"/>
    <w:rsid w:val="00A305C9"/>
    <w:rsid w:val="00A3209D"/>
    <w:rsid w:val="00A34AF6"/>
    <w:rsid w:val="00A35B80"/>
    <w:rsid w:val="00A35C42"/>
    <w:rsid w:val="00A35E17"/>
    <w:rsid w:val="00A36566"/>
    <w:rsid w:val="00A37504"/>
    <w:rsid w:val="00A4086E"/>
    <w:rsid w:val="00A41042"/>
    <w:rsid w:val="00A43719"/>
    <w:rsid w:val="00A43C77"/>
    <w:rsid w:val="00A441B1"/>
    <w:rsid w:val="00A44EAE"/>
    <w:rsid w:val="00A470CC"/>
    <w:rsid w:val="00A47200"/>
    <w:rsid w:val="00A47E64"/>
    <w:rsid w:val="00A50574"/>
    <w:rsid w:val="00A507E3"/>
    <w:rsid w:val="00A507F2"/>
    <w:rsid w:val="00A50C13"/>
    <w:rsid w:val="00A519FB"/>
    <w:rsid w:val="00A520BB"/>
    <w:rsid w:val="00A527A2"/>
    <w:rsid w:val="00A52BC4"/>
    <w:rsid w:val="00A56E8D"/>
    <w:rsid w:val="00A6148E"/>
    <w:rsid w:val="00A61E80"/>
    <w:rsid w:val="00A623CC"/>
    <w:rsid w:val="00A6273D"/>
    <w:rsid w:val="00A63189"/>
    <w:rsid w:val="00A64399"/>
    <w:rsid w:val="00A643BE"/>
    <w:rsid w:val="00A64C49"/>
    <w:rsid w:val="00A64DD5"/>
    <w:rsid w:val="00A65DC7"/>
    <w:rsid w:val="00A70204"/>
    <w:rsid w:val="00A70D39"/>
    <w:rsid w:val="00A7199B"/>
    <w:rsid w:val="00A71ED1"/>
    <w:rsid w:val="00A750AD"/>
    <w:rsid w:val="00A758BD"/>
    <w:rsid w:val="00A801D6"/>
    <w:rsid w:val="00A80955"/>
    <w:rsid w:val="00A80F6C"/>
    <w:rsid w:val="00A81405"/>
    <w:rsid w:val="00A83B94"/>
    <w:rsid w:val="00A83FAA"/>
    <w:rsid w:val="00A84AC7"/>
    <w:rsid w:val="00A84DCE"/>
    <w:rsid w:val="00A86407"/>
    <w:rsid w:val="00A87ABC"/>
    <w:rsid w:val="00A87C70"/>
    <w:rsid w:val="00A87ED2"/>
    <w:rsid w:val="00A90310"/>
    <w:rsid w:val="00A90CA4"/>
    <w:rsid w:val="00A919DC"/>
    <w:rsid w:val="00A92779"/>
    <w:rsid w:val="00A93088"/>
    <w:rsid w:val="00A946B4"/>
    <w:rsid w:val="00A94CBE"/>
    <w:rsid w:val="00A9536C"/>
    <w:rsid w:val="00A96CC9"/>
    <w:rsid w:val="00A97924"/>
    <w:rsid w:val="00A97E62"/>
    <w:rsid w:val="00AA176C"/>
    <w:rsid w:val="00AA1B33"/>
    <w:rsid w:val="00AA29DE"/>
    <w:rsid w:val="00AA4E98"/>
    <w:rsid w:val="00AA565E"/>
    <w:rsid w:val="00AA5832"/>
    <w:rsid w:val="00AA5963"/>
    <w:rsid w:val="00AA5A1D"/>
    <w:rsid w:val="00AA64C6"/>
    <w:rsid w:val="00AA66D5"/>
    <w:rsid w:val="00AA6ABC"/>
    <w:rsid w:val="00AB21D2"/>
    <w:rsid w:val="00AB2D4F"/>
    <w:rsid w:val="00AB5846"/>
    <w:rsid w:val="00AB5AEA"/>
    <w:rsid w:val="00AC30D0"/>
    <w:rsid w:val="00AC6970"/>
    <w:rsid w:val="00AC7642"/>
    <w:rsid w:val="00AC7D3A"/>
    <w:rsid w:val="00AD0EAC"/>
    <w:rsid w:val="00AD10A0"/>
    <w:rsid w:val="00AD10F8"/>
    <w:rsid w:val="00AD2334"/>
    <w:rsid w:val="00AD41B2"/>
    <w:rsid w:val="00AD58C4"/>
    <w:rsid w:val="00AD5940"/>
    <w:rsid w:val="00AD5962"/>
    <w:rsid w:val="00AE0B96"/>
    <w:rsid w:val="00AE0DB0"/>
    <w:rsid w:val="00AE17C6"/>
    <w:rsid w:val="00AE1C18"/>
    <w:rsid w:val="00AE24B0"/>
    <w:rsid w:val="00AE3770"/>
    <w:rsid w:val="00AE3FA4"/>
    <w:rsid w:val="00AE441A"/>
    <w:rsid w:val="00AE4534"/>
    <w:rsid w:val="00AE5F87"/>
    <w:rsid w:val="00AF061D"/>
    <w:rsid w:val="00AF17D2"/>
    <w:rsid w:val="00AF1E43"/>
    <w:rsid w:val="00AF3C60"/>
    <w:rsid w:val="00AF4FC4"/>
    <w:rsid w:val="00AF71AE"/>
    <w:rsid w:val="00AF79DE"/>
    <w:rsid w:val="00B00680"/>
    <w:rsid w:val="00B01895"/>
    <w:rsid w:val="00B01B87"/>
    <w:rsid w:val="00B01D6F"/>
    <w:rsid w:val="00B02B5E"/>
    <w:rsid w:val="00B03487"/>
    <w:rsid w:val="00B0419F"/>
    <w:rsid w:val="00B046B2"/>
    <w:rsid w:val="00B0523E"/>
    <w:rsid w:val="00B05332"/>
    <w:rsid w:val="00B05880"/>
    <w:rsid w:val="00B05AE2"/>
    <w:rsid w:val="00B0600A"/>
    <w:rsid w:val="00B0634A"/>
    <w:rsid w:val="00B06542"/>
    <w:rsid w:val="00B065FC"/>
    <w:rsid w:val="00B0685A"/>
    <w:rsid w:val="00B1197F"/>
    <w:rsid w:val="00B12289"/>
    <w:rsid w:val="00B13CEE"/>
    <w:rsid w:val="00B21671"/>
    <w:rsid w:val="00B21E36"/>
    <w:rsid w:val="00B236F1"/>
    <w:rsid w:val="00B23DAA"/>
    <w:rsid w:val="00B2447F"/>
    <w:rsid w:val="00B272A7"/>
    <w:rsid w:val="00B27C05"/>
    <w:rsid w:val="00B311B0"/>
    <w:rsid w:val="00B324C2"/>
    <w:rsid w:val="00B32DF8"/>
    <w:rsid w:val="00B33114"/>
    <w:rsid w:val="00B3386F"/>
    <w:rsid w:val="00B34162"/>
    <w:rsid w:val="00B349BC"/>
    <w:rsid w:val="00B3666A"/>
    <w:rsid w:val="00B3683C"/>
    <w:rsid w:val="00B372A7"/>
    <w:rsid w:val="00B37B8E"/>
    <w:rsid w:val="00B40EAE"/>
    <w:rsid w:val="00B42371"/>
    <w:rsid w:val="00B43E33"/>
    <w:rsid w:val="00B44151"/>
    <w:rsid w:val="00B4498C"/>
    <w:rsid w:val="00B45200"/>
    <w:rsid w:val="00B4666E"/>
    <w:rsid w:val="00B469A1"/>
    <w:rsid w:val="00B47E42"/>
    <w:rsid w:val="00B533DE"/>
    <w:rsid w:val="00B53D04"/>
    <w:rsid w:val="00B53DAC"/>
    <w:rsid w:val="00B552A4"/>
    <w:rsid w:val="00B55997"/>
    <w:rsid w:val="00B570BF"/>
    <w:rsid w:val="00B578B3"/>
    <w:rsid w:val="00B6137B"/>
    <w:rsid w:val="00B61650"/>
    <w:rsid w:val="00B63395"/>
    <w:rsid w:val="00B63E32"/>
    <w:rsid w:val="00B65DCC"/>
    <w:rsid w:val="00B662A5"/>
    <w:rsid w:val="00B66322"/>
    <w:rsid w:val="00B66E7B"/>
    <w:rsid w:val="00B703E0"/>
    <w:rsid w:val="00B71012"/>
    <w:rsid w:val="00B711F1"/>
    <w:rsid w:val="00B7159B"/>
    <w:rsid w:val="00B71F1A"/>
    <w:rsid w:val="00B7238B"/>
    <w:rsid w:val="00B737B5"/>
    <w:rsid w:val="00B744F5"/>
    <w:rsid w:val="00B76555"/>
    <w:rsid w:val="00B76A5E"/>
    <w:rsid w:val="00B7799F"/>
    <w:rsid w:val="00B8377E"/>
    <w:rsid w:val="00B86E17"/>
    <w:rsid w:val="00B87472"/>
    <w:rsid w:val="00B90046"/>
    <w:rsid w:val="00B91E00"/>
    <w:rsid w:val="00B92CB0"/>
    <w:rsid w:val="00B93A80"/>
    <w:rsid w:val="00B93AE3"/>
    <w:rsid w:val="00B97159"/>
    <w:rsid w:val="00B9799F"/>
    <w:rsid w:val="00B97C98"/>
    <w:rsid w:val="00BA0D49"/>
    <w:rsid w:val="00BA169C"/>
    <w:rsid w:val="00BA221D"/>
    <w:rsid w:val="00BA3821"/>
    <w:rsid w:val="00BA3BD8"/>
    <w:rsid w:val="00BA3F9E"/>
    <w:rsid w:val="00BA57AE"/>
    <w:rsid w:val="00BA5F21"/>
    <w:rsid w:val="00BA63D6"/>
    <w:rsid w:val="00BA6B8B"/>
    <w:rsid w:val="00BA7BBB"/>
    <w:rsid w:val="00BB0B1F"/>
    <w:rsid w:val="00BB1554"/>
    <w:rsid w:val="00BB21FF"/>
    <w:rsid w:val="00BB23E2"/>
    <w:rsid w:val="00BB2FFA"/>
    <w:rsid w:val="00BB3A9D"/>
    <w:rsid w:val="00BB3B16"/>
    <w:rsid w:val="00BB3B9B"/>
    <w:rsid w:val="00BB3DF9"/>
    <w:rsid w:val="00BB4831"/>
    <w:rsid w:val="00BB4DC1"/>
    <w:rsid w:val="00BB5864"/>
    <w:rsid w:val="00BB6109"/>
    <w:rsid w:val="00BB7C2B"/>
    <w:rsid w:val="00BC0B18"/>
    <w:rsid w:val="00BC1240"/>
    <w:rsid w:val="00BC1B4C"/>
    <w:rsid w:val="00BC1D8F"/>
    <w:rsid w:val="00BC2100"/>
    <w:rsid w:val="00BC2196"/>
    <w:rsid w:val="00BC4772"/>
    <w:rsid w:val="00BC6551"/>
    <w:rsid w:val="00BD1E20"/>
    <w:rsid w:val="00BD2928"/>
    <w:rsid w:val="00BE0396"/>
    <w:rsid w:val="00BE1DC5"/>
    <w:rsid w:val="00BE280F"/>
    <w:rsid w:val="00BE4DB5"/>
    <w:rsid w:val="00BE5F91"/>
    <w:rsid w:val="00BE65C9"/>
    <w:rsid w:val="00BE7CE1"/>
    <w:rsid w:val="00BF050A"/>
    <w:rsid w:val="00BF20EF"/>
    <w:rsid w:val="00BF430C"/>
    <w:rsid w:val="00BF56DA"/>
    <w:rsid w:val="00BF6836"/>
    <w:rsid w:val="00BF68DB"/>
    <w:rsid w:val="00BF6E24"/>
    <w:rsid w:val="00BF7FF2"/>
    <w:rsid w:val="00C03740"/>
    <w:rsid w:val="00C0451B"/>
    <w:rsid w:val="00C0563D"/>
    <w:rsid w:val="00C05DC5"/>
    <w:rsid w:val="00C1026E"/>
    <w:rsid w:val="00C119E3"/>
    <w:rsid w:val="00C1208B"/>
    <w:rsid w:val="00C125E8"/>
    <w:rsid w:val="00C1318A"/>
    <w:rsid w:val="00C13336"/>
    <w:rsid w:val="00C13DAB"/>
    <w:rsid w:val="00C149FB"/>
    <w:rsid w:val="00C15834"/>
    <w:rsid w:val="00C16D5F"/>
    <w:rsid w:val="00C20364"/>
    <w:rsid w:val="00C20914"/>
    <w:rsid w:val="00C20F91"/>
    <w:rsid w:val="00C214BE"/>
    <w:rsid w:val="00C21BFF"/>
    <w:rsid w:val="00C22F68"/>
    <w:rsid w:val="00C24C5A"/>
    <w:rsid w:val="00C271FA"/>
    <w:rsid w:val="00C276CC"/>
    <w:rsid w:val="00C27745"/>
    <w:rsid w:val="00C277F8"/>
    <w:rsid w:val="00C31BA4"/>
    <w:rsid w:val="00C32133"/>
    <w:rsid w:val="00C3268C"/>
    <w:rsid w:val="00C32982"/>
    <w:rsid w:val="00C3390D"/>
    <w:rsid w:val="00C33A36"/>
    <w:rsid w:val="00C34047"/>
    <w:rsid w:val="00C34142"/>
    <w:rsid w:val="00C3570C"/>
    <w:rsid w:val="00C36D6B"/>
    <w:rsid w:val="00C3701C"/>
    <w:rsid w:val="00C41110"/>
    <w:rsid w:val="00C42F7A"/>
    <w:rsid w:val="00C43F7A"/>
    <w:rsid w:val="00C441BA"/>
    <w:rsid w:val="00C4798E"/>
    <w:rsid w:val="00C50D1D"/>
    <w:rsid w:val="00C5263D"/>
    <w:rsid w:val="00C52DB4"/>
    <w:rsid w:val="00C53EE1"/>
    <w:rsid w:val="00C54358"/>
    <w:rsid w:val="00C55DB6"/>
    <w:rsid w:val="00C55F3A"/>
    <w:rsid w:val="00C6162E"/>
    <w:rsid w:val="00C62AB2"/>
    <w:rsid w:val="00C63D31"/>
    <w:rsid w:val="00C64EC7"/>
    <w:rsid w:val="00C66069"/>
    <w:rsid w:val="00C66C2B"/>
    <w:rsid w:val="00C67AB0"/>
    <w:rsid w:val="00C67C84"/>
    <w:rsid w:val="00C7094E"/>
    <w:rsid w:val="00C7103A"/>
    <w:rsid w:val="00C714AD"/>
    <w:rsid w:val="00C73BD1"/>
    <w:rsid w:val="00C7740B"/>
    <w:rsid w:val="00C81168"/>
    <w:rsid w:val="00C82A27"/>
    <w:rsid w:val="00C82C0F"/>
    <w:rsid w:val="00C85CD0"/>
    <w:rsid w:val="00C9087C"/>
    <w:rsid w:val="00C90F17"/>
    <w:rsid w:val="00C91548"/>
    <w:rsid w:val="00C9484B"/>
    <w:rsid w:val="00C94F77"/>
    <w:rsid w:val="00C952A7"/>
    <w:rsid w:val="00C95F27"/>
    <w:rsid w:val="00C96561"/>
    <w:rsid w:val="00CA0B23"/>
    <w:rsid w:val="00CA15F2"/>
    <w:rsid w:val="00CA1C8F"/>
    <w:rsid w:val="00CA4420"/>
    <w:rsid w:val="00CA491C"/>
    <w:rsid w:val="00CA5715"/>
    <w:rsid w:val="00CA58D4"/>
    <w:rsid w:val="00CA6C34"/>
    <w:rsid w:val="00CB01BD"/>
    <w:rsid w:val="00CB174A"/>
    <w:rsid w:val="00CB2093"/>
    <w:rsid w:val="00CB2B3D"/>
    <w:rsid w:val="00CB32B5"/>
    <w:rsid w:val="00CB3401"/>
    <w:rsid w:val="00CB4837"/>
    <w:rsid w:val="00CB48E8"/>
    <w:rsid w:val="00CB5052"/>
    <w:rsid w:val="00CB71DC"/>
    <w:rsid w:val="00CC0C8C"/>
    <w:rsid w:val="00CC0D4B"/>
    <w:rsid w:val="00CC191F"/>
    <w:rsid w:val="00CC1EBD"/>
    <w:rsid w:val="00CC2376"/>
    <w:rsid w:val="00CC2879"/>
    <w:rsid w:val="00CC4DB7"/>
    <w:rsid w:val="00CC7BCA"/>
    <w:rsid w:val="00CD0C29"/>
    <w:rsid w:val="00CD3598"/>
    <w:rsid w:val="00CD3E83"/>
    <w:rsid w:val="00CD4B60"/>
    <w:rsid w:val="00CD59E6"/>
    <w:rsid w:val="00CD5E2C"/>
    <w:rsid w:val="00CD5F13"/>
    <w:rsid w:val="00CD63F9"/>
    <w:rsid w:val="00CD68EA"/>
    <w:rsid w:val="00CD783C"/>
    <w:rsid w:val="00CE26F9"/>
    <w:rsid w:val="00CE3DAC"/>
    <w:rsid w:val="00CE43AF"/>
    <w:rsid w:val="00CE59E1"/>
    <w:rsid w:val="00CE737E"/>
    <w:rsid w:val="00CF0383"/>
    <w:rsid w:val="00CF1AA0"/>
    <w:rsid w:val="00CF2508"/>
    <w:rsid w:val="00CF2EF6"/>
    <w:rsid w:val="00CF41F1"/>
    <w:rsid w:val="00CF469E"/>
    <w:rsid w:val="00CF494D"/>
    <w:rsid w:val="00CF5060"/>
    <w:rsid w:val="00CF5BAF"/>
    <w:rsid w:val="00CF64A2"/>
    <w:rsid w:val="00CF6A9A"/>
    <w:rsid w:val="00CF775F"/>
    <w:rsid w:val="00CF7C29"/>
    <w:rsid w:val="00D01DF4"/>
    <w:rsid w:val="00D02B9C"/>
    <w:rsid w:val="00D03B2E"/>
    <w:rsid w:val="00D06C57"/>
    <w:rsid w:val="00D10D01"/>
    <w:rsid w:val="00D10F03"/>
    <w:rsid w:val="00D119E4"/>
    <w:rsid w:val="00D133FE"/>
    <w:rsid w:val="00D13689"/>
    <w:rsid w:val="00D14780"/>
    <w:rsid w:val="00D15141"/>
    <w:rsid w:val="00D16060"/>
    <w:rsid w:val="00D1636E"/>
    <w:rsid w:val="00D16D7A"/>
    <w:rsid w:val="00D16EF8"/>
    <w:rsid w:val="00D172A8"/>
    <w:rsid w:val="00D204B3"/>
    <w:rsid w:val="00D206CA"/>
    <w:rsid w:val="00D2133C"/>
    <w:rsid w:val="00D2157B"/>
    <w:rsid w:val="00D22D0D"/>
    <w:rsid w:val="00D2582E"/>
    <w:rsid w:val="00D25914"/>
    <w:rsid w:val="00D25A54"/>
    <w:rsid w:val="00D2603F"/>
    <w:rsid w:val="00D262D6"/>
    <w:rsid w:val="00D26E94"/>
    <w:rsid w:val="00D2721B"/>
    <w:rsid w:val="00D274EF"/>
    <w:rsid w:val="00D276A4"/>
    <w:rsid w:val="00D278AA"/>
    <w:rsid w:val="00D32288"/>
    <w:rsid w:val="00D3496D"/>
    <w:rsid w:val="00D349F0"/>
    <w:rsid w:val="00D35D0C"/>
    <w:rsid w:val="00D37AF6"/>
    <w:rsid w:val="00D40D24"/>
    <w:rsid w:val="00D417DD"/>
    <w:rsid w:val="00D41C8E"/>
    <w:rsid w:val="00D41CBA"/>
    <w:rsid w:val="00D42567"/>
    <w:rsid w:val="00D4330B"/>
    <w:rsid w:val="00D4502A"/>
    <w:rsid w:val="00D452CC"/>
    <w:rsid w:val="00D45889"/>
    <w:rsid w:val="00D50F18"/>
    <w:rsid w:val="00D510E2"/>
    <w:rsid w:val="00D510EE"/>
    <w:rsid w:val="00D51459"/>
    <w:rsid w:val="00D52EFE"/>
    <w:rsid w:val="00D5468D"/>
    <w:rsid w:val="00D549A4"/>
    <w:rsid w:val="00D550DA"/>
    <w:rsid w:val="00D56B44"/>
    <w:rsid w:val="00D63483"/>
    <w:rsid w:val="00D64401"/>
    <w:rsid w:val="00D64955"/>
    <w:rsid w:val="00D64AEA"/>
    <w:rsid w:val="00D64C6F"/>
    <w:rsid w:val="00D652F9"/>
    <w:rsid w:val="00D65B7C"/>
    <w:rsid w:val="00D66529"/>
    <w:rsid w:val="00D67EFA"/>
    <w:rsid w:val="00D71885"/>
    <w:rsid w:val="00D742B7"/>
    <w:rsid w:val="00D7459C"/>
    <w:rsid w:val="00D747FE"/>
    <w:rsid w:val="00D76F86"/>
    <w:rsid w:val="00D77589"/>
    <w:rsid w:val="00D77B0F"/>
    <w:rsid w:val="00D77D82"/>
    <w:rsid w:val="00D8099C"/>
    <w:rsid w:val="00D8144D"/>
    <w:rsid w:val="00D83044"/>
    <w:rsid w:val="00D83071"/>
    <w:rsid w:val="00D83EA6"/>
    <w:rsid w:val="00D84243"/>
    <w:rsid w:val="00D864C4"/>
    <w:rsid w:val="00D90285"/>
    <w:rsid w:val="00D92B2A"/>
    <w:rsid w:val="00D92DAC"/>
    <w:rsid w:val="00D9318E"/>
    <w:rsid w:val="00D93739"/>
    <w:rsid w:val="00D94A95"/>
    <w:rsid w:val="00D94B4C"/>
    <w:rsid w:val="00D9504E"/>
    <w:rsid w:val="00D97FBF"/>
    <w:rsid w:val="00DA0512"/>
    <w:rsid w:val="00DA0BCD"/>
    <w:rsid w:val="00DA14FA"/>
    <w:rsid w:val="00DA36D2"/>
    <w:rsid w:val="00DA54AD"/>
    <w:rsid w:val="00DA6209"/>
    <w:rsid w:val="00DB1BF7"/>
    <w:rsid w:val="00DB28D1"/>
    <w:rsid w:val="00DB2C4C"/>
    <w:rsid w:val="00DB3813"/>
    <w:rsid w:val="00DB3F1F"/>
    <w:rsid w:val="00DB4CFA"/>
    <w:rsid w:val="00DB5F07"/>
    <w:rsid w:val="00DB6E34"/>
    <w:rsid w:val="00DB715C"/>
    <w:rsid w:val="00DB71F7"/>
    <w:rsid w:val="00DC05AC"/>
    <w:rsid w:val="00DC1799"/>
    <w:rsid w:val="00DC193A"/>
    <w:rsid w:val="00DC3A3C"/>
    <w:rsid w:val="00DC50E6"/>
    <w:rsid w:val="00DC6128"/>
    <w:rsid w:val="00DC7442"/>
    <w:rsid w:val="00DD040F"/>
    <w:rsid w:val="00DD2119"/>
    <w:rsid w:val="00DD23BA"/>
    <w:rsid w:val="00DD45D1"/>
    <w:rsid w:val="00DD5253"/>
    <w:rsid w:val="00DD63B5"/>
    <w:rsid w:val="00DD6595"/>
    <w:rsid w:val="00DD6921"/>
    <w:rsid w:val="00DD6BA8"/>
    <w:rsid w:val="00DD7B81"/>
    <w:rsid w:val="00DE0467"/>
    <w:rsid w:val="00DE16A0"/>
    <w:rsid w:val="00DE1F7B"/>
    <w:rsid w:val="00DE44AF"/>
    <w:rsid w:val="00DE4C83"/>
    <w:rsid w:val="00DE554D"/>
    <w:rsid w:val="00DE7322"/>
    <w:rsid w:val="00DF0232"/>
    <w:rsid w:val="00DF070A"/>
    <w:rsid w:val="00DF0A36"/>
    <w:rsid w:val="00DF12A4"/>
    <w:rsid w:val="00DF2380"/>
    <w:rsid w:val="00DF2DAA"/>
    <w:rsid w:val="00DF4537"/>
    <w:rsid w:val="00DF692B"/>
    <w:rsid w:val="00E00C54"/>
    <w:rsid w:val="00E056C3"/>
    <w:rsid w:val="00E05807"/>
    <w:rsid w:val="00E06B1D"/>
    <w:rsid w:val="00E10D22"/>
    <w:rsid w:val="00E123D4"/>
    <w:rsid w:val="00E12F47"/>
    <w:rsid w:val="00E13CBE"/>
    <w:rsid w:val="00E13D19"/>
    <w:rsid w:val="00E160B8"/>
    <w:rsid w:val="00E16873"/>
    <w:rsid w:val="00E17167"/>
    <w:rsid w:val="00E17A73"/>
    <w:rsid w:val="00E21866"/>
    <w:rsid w:val="00E21B47"/>
    <w:rsid w:val="00E21CFC"/>
    <w:rsid w:val="00E222C2"/>
    <w:rsid w:val="00E22C3C"/>
    <w:rsid w:val="00E23B8C"/>
    <w:rsid w:val="00E23D12"/>
    <w:rsid w:val="00E26EC6"/>
    <w:rsid w:val="00E27AD8"/>
    <w:rsid w:val="00E30C60"/>
    <w:rsid w:val="00E30E0C"/>
    <w:rsid w:val="00E3149F"/>
    <w:rsid w:val="00E31B64"/>
    <w:rsid w:val="00E32F94"/>
    <w:rsid w:val="00E33D5E"/>
    <w:rsid w:val="00E344FC"/>
    <w:rsid w:val="00E3534A"/>
    <w:rsid w:val="00E35646"/>
    <w:rsid w:val="00E3710A"/>
    <w:rsid w:val="00E373FB"/>
    <w:rsid w:val="00E40EE2"/>
    <w:rsid w:val="00E45A9A"/>
    <w:rsid w:val="00E45DF7"/>
    <w:rsid w:val="00E46393"/>
    <w:rsid w:val="00E46876"/>
    <w:rsid w:val="00E47940"/>
    <w:rsid w:val="00E516D5"/>
    <w:rsid w:val="00E53321"/>
    <w:rsid w:val="00E54F6A"/>
    <w:rsid w:val="00E5560C"/>
    <w:rsid w:val="00E56011"/>
    <w:rsid w:val="00E562C2"/>
    <w:rsid w:val="00E60540"/>
    <w:rsid w:val="00E608C3"/>
    <w:rsid w:val="00E60F07"/>
    <w:rsid w:val="00E6145D"/>
    <w:rsid w:val="00E624BF"/>
    <w:rsid w:val="00E65952"/>
    <w:rsid w:val="00E663E1"/>
    <w:rsid w:val="00E70B43"/>
    <w:rsid w:val="00E72C9D"/>
    <w:rsid w:val="00E73046"/>
    <w:rsid w:val="00E7364B"/>
    <w:rsid w:val="00E73CE9"/>
    <w:rsid w:val="00E74431"/>
    <w:rsid w:val="00E74759"/>
    <w:rsid w:val="00E74CB5"/>
    <w:rsid w:val="00E74FE2"/>
    <w:rsid w:val="00E75B18"/>
    <w:rsid w:val="00E7652B"/>
    <w:rsid w:val="00E80740"/>
    <w:rsid w:val="00E81829"/>
    <w:rsid w:val="00E8199D"/>
    <w:rsid w:val="00E82068"/>
    <w:rsid w:val="00E830C7"/>
    <w:rsid w:val="00E8327E"/>
    <w:rsid w:val="00E83A30"/>
    <w:rsid w:val="00E85475"/>
    <w:rsid w:val="00E85871"/>
    <w:rsid w:val="00E85C0B"/>
    <w:rsid w:val="00E85DF5"/>
    <w:rsid w:val="00E86D58"/>
    <w:rsid w:val="00E87657"/>
    <w:rsid w:val="00E93E84"/>
    <w:rsid w:val="00E94369"/>
    <w:rsid w:val="00E95A06"/>
    <w:rsid w:val="00E969A8"/>
    <w:rsid w:val="00E97687"/>
    <w:rsid w:val="00EA0287"/>
    <w:rsid w:val="00EA043A"/>
    <w:rsid w:val="00EA2DAE"/>
    <w:rsid w:val="00EA4264"/>
    <w:rsid w:val="00EA5837"/>
    <w:rsid w:val="00EA5D07"/>
    <w:rsid w:val="00EA636D"/>
    <w:rsid w:val="00EA6BF8"/>
    <w:rsid w:val="00EB1A34"/>
    <w:rsid w:val="00EB1D0C"/>
    <w:rsid w:val="00EB1F47"/>
    <w:rsid w:val="00EB3286"/>
    <w:rsid w:val="00EB34F1"/>
    <w:rsid w:val="00EB44EA"/>
    <w:rsid w:val="00EB47AC"/>
    <w:rsid w:val="00EB5691"/>
    <w:rsid w:val="00EB6684"/>
    <w:rsid w:val="00EB6BEF"/>
    <w:rsid w:val="00EB7219"/>
    <w:rsid w:val="00EB73DB"/>
    <w:rsid w:val="00EB7D93"/>
    <w:rsid w:val="00EC0E26"/>
    <w:rsid w:val="00EC162F"/>
    <w:rsid w:val="00EC1E89"/>
    <w:rsid w:val="00EC4002"/>
    <w:rsid w:val="00EC46A8"/>
    <w:rsid w:val="00EC4C6E"/>
    <w:rsid w:val="00EC4FE6"/>
    <w:rsid w:val="00EC50EB"/>
    <w:rsid w:val="00EC69F1"/>
    <w:rsid w:val="00EC6BAF"/>
    <w:rsid w:val="00EC742C"/>
    <w:rsid w:val="00ED1416"/>
    <w:rsid w:val="00ED1604"/>
    <w:rsid w:val="00ED4382"/>
    <w:rsid w:val="00ED4B34"/>
    <w:rsid w:val="00ED4C6D"/>
    <w:rsid w:val="00ED5089"/>
    <w:rsid w:val="00ED5E49"/>
    <w:rsid w:val="00ED6D06"/>
    <w:rsid w:val="00EE06FE"/>
    <w:rsid w:val="00EE0E24"/>
    <w:rsid w:val="00EE1B25"/>
    <w:rsid w:val="00EE2AC2"/>
    <w:rsid w:val="00EE39A9"/>
    <w:rsid w:val="00EE4318"/>
    <w:rsid w:val="00EE476F"/>
    <w:rsid w:val="00EE5A35"/>
    <w:rsid w:val="00EE652A"/>
    <w:rsid w:val="00EE665F"/>
    <w:rsid w:val="00EF00F7"/>
    <w:rsid w:val="00EF3020"/>
    <w:rsid w:val="00EF335B"/>
    <w:rsid w:val="00EF4C0D"/>
    <w:rsid w:val="00EF4FC5"/>
    <w:rsid w:val="00EF555C"/>
    <w:rsid w:val="00EF64F9"/>
    <w:rsid w:val="00EF6590"/>
    <w:rsid w:val="00EF7210"/>
    <w:rsid w:val="00F006A4"/>
    <w:rsid w:val="00F03115"/>
    <w:rsid w:val="00F03901"/>
    <w:rsid w:val="00F03CEC"/>
    <w:rsid w:val="00F03E54"/>
    <w:rsid w:val="00F10716"/>
    <w:rsid w:val="00F10C46"/>
    <w:rsid w:val="00F11598"/>
    <w:rsid w:val="00F132C0"/>
    <w:rsid w:val="00F13E6B"/>
    <w:rsid w:val="00F16100"/>
    <w:rsid w:val="00F16625"/>
    <w:rsid w:val="00F20230"/>
    <w:rsid w:val="00F207BE"/>
    <w:rsid w:val="00F222A5"/>
    <w:rsid w:val="00F225A9"/>
    <w:rsid w:val="00F23321"/>
    <w:rsid w:val="00F23DFB"/>
    <w:rsid w:val="00F23E6A"/>
    <w:rsid w:val="00F24CC4"/>
    <w:rsid w:val="00F260FC"/>
    <w:rsid w:val="00F265FA"/>
    <w:rsid w:val="00F276BF"/>
    <w:rsid w:val="00F34AE8"/>
    <w:rsid w:val="00F3523D"/>
    <w:rsid w:val="00F36070"/>
    <w:rsid w:val="00F36C10"/>
    <w:rsid w:val="00F4019D"/>
    <w:rsid w:val="00F40EC1"/>
    <w:rsid w:val="00F4203E"/>
    <w:rsid w:val="00F42690"/>
    <w:rsid w:val="00F42A50"/>
    <w:rsid w:val="00F4371A"/>
    <w:rsid w:val="00F45F4F"/>
    <w:rsid w:val="00F46345"/>
    <w:rsid w:val="00F478CA"/>
    <w:rsid w:val="00F514B0"/>
    <w:rsid w:val="00F516AF"/>
    <w:rsid w:val="00F52517"/>
    <w:rsid w:val="00F52FF5"/>
    <w:rsid w:val="00F541A9"/>
    <w:rsid w:val="00F5617C"/>
    <w:rsid w:val="00F563CF"/>
    <w:rsid w:val="00F56AD6"/>
    <w:rsid w:val="00F56D9E"/>
    <w:rsid w:val="00F57211"/>
    <w:rsid w:val="00F61EE6"/>
    <w:rsid w:val="00F631D1"/>
    <w:rsid w:val="00F65581"/>
    <w:rsid w:val="00F6728C"/>
    <w:rsid w:val="00F67720"/>
    <w:rsid w:val="00F67A85"/>
    <w:rsid w:val="00F67EBE"/>
    <w:rsid w:val="00F71602"/>
    <w:rsid w:val="00F718EC"/>
    <w:rsid w:val="00F77207"/>
    <w:rsid w:val="00F7758D"/>
    <w:rsid w:val="00F778FE"/>
    <w:rsid w:val="00F77FD6"/>
    <w:rsid w:val="00F80D79"/>
    <w:rsid w:val="00F810B1"/>
    <w:rsid w:val="00F81CEF"/>
    <w:rsid w:val="00F825E6"/>
    <w:rsid w:val="00F844FC"/>
    <w:rsid w:val="00F85A4D"/>
    <w:rsid w:val="00F8687C"/>
    <w:rsid w:val="00F87035"/>
    <w:rsid w:val="00F87794"/>
    <w:rsid w:val="00F917C2"/>
    <w:rsid w:val="00F91A7C"/>
    <w:rsid w:val="00F91DC3"/>
    <w:rsid w:val="00F922D6"/>
    <w:rsid w:val="00F931E1"/>
    <w:rsid w:val="00F94579"/>
    <w:rsid w:val="00F9480A"/>
    <w:rsid w:val="00F94F28"/>
    <w:rsid w:val="00F952B4"/>
    <w:rsid w:val="00F9557E"/>
    <w:rsid w:val="00F96870"/>
    <w:rsid w:val="00F96D16"/>
    <w:rsid w:val="00F97BA8"/>
    <w:rsid w:val="00FA152A"/>
    <w:rsid w:val="00FA39B7"/>
    <w:rsid w:val="00FA3E06"/>
    <w:rsid w:val="00FA5043"/>
    <w:rsid w:val="00FA5DD6"/>
    <w:rsid w:val="00FA7CD9"/>
    <w:rsid w:val="00FA7F8A"/>
    <w:rsid w:val="00FB0252"/>
    <w:rsid w:val="00FB0888"/>
    <w:rsid w:val="00FB0BCF"/>
    <w:rsid w:val="00FB25BC"/>
    <w:rsid w:val="00FB354B"/>
    <w:rsid w:val="00FB36CA"/>
    <w:rsid w:val="00FB4834"/>
    <w:rsid w:val="00FB5ED7"/>
    <w:rsid w:val="00FB6F72"/>
    <w:rsid w:val="00FB7084"/>
    <w:rsid w:val="00FB73E4"/>
    <w:rsid w:val="00FC1BC6"/>
    <w:rsid w:val="00FC202F"/>
    <w:rsid w:val="00FC3D77"/>
    <w:rsid w:val="00FC5B24"/>
    <w:rsid w:val="00FC5FEF"/>
    <w:rsid w:val="00FC60C6"/>
    <w:rsid w:val="00FC6651"/>
    <w:rsid w:val="00FC71CD"/>
    <w:rsid w:val="00FC7CDB"/>
    <w:rsid w:val="00FD01C9"/>
    <w:rsid w:val="00FD02FE"/>
    <w:rsid w:val="00FD3CF9"/>
    <w:rsid w:val="00FD3D2D"/>
    <w:rsid w:val="00FD49DF"/>
    <w:rsid w:val="00FD4DD6"/>
    <w:rsid w:val="00FD52E4"/>
    <w:rsid w:val="00FD61C8"/>
    <w:rsid w:val="00FD69A9"/>
    <w:rsid w:val="00FD7DED"/>
    <w:rsid w:val="00FE113A"/>
    <w:rsid w:val="00FE2AD6"/>
    <w:rsid w:val="00FE34A9"/>
    <w:rsid w:val="00FE38B1"/>
    <w:rsid w:val="00FE4AD7"/>
    <w:rsid w:val="00FE4AF4"/>
    <w:rsid w:val="00FE534F"/>
    <w:rsid w:val="00FE63AF"/>
    <w:rsid w:val="00FE79DE"/>
    <w:rsid w:val="00FE7A0B"/>
    <w:rsid w:val="00FF104F"/>
    <w:rsid w:val="00FF1B8A"/>
    <w:rsid w:val="00FF2242"/>
    <w:rsid w:val="00FF36C1"/>
    <w:rsid w:val="00FF4C0B"/>
    <w:rsid w:val="00FF4D6E"/>
    <w:rsid w:val="00FF551A"/>
    <w:rsid w:val="00FF571C"/>
    <w:rsid w:val="00FF6338"/>
    <w:rsid w:val="00FF689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0D8DE"/>
  <w15:docId w15:val="{4516253F-48A1-45E1-8A16-01EDAF3D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251316"/>
    <w:pPr>
      <w:numPr>
        <w:numId w:val="1"/>
      </w:numPr>
      <w:outlineLvl w:val="0"/>
    </w:pPr>
    <w:rPr>
      <w:b/>
    </w:rPr>
  </w:style>
  <w:style w:type="paragraph" w:styleId="Ttulo2">
    <w:name w:val="heading 2"/>
    <w:basedOn w:val="Ttulo1"/>
    <w:next w:val="Normal"/>
    <w:link w:val="Ttulo2Char"/>
    <w:unhideWhenUsed/>
    <w:qFormat/>
    <w:rsid w:val="006C28C6"/>
    <w:pPr>
      <w:numPr>
        <w:ilvl w:val="1"/>
      </w:numPr>
      <w:outlineLvl w:val="1"/>
    </w:pPr>
    <w:rPr>
      <w:b w:val="0"/>
      <w:lang w:eastAsia="pt-BR"/>
    </w:rPr>
  </w:style>
  <w:style w:type="paragraph" w:styleId="Ttulo3">
    <w:name w:val="heading 3"/>
    <w:basedOn w:val="Ttulo2"/>
    <w:next w:val="Normal"/>
    <w:link w:val="Ttulo3Char"/>
    <w:unhideWhenUsed/>
    <w:qFormat/>
    <w:rsid w:val="00795266"/>
    <w:pPr>
      <w:numPr>
        <w:ilvl w:val="2"/>
      </w:numPr>
      <w:outlineLvl w:val="2"/>
    </w:pPr>
    <w:rPr>
      <w:szCs w:val="20"/>
    </w:rPr>
  </w:style>
  <w:style w:type="paragraph" w:styleId="Ttulo4">
    <w:name w:val="heading 4"/>
    <w:basedOn w:val="Ttulo3"/>
    <w:next w:val="Normal"/>
    <w:link w:val="Ttulo4Char"/>
    <w:unhideWhenUsed/>
    <w:qFormat/>
    <w:rsid w:val="00336C8A"/>
    <w:pPr>
      <w:numPr>
        <w:ilvl w:val="0"/>
        <w:numId w:val="0"/>
      </w:numPr>
      <w:ind w:left="1728" w:hanging="648"/>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B4834"/>
    <w:pPr>
      <w:numPr>
        <w:numId w:val="18"/>
      </w:numPr>
      <w:contextualSpacing/>
    </w:pPr>
  </w:style>
  <w:style w:type="character" w:customStyle="1" w:styleId="Ttulo1Char">
    <w:name w:val="Título 1 Char"/>
    <w:basedOn w:val="Fontepargpadro"/>
    <w:link w:val="Ttulo1"/>
    <w:rsid w:val="00251316"/>
    <w:rPr>
      <w:rFonts w:ascii="Arial" w:hAnsi="Arial" w:cs="Arial"/>
      <w:b/>
      <w:sz w:val="20"/>
      <w:szCs w:val="24"/>
    </w:rPr>
  </w:style>
  <w:style w:type="character" w:customStyle="1" w:styleId="Ttulo2Char">
    <w:name w:val="Título 2 Char"/>
    <w:basedOn w:val="Fontepargpadro"/>
    <w:link w:val="Ttulo2"/>
    <w:rsid w:val="006C28C6"/>
    <w:rPr>
      <w:rFonts w:ascii="Arial" w:hAnsi="Arial" w:cs="Arial"/>
      <w:sz w:val="20"/>
      <w:szCs w:val="24"/>
      <w:lang w:eastAsia="pt-BR"/>
    </w:rPr>
  </w:style>
  <w:style w:type="character" w:customStyle="1" w:styleId="Ttulo3Char">
    <w:name w:val="Título 3 Char"/>
    <w:basedOn w:val="Fontepargpadro"/>
    <w:link w:val="Ttulo3"/>
    <w:rsid w:val="00795266"/>
    <w:rPr>
      <w:rFonts w:ascii="Arial" w:hAnsi="Arial" w:cs="Arial"/>
      <w:sz w:val="20"/>
      <w:szCs w:val="20"/>
      <w:lang w:eastAsia="pt-BR"/>
    </w:rPr>
  </w:style>
  <w:style w:type="character" w:customStyle="1" w:styleId="Ttulo4Char">
    <w:name w:val="Título 4 Char"/>
    <w:basedOn w:val="Fontepargpadro"/>
    <w:link w:val="Ttulo4"/>
    <w:rsid w:val="00336C8A"/>
    <w:rPr>
      <w:rFonts w:ascii="Arial" w:hAnsi="Arial" w:cs="Arial"/>
      <w:sz w:val="20"/>
      <w:szCs w:val="20"/>
      <w:lang w:eastAsia="pt-BR"/>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0205D1"/>
    <w:pPr>
      <w:tabs>
        <w:tab w:val="left" w:pos="426"/>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6641E"/>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rsid w:val="0026641E"/>
    <w:rPr>
      <w:rFonts w:ascii="Arial" w:eastAsia="Calibri" w:hAnsi="Arial" w:cs="Tahoma"/>
      <w:i/>
      <w:iCs/>
      <w:color w:val="000000"/>
      <w:sz w:val="20"/>
      <w:szCs w:val="24"/>
      <w:shd w:val="clear" w:color="auto" w:fill="FFFFCC"/>
    </w:rPr>
  </w:style>
  <w:style w:type="paragraph" w:customStyle="1" w:styleId="textbody">
    <w:name w:val="textbody"/>
    <w:basedOn w:val="Normal"/>
    <w:rsid w:val="005F2AD3"/>
    <w:pPr>
      <w:spacing w:before="100" w:beforeAutospacing="1" w:after="100" w:afterAutospacing="1"/>
      <w:jc w:val="left"/>
    </w:pPr>
    <w:rPr>
      <w:rFonts w:ascii="Times New Roman" w:eastAsia="Times New Roman" w:hAnsi="Times New Roman" w:cs="Times New Roman"/>
      <w:sz w:val="24"/>
      <w:lang w:eastAsia="pt-BR"/>
    </w:rPr>
  </w:style>
  <w:style w:type="paragraph" w:styleId="Numerada2">
    <w:name w:val="List Number 2"/>
    <w:basedOn w:val="Normal"/>
    <w:semiHidden/>
    <w:rsid w:val="007A49F5"/>
    <w:pPr>
      <w:numPr>
        <w:numId w:val="30"/>
      </w:numPr>
      <w:jc w:val="left"/>
    </w:pPr>
    <w:rPr>
      <w:rFonts w:ascii="Times New Roman" w:eastAsia="Times New Roman" w:hAnsi="Times New Roman" w:cs="Times New Roman"/>
      <w:sz w:val="24"/>
      <w:szCs w:val="20"/>
      <w:lang w:eastAsia="pt-BR"/>
    </w:rPr>
  </w:style>
  <w:style w:type="character" w:styleId="Refdecomentrio">
    <w:name w:val="annotation reference"/>
    <w:basedOn w:val="Fontepargpadro"/>
    <w:uiPriority w:val="99"/>
    <w:semiHidden/>
    <w:unhideWhenUsed/>
    <w:rsid w:val="00266FBF"/>
    <w:rPr>
      <w:sz w:val="16"/>
      <w:szCs w:val="16"/>
    </w:rPr>
  </w:style>
  <w:style w:type="paragraph" w:styleId="Textodecomentrio">
    <w:name w:val="annotation text"/>
    <w:basedOn w:val="Normal"/>
    <w:link w:val="TextodecomentrioChar"/>
    <w:uiPriority w:val="99"/>
    <w:semiHidden/>
    <w:unhideWhenUsed/>
    <w:rsid w:val="00266FBF"/>
    <w:rPr>
      <w:szCs w:val="20"/>
    </w:rPr>
  </w:style>
  <w:style w:type="character" w:customStyle="1" w:styleId="TextodecomentrioChar">
    <w:name w:val="Texto de comentário Char"/>
    <w:basedOn w:val="Fontepargpadro"/>
    <w:link w:val="Textodecomentrio"/>
    <w:uiPriority w:val="99"/>
    <w:semiHidden/>
    <w:rsid w:val="00266FBF"/>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266FBF"/>
    <w:rPr>
      <w:b/>
      <w:bCs/>
    </w:rPr>
  </w:style>
  <w:style w:type="character" w:customStyle="1" w:styleId="AssuntodocomentrioChar">
    <w:name w:val="Assunto do comentário Char"/>
    <w:basedOn w:val="TextodecomentrioChar"/>
    <w:link w:val="Assuntodocomentrio"/>
    <w:uiPriority w:val="99"/>
    <w:semiHidden/>
    <w:rsid w:val="00266FBF"/>
    <w:rPr>
      <w:rFonts w:ascii="Arial" w:hAnsi="Arial" w:cs="Arial"/>
      <w:b/>
      <w:bCs/>
      <w:sz w:val="20"/>
      <w:szCs w:val="20"/>
    </w:rPr>
  </w:style>
  <w:style w:type="paragraph" w:styleId="Reviso">
    <w:name w:val="Revision"/>
    <w:hidden/>
    <w:uiPriority w:val="99"/>
    <w:semiHidden/>
    <w:rsid w:val="000A56BB"/>
    <w:pPr>
      <w:spacing w:after="0" w:line="240" w:lineRule="auto"/>
    </w:pPr>
    <w:rPr>
      <w:rFonts w:ascii="Arial" w:hAnsi="Arial" w:cs="Arial"/>
      <w:sz w:val="20"/>
      <w:szCs w:val="24"/>
    </w:rPr>
  </w:style>
  <w:style w:type="paragraph" w:customStyle="1" w:styleId="normal2">
    <w:name w:val="normal2"/>
    <w:basedOn w:val="Normal"/>
    <w:link w:val="normal2Char"/>
    <w:qFormat/>
    <w:rsid w:val="00690453"/>
    <w:pPr>
      <w:spacing w:before="120" w:after="120"/>
    </w:pPr>
  </w:style>
  <w:style w:type="character" w:customStyle="1" w:styleId="normal2Char">
    <w:name w:val="normal2 Char"/>
    <w:basedOn w:val="Fontepargpadro"/>
    <w:link w:val="normal2"/>
    <w:rsid w:val="00690453"/>
    <w:rPr>
      <w:rFonts w:ascii="Arial"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753877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60595035">
      <w:bodyDiv w:val="1"/>
      <w:marLeft w:val="0"/>
      <w:marRight w:val="0"/>
      <w:marTop w:val="0"/>
      <w:marBottom w:val="0"/>
      <w:divBdr>
        <w:top w:val="none" w:sz="0" w:space="0" w:color="auto"/>
        <w:left w:val="none" w:sz="0" w:space="0" w:color="auto"/>
        <w:bottom w:val="none" w:sz="0" w:space="0" w:color="auto"/>
        <w:right w:val="none" w:sz="0" w:space="0" w:color="auto"/>
      </w:divBdr>
    </w:div>
    <w:div w:id="376394690">
      <w:bodyDiv w:val="1"/>
      <w:marLeft w:val="0"/>
      <w:marRight w:val="0"/>
      <w:marTop w:val="0"/>
      <w:marBottom w:val="0"/>
      <w:divBdr>
        <w:top w:val="none" w:sz="0" w:space="0" w:color="auto"/>
        <w:left w:val="none" w:sz="0" w:space="0" w:color="auto"/>
        <w:bottom w:val="none" w:sz="0" w:space="0" w:color="auto"/>
        <w:right w:val="none" w:sz="0" w:space="0" w:color="auto"/>
      </w:divBdr>
    </w:div>
    <w:div w:id="387650888">
      <w:bodyDiv w:val="1"/>
      <w:marLeft w:val="0"/>
      <w:marRight w:val="0"/>
      <w:marTop w:val="0"/>
      <w:marBottom w:val="0"/>
      <w:divBdr>
        <w:top w:val="none" w:sz="0" w:space="0" w:color="auto"/>
        <w:left w:val="none" w:sz="0" w:space="0" w:color="auto"/>
        <w:bottom w:val="none" w:sz="0" w:space="0" w:color="auto"/>
        <w:right w:val="none" w:sz="0" w:space="0" w:color="auto"/>
      </w:divBdr>
    </w:div>
    <w:div w:id="53956185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01319485">
      <w:bodyDiv w:val="1"/>
      <w:marLeft w:val="0"/>
      <w:marRight w:val="0"/>
      <w:marTop w:val="0"/>
      <w:marBottom w:val="0"/>
      <w:divBdr>
        <w:top w:val="none" w:sz="0" w:space="0" w:color="auto"/>
        <w:left w:val="none" w:sz="0" w:space="0" w:color="auto"/>
        <w:bottom w:val="none" w:sz="0" w:space="0" w:color="auto"/>
        <w:right w:val="none" w:sz="0" w:space="0" w:color="auto"/>
      </w:divBdr>
    </w:div>
    <w:div w:id="704527463">
      <w:bodyDiv w:val="1"/>
      <w:marLeft w:val="0"/>
      <w:marRight w:val="0"/>
      <w:marTop w:val="0"/>
      <w:marBottom w:val="0"/>
      <w:divBdr>
        <w:top w:val="none" w:sz="0" w:space="0" w:color="auto"/>
        <w:left w:val="none" w:sz="0" w:space="0" w:color="auto"/>
        <w:bottom w:val="none" w:sz="0" w:space="0" w:color="auto"/>
        <w:right w:val="none" w:sz="0" w:space="0" w:color="auto"/>
      </w:divBdr>
    </w:div>
    <w:div w:id="707992712">
      <w:bodyDiv w:val="1"/>
      <w:marLeft w:val="0"/>
      <w:marRight w:val="0"/>
      <w:marTop w:val="0"/>
      <w:marBottom w:val="0"/>
      <w:divBdr>
        <w:top w:val="none" w:sz="0" w:space="0" w:color="auto"/>
        <w:left w:val="none" w:sz="0" w:space="0" w:color="auto"/>
        <w:bottom w:val="none" w:sz="0" w:space="0" w:color="auto"/>
        <w:right w:val="none" w:sz="0" w:space="0" w:color="auto"/>
      </w:divBdr>
    </w:div>
    <w:div w:id="730151949">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5157153">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71629494">
      <w:bodyDiv w:val="1"/>
      <w:marLeft w:val="0"/>
      <w:marRight w:val="0"/>
      <w:marTop w:val="0"/>
      <w:marBottom w:val="0"/>
      <w:divBdr>
        <w:top w:val="none" w:sz="0" w:space="0" w:color="auto"/>
        <w:left w:val="none" w:sz="0" w:space="0" w:color="auto"/>
        <w:bottom w:val="none" w:sz="0" w:space="0" w:color="auto"/>
        <w:right w:val="none" w:sz="0" w:space="0" w:color="auto"/>
      </w:divBdr>
    </w:div>
    <w:div w:id="81626724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4426306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73020255">
      <w:bodyDiv w:val="1"/>
      <w:marLeft w:val="0"/>
      <w:marRight w:val="0"/>
      <w:marTop w:val="0"/>
      <w:marBottom w:val="0"/>
      <w:divBdr>
        <w:top w:val="none" w:sz="0" w:space="0" w:color="auto"/>
        <w:left w:val="none" w:sz="0" w:space="0" w:color="auto"/>
        <w:bottom w:val="none" w:sz="0" w:space="0" w:color="auto"/>
        <w:right w:val="none" w:sz="0" w:space="0" w:color="auto"/>
      </w:divBdr>
    </w:div>
    <w:div w:id="1036737316">
      <w:bodyDiv w:val="1"/>
      <w:marLeft w:val="0"/>
      <w:marRight w:val="0"/>
      <w:marTop w:val="0"/>
      <w:marBottom w:val="0"/>
      <w:divBdr>
        <w:top w:val="none" w:sz="0" w:space="0" w:color="auto"/>
        <w:left w:val="none" w:sz="0" w:space="0" w:color="auto"/>
        <w:bottom w:val="none" w:sz="0" w:space="0" w:color="auto"/>
        <w:right w:val="none" w:sz="0" w:space="0" w:color="auto"/>
      </w:divBdr>
    </w:div>
    <w:div w:id="1045758573">
      <w:bodyDiv w:val="1"/>
      <w:marLeft w:val="0"/>
      <w:marRight w:val="0"/>
      <w:marTop w:val="0"/>
      <w:marBottom w:val="0"/>
      <w:divBdr>
        <w:top w:val="none" w:sz="0" w:space="0" w:color="auto"/>
        <w:left w:val="none" w:sz="0" w:space="0" w:color="auto"/>
        <w:bottom w:val="none" w:sz="0" w:space="0" w:color="auto"/>
        <w:right w:val="none" w:sz="0" w:space="0" w:color="auto"/>
      </w:divBdr>
    </w:div>
    <w:div w:id="1129669774">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42913010">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050456">
      <w:bodyDiv w:val="1"/>
      <w:marLeft w:val="0"/>
      <w:marRight w:val="0"/>
      <w:marTop w:val="0"/>
      <w:marBottom w:val="0"/>
      <w:divBdr>
        <w:top w:val="none" w:sz="0" w:space="0" w:color="auto"/>
        <w:left w:val="none" w:sz="0" w:space="0" w:color="auto"/>
        <w:bottom w:val="none" w:sz="0" w:space="0" w:color="auto"/>
        <w:right w:val="none" w:sz="0" w:space="0" w:color="auto"/>
      </w:divBdr>
    </w:div>
    <w:div w:id="1424372365">
      <w:bodyDiv w:val="1"/>
      <w:marLeft w:val="0"/>
      <w:marRight w:val="0"/>
      <w:marTop w:val="0"/>
      <w:marBottom w:val="0"/>
      <w:divBdr>
        <w:top w:val="none" w:sz="0" w:space="0" w:color="auto"/>
        <w:left w:val="none" w:sz="0" w:space="0" w:color="auto"/>
        <w:bottom w:val="none" w:sz="0" w:space="0" w:color="auto"/>
        <w:right w:val="none" w:sz="0" w:space="0" w:color="auto"/>
      </w:divBdr>
    </w:div>
    <w:div w:id="1505629527">
      <w:bodyDiv w:val="1"/>
      <w:marLeft w:val="0"/>
      <w:marRight w:val="0"/>
      <w:marTop w:val="0"/>
      <w:marBottom w:val="0"/>
      <w:divBdr>
        <w:top w:val="none" w:sz="0" w:space="0" w:color="auto"/>
        <w:left w:val="none" w:sz="0" w:space="0" w:color="auto"/>
        <w:bottom w:val="none" w:sz="0" w:space="0" w:color="auto"/>
        <w:right w:val="none" w:sz="0" w:space="0" w:color="auto"/>
      </w:divBdr>
    </w:div>
    <w:div w:id="1534152502">
      <w:bodyDiv w:val="1"/>
      <w:marLeft w:val="0"/>
      <w:marRight w:val="0"/>
      <w:marTop w:val="0"/>
      <w:marBottom w:val="0"/>
      <w:divBdr>
        <w:top w:val="none" w:sz="0" w:space="0" w:color="auto"/>
        <w:left w:val="none" w:sz="0" w:space="0" w:color="auto"/>
        <w:bottom w:val="none" w:sz="0" w:space="0" w:color="auto"/>
        <w:right w:val="none" w:sz="0" w:space="0" w:color="auto"/>
      </w:divBdr>
    </w:div>
    <w:div w:id="1707562420">
      <w:bodyDiv w:val="1"/>
      <w:marLeft w:val="0"/>
      <w:marRight w:val="0"/>
      <w:marTop w:val="0"/>
      <w:marBottom w:val="0"/>
      <w:divBdr>
        <w:top w:val="none" w:sz="0" w:space="0" w:color="auto"/>
        <w:left w:val="none" w:sz="0" w:space="0" w:color="auto"/>
        <w:bottom w:val="none" w:sz="0" w:space="0" w:color="auto"/>
        <w:right w:val="none" w:sz="0" w:space="0" w:color="auto"/>
      </w:divBdr>
    </w:div>
    <w:div w:id="1726485899">
      <w:bodyDiv w:val="1"/>
      <w:marLeft w:val="0"/>
      <w:marRight w:val="0"/>
      <w:marTop w:val="0"/>
      <w:marBottom w:val="0"/>
      <w:divBdr>
        <w:top w:val="none" w:sz="0" w:space="0" w:color="auto"/>
        <w:left w:val="none" w:sz="0" w:space="0" w:color="auto"/>
        <w:bottom w:val="none" w:sz="0" w:space="0" w:color="auto"/>
        <w:right w:val="none" w:sz="0" w:space="0" w:color="auto"/>
      </w:divBdr>
    </w:div>
    <w:div w:id="1769933598">
      <w:bodyDiv w:val="1"/>
      <w:marLeft w:val="0"/>
      <w:marRight w:val="0"/>
      <w:marTop w:val="0"/>
      <w:marBottom w:val="0"/>
      <w:divBdr>
        <w:top w:val="none" w:sz="0" w:space="0" w:color="auto"/>
        <w:left w:val="none" w:sz="0" w:space="0" w:color="auto"/>
        <w:bottom w:val="none" w:sz="0" w:space="0" w:color="auto"/>
        <w:right w:val="none" w:sz="0" w:space="0" w:color="auto"/>
      </w:divBdr>
    </w:div>
    <w:div w:id="1820227030">
      <w:bodyDiv w:val="1"/>
      <w:marLeft w:val="0"/>
      <w:marRight w:val="0"/>
      <w:marTop w:val="0"/>
      <w:marBottom w:val="0"/>
      <w:divBdr>
        <w:top w:val="none" w:sz="0" w:space="0" w:color="auto"/>
        <w:left w:val="none" w:sz="0" w:space="0" w:color="auto"/>
        <w:bottom w:val="none" w:sz="0" w:space="0" w:color="auto"/>
        <w:right w:val="none" w:sz="0" w:space="0" w:color="auto"/>
      </w:divBdr>
    </w:div>
    <w:div w:id="1824738094">
      <w:bodyDiv w:val="1"/>
      <w:marLeft w:val="0"/>
      <w:marRight w:val="0"/>
      <w:marTop w:val="0"/>
      <w:marBottom w:val="0"/>
      <w:divBdr>
        <w:top w:val="none" w:sz="0" w:space="0" w:color="auto"/>
        <w:left w:val="none" w:sz="0" w:space="0" w:color="auto"/>
        <w:bottom w:val="none" w:sz="0" w:space="0" w:color="auto"/>
        <w:right w:val="none" w:sz="0" w:space="0" w:color="auto"/>
      </w:divBdr>
    </w:div>
    <w:div w:id="2006981180">
      <w:bodyDiv w:val="1"/>
      <w:marLeft w:val="0"/>
      <w:marRight w:val="0"/>
      <w:marTop w:val="0"/>
      <w:marBottom w:val="0"/>
      <w:divBdr>
        <w:top w:val="none" w:sz="0" w:space="0" w:color="auto"/>
        <w:left w:val="none" w:sz="0" w:space="0" w:color="auto"/>
        <w:bottom w:val="none" w:sz="0" w:space="0" w:color="auto"/>
        <w:right w:val="none" w:sz="0" w:space="0" w:color="auto"/>
      </w:divBdr>
    </w:div>
    <w:div w:id="2061317671">
      <w:bodyDiv w:val="1"/>
      <w:marLeft w:val="0"/>
      <w:marRight w:val="0"/>
      <w:marTop w:val="0"/>
      <w:marBottom w:val="0"/>
      <w:divBdr>
        <w:top w:val="none" w:sz="0" w:space="0" w:color="auto"/>
        <w:left w:val="none" w:sz="0" w:space="0" w:color="auto"/>
        <w:bottom w:val="none" w:sz="0" w:space="0" w:color="auto"/>
        <w:right w:val="none" w:sz="0" w:space="0" w:color="auto"/>
      </w:divBdr>
    </w:div>
    <w:div w:id="2073576852">
      <w:bodyDiv w:val="1"/>
      <w:marLeft w:val="0"/>
      <w:marRight w:val="0"/>
      <w:marTop w:val="0"/>
      <w:marBottom w:val="0"/>
      <w:divBdr>
        <w:top w:val="none" w:sz="0" w:space="0" w:color="auto"/>
        <w:left w:val="none" w:sz="0" w:space="0" w:color="auto"/>
        <w:bottom w:val="none" w:sz="0" w:space="0" w:color="auto"/>
        <w:right w:val="none" w:sz="0" w:space="0" w:color="auto"/>
      </w:divBdr>
    </w:div>
    <w:div w:id="2086681157">
      <w:bodyDiv w:val="1"/>
      <w:marLeft w:val="0"/>
      <w:marRight w:val="0"/>
      <w:marTop w:val="0"/>
      <w:marBottom w:val="0"/>
      <w:divBdr>
        <w:top w:val="none" w:sz="0" w:space="0" w:color="auto"/>
        <w:left w:val="none" w:sz="0" w:space="0" w:color="auto"/>
        <w:bottom w:val="none" w:sz="0" w:space="0" w:color="auto"/>
        <w:right w:val="none" w:sz="0" w:space="0" w:color="auto"/>
      </w:divBdr>
    </w:div>
    <w:div w:id="2108188214">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C1F77-958A-4BC6-81FC-5A910EC7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60</Pages>
  <Words>19537</Words>
  <Characters>105502</Characters>
  <Application>Microsoft Office Word</Application>
  <DocSecurity>0</DocSecurity>
  <Lines>879</Lines>
  <Paragraphs>249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Isabela Beatriz Macedo dos Santos</cp:lastModifiedBy>
  <cp:revision>11</cp:revision>
  <cp:lastPrinted>2024-10-01T13:13:00Z</cp:lastPrinted>
  <dcterms:created xsi:type="dcterms:W3CDTF">2024-09-30T16:43:00Z</dcterms:created>
  <dcterms:modified xsi:type="dcterms:W3CDTF">2024-10-18T18:38:00Z</dcterms:modified>
</cp:coreProperties>
</file>